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B7A81" w14:textId="77777777" w:rsidR="00582BC8" w:rsidRDefault="00582BC8" w:rsidP="004F75A6">
      <w:bookmarkStart w:id="0" w:name="_GoBack"/>
      <w:bookmarkEnd w:id="0"/>
    </w:p>
    <w:p w14:paraId="68756A28" w14:textId="77777777" w:rsidR="00582BC8" w:rsidRDefault="00582BC8" w:rsidP="004F75A6"/>
    <w:p w14:paraId="207C7C98" w14:textId="77777777" w:rsidR="00582BC8" w:rsidRDefault="00582BC8" w:rsidP="00582BC8">
      <w:pPr>
        <w:spacing w:before="90"/>
        <w:ind w:left="426"/>
        <w:rPr>
          <w:rFonts w:ascii="Arial" w:hAnsi="Arial" w:cs="Arial"/>
          <w:color w:val="0C9DD8"/>
          <w:sz w:val="32"/>
        </w:rPr>
      </w:pPr>
    </w:p>
    <w:p w14:paraId="28F46663" w14:textId="77777777" w:rsidR="00582BC8" w:rsidRDefault="00582BC8" w:rsidP="00582BC8">
      <w:pPr>
        <w:spacing w:before="90"/>
        <w:ind w:left="426"/>
        <w:rPr>
          <w:rFonts w:ascii="Arial" w:hAnsi="Arial" w:cs="Arial"/>
          <w:color w:val="0C9DD8"/>
          <w:sz w:val="32"/>
        </w:rPr>
      </w:pPr>
    </w:p>
    <w:p w14:paraId="41AB5667" w14:textId="77777777" w:rsidR="00582BC8" w:rsidRDefault="00582BC8" w:rsidP="00582BC8">
      <w:pPr>
        <w:spacing w:before="90"/>
        <w:ind w:left="426"/>
        <w:rPr>
          <w:rFonts w:ascii="Arial" w:hAnsi="Arial" w:cs="Arial"/>
          <w:color w:val="0C9DD8"/>
          <w:sz w:val="32"/>
        </w:rPr>
      </w:pPr>
    </w:p>
    <w:p w14:paraId="6193657D" w14:textId="77777777" w:rsidR="00582BC8" w:rsidRDefault="00582BC8" w:rsidP="00582BC8">
      <w:pPr>
        <w:spacing w:before="90"/>
        <w:ind w:left="426"/>
        <w:rPr>
          <w:rFonts w:ascii="Arial" w:hAnsi="Arial" w:cs="Arial"/>
          <w:color w:val="0C9DD8"/>
          <w:sz w:val="32"/>
        </w:rPr>
      </w:pPr>
    </w:p>
    <w:p w14:paraId="71713A78" w14:textId="77777777" w:rsidR="00582BC8" w:rsidRDefault="00582BC8" w:rsidP="00582BC8">
      <w:pPr>
        <w:spacing w:before="90"/>
        <w:ind w:left="426"/>
        <w:rPr>
          <w:rFonts w:ascii="Arial" w:hAnsi="Arial" w:cs="Arial"/>
          <w:color w:val="0C9DD8"/>
          <w:sz w:val="32"/>
        </w:rPr>
      </w:pPr>
    </w:p>
    <w:p w14:paraId="7AB84746" w14:textId="77777777" w:rsidR="00582BC8" w:rsidRDefault="00582BC8" w:rsidP="00582BC8">
      <w:pPr>
        <w:spacing w:before="90"/>
        <w:ind w:left="426"/>
        <w:rPr>
          <w:rFonts w:ascii="Arial" w:hAnsi="Arial" w:cs="Arial"/>
          <w:color w:val="0C9DD8"/>
          <w:sz w:val="32"/>
        </w:rPr>
      </w:pPr>
    </w:p>
    <w:p w14:paraId="4BE9881E" w14:textId="77777777" w:rsidR="00582BC8" w:rsidRDefault="00582BC8" w:rsidP="00582BC8">
      <w:pPr>
        <w:spacing w:before="90"/>
        <w:ind w:left="426"/>
        <w:rPr>
          <w:rFonts w:ascii="Arial" w:hAnsi="Arial" w:cs="Arial"/>
          <w:color w:val="0C9DD8"/>
          <w:sz w:val="32"/>
        </w:rPr>
      </w:pPr>
    </w:p>
    <w:p w14:paraId="7FF37CB3" w14:textId="77777777" w:rsidR="00582BC8" w:rsidRDefault="00582BC8" w:rsidP="00582BC8">
      <w:pPr>
        <w:spacing w:before="90"/>
        <w:ind w:left="426"/>
        <w:rPr>
          <w:rFonts w:ascii="Arial" w:hAnsi="Arial" w:cs="Arial"/>
          <w:color w:val="0C9DD8"/>
          <w:sz w:val="32"/>
        </w:rPr>
      </w:pPr>
    </w:p>
    <w:p w14:paraId="1C952342" w14:textId="77777777" w:rsidR="00582BC8" w:rsidRDefault="00582BC8" w:rsidP="00582BC8">
      <w:pPr>
        <w:spacing w:before="90"/>
        <w:ind w:left="426"/>
        <w:rPr>
          <w:rFonts w:ascii="Arial" w:hAnsi="Arial" w:cs="Arial"/>
          <w:color w:val="0C9DD8"/>
          <w:sz w:val="32"/>
        </w:rPr>
      </w:pPr>
    </w:p>
    <w:p w14:paraId="06820340" w14:textId="00765CA4" w:rsidR="00582BC8" w:rsidRPr="00582BC8" w:rsidRDefault="00282C86" w:rsidP="00582BC8">
      <w:pPr>
        <w:spacing w:before="90"/>
        <w:ind w:left="426"/>
        <w:rPr>
          <w:rFonts w:ascii="Arial" w:hAnsi="Arial" w:cs="Arial"/>
          <w:color w:val="0C9DD8"/>
          <w:sz w:val="32"/>
        </w:rPr>
      </w:pPr>
      <w:r w:rsidRPr="00282C86">
        <w:rPr>
          <w:rFonts w:ascii="Arial" w:hAnsi="Arial" w:cs="Arial"/>
          <w:color w:val="0C9DD8"/>
          <w:sz w:val="32"/>
        </w:rPr>
        <w:t>Informatiemodel Zaken</w:t>
      </w:r>
    </w:p>
    <w:p w14:paraId="7CDC4708" w14:textId="299E090D" w:rsidR="00582BC8" w:rsidRDefault="00582BC8" w:rsidP="00582BC8">
      <w:pPr>
        <w:spacing w:before="90"/>
        <w:ind w:left="426"/>
        <w:rPr>
          <w:sz w:val="32"/>
        </w:rPr>
      </w:pPr>
    </w:p>
    <w:p w14:paraId="2ECDF70A" w14:textId="63BC27E7" w:rsidR="00582BC8" w:rsidRPr="00582BC8" w:rsidRDefault="00282C86" w:rsidP="00582BC8">
      <w:pPr>
        <w:spacing w:before="90"/>
        <w:ind w:left="426"/>
        <w:rPr>
          <w:rFonts w:ascii="Arial" w:hAnsi="Arial" w:cs="Arial"/>
          <w:sz w:val="60"/>
          <w:szCs w:val="60"/>
        </w:rPr>
      </w:pPr>
      <w:r>
        <w:rPr>
          <w:rFonts w:ascii="Arial" w:hAnsi="Arial" w:cs="Arial"/>
          <w:color w:val="0A4E8C"/>
          <w:sz w:val="60"/>
          <w:szCs w:val="60"/>
        </w:rPr>
        <w:t>GEMMA RGBZ 2.0</w:t>
      </w:r>
    </w:p>
    <w:p w14:paraId="0F37C4A4" w14:textId="56529CE6" w:rsidR="00582BC8" w:rsidRDefault="006513CF" w:rsidP="00582BC8">
      <w:pPr>
        <w:spacing w:before="240"/>
        <w:ind w:left="425"/>
        <w:contextualSpacing w:val="0"/>
        <w:rPr>
          <w:rFonts w:ascii="Arial" w:hAnsi="Arial" w:cs="Arial"/>
          <w:color w:val="0C9DD8"/>
          <w:sz w:val="48"/>
        </w:rPr>
      </w:pPr>
      <w:r>
        <w:rPr>
          <w:rFonts w:ascii="Arial" w:hAnsi="Arial" w:cs="Arial"/>
          <w:color w:val="0C9DD8"/>
          <w:sz w:val="48"/>
        </w:rPr>
        <w:t xml:space="preserve">Deel I van II: Objecttypen </w:t>
      </w:r>
      <w:r w:rsidR="00282C86">
        <w:rPr>
          <w:rFonts w:ascii="Arial" w:hAnsi="Arial" w:cs="Arial"/>
          <w:color w:val="0C9DD8"/>
          <w:sz w:val="48"/>
        </w:rPr>
        <w:br/>
      </w:r>
      <w:r w:rsidR="00282C86">
        <w:rPr>
          <w:rFonts w:ascii="Arial" w:hAnsi="Arial" w:cs="Arial"/>
          <w:color w:val="0C9DD8"/>
          <w:sz w:val="48"/>
        </w:rPr>
        <w:br/>
      </w:r>
      <w:r w:rsidR="00901D00">
        <w:rPr>
          <w:rFonts w:ascii="Arial" w:hAnsi="Arial" w:cs="Arial"/>
          <w:color w:val="0C9DD8"/>
          <w:sz w:val="48"/>
        </w:rPr>
        <w:t xml:space="preserve">versie 2.00.02 </w:t>
      </w:r>
      <w:r w:rsidR="00282C86">
        <w:rPr>
          <w:rFonts w:ascii="Arial" w:hAnsi="Arial" w:cs="Arial"/>
          <w:color w:val="0C9DD8"/>
          <w:sz w:val="48"/>
        </w:rPr>
        <w:t xml:space="preserve">CONCEPT dd. </w:t>
      </w:r>
      <w:r>
        <w:rPr>
          <w:rFonts w:ascii="Arial" w:hAnsi="Arial" w:cs="Arial"/>
          <w:color w:val="0C9DD8"/>
          <w:sz w:val="48"/>
        </w:rPr>
        <w:t>13</w:t>
      </w:r>
      <w:r w:rsidR="00282C86">
        <w:rPr>
          <w:rFonts w:ascii="Arial" w:hAnsi="Arial" w:cs="Arial"/>
          <w:color w:val="0C9DD8"/>
          <w:sz w:val="48"/>
        </w:rPr>
        <w:t>-6-2018</w:t>
      </w:r>
    </w:p>
    <w:p w14:paraId="401D5B27" w14:textId="781A1C94" w:rsidR="006D6D34" w:rsidRPr="00582BC8" w:rsidRDefault="004E58FD" w:rsidP="00582BC8">
      <w:pPr>
        <w:spacing w:before="240"/>
        <w:ind w:left="425"/>
        <w:contextualSpacing w:val="0"/>
        <w:rPr>
          <w:rFonts w:ascii="Arial" w:hAnsi="Arial" w:cs="Arial"/>
          <w:sz w:val="32"/>
        </w:rPr>
      </w:pPr>
      <w:r>
        <w:rPr>
          <w:noProof/>
        </w:rPr>
        <w:pict w14:anchorId="5B58C8BF">
          <v:group id="Group 8" o:spid="_x0000_s1031" style="position:absolute;left:0;text-align:left;margin-left:0;margin-top:450.7pt;width:595.3pt;height:391.25pt;z-index:251669504;mso-position-horizontal-relative:page;mso-position-vertical-relative:page" coordorigin=",9014" coordsize="11906,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">
            <v:shape id="Freeform 10" o:spid="_x0000_s1032" style="position:absolute;top:9013;width:8750;height:7825;visibility:visible;mso-wrap-style:square;v-text-anchor:top" coordsize="8750,7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" path="m3297,l,,,7824r8749,l8749,5451r,-76l8747,5298r-3,-75l8741,5147r-5,-75l8730,4996r-6,-74l8716,4847r-9,-74l8698,4699r-11,-74l8675,4552r-12,-73l8649,4407r-14,-73l8619,4263r-16,-72l8585,4120r-18,-71l8548,3978r-20,-70l8507,3839r-22,-70l8462,3701r-24,-69l8414,3564r-26,-68l8362,3429r-27,-67l8307,3296r-29,-66l8248,3165r-31,-65l8186,3035r-32,-64l8121,2908r-34,-63l8052,2782r-35,-62l7981,2659r-37,-61l7906,2537r-39,-60l7828,2418r-40,-59l7747,2301r-41,-58l7663,2186r-43,-57l7577,2073r-45,-55l7487,1963r-46,-54l7395,1855r-47,-53l7300,1750r-49,-52l7202,1647r-50,-51l7102,1547r-51,-50l6999,1449r-52,-48l6894,1354r-54,-47l6786,1262r-55,-46l6675,1172r-56,-44l6563,1085r-57,-42l6448,1002r-58,-41l6331,921r-60,-39l6211,843r-60,-38l6090,768r-62,-36l5966,697r-62,-35l5841,628r-64,-33l5713,563r-64,-32l5584,501r-66,-30l5453,442r-67,-28l5319,387r-67,-26l5185,335r-68,-24l5048,287r-69,-23l4910,242r-70,-21l4770,201r-70,-19l4629,163r-71,-17l4486,130r-72,-16l4342,100,4269,86,4196,73,4123,62,4049,51r-73,-9l3901,33r-74,-8l3752,18r-75,-5l3602,8,3526,4,3450,2,3374,r-77,xe" fillcolor="#0a4e8c" stroked="f">
              <v:path arrowok="t" o:connecttype="custom" o:connectlocs="0,9014;8749,16838;8749,14389;8744,14237;8736,14086;8724,13936;8707,13787;8687,13639;8663,13493;8635,13348;8603,13205;8567,13063;8528,12922;8485,12783;8438,12646;8388,12510;8335,12376;8278,12244;8217,12114;8154,11985;8087,11859;8017,11734;7944,11612;7867,11491;7788,11373;7706,11257;7620,11143;7532,11032;7441,10923;7348,10816;7251,10712;7152,10610;7051,10511;6947,10415;6840,10321;6731,10230;6619,10142;6506,10057;6390,9975;6271,9896;6151,9819;6028,9746;5904,9676;5777,9609;5649,9545;5518,9485;5386,9428;5252,9375;5117,9325;4979,9278;4840,9235;4700,9196;4558,9160;4414,9128;4269,9100;4123,9076;3976,9056;3827,9039;3677,9027;3526,9018;3374,9014" o:connectangles="0,0,0,0,0,0,0,0,0,0,0,0,0,0,0,0,0,0,0,0,0,0,0,0,0,0,0,0,0,0,0,0,0,0,0,0,0,0,0,0,0,0,0,0,0,0,0,0,0,0,0,0,0,0,0,0,0,0,0,0,0"/>
            </v:shape>
            <v:rect id="Rectangle 9" o:spid="_x0000_s1033" style="position:absolute;left:7346;top:9014;width:4560;height:4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" fillcolor="#f58232" stroked="f"/>
            <w10:wrap anchorx="page" anchory="page"/>
          </v:group>
        </w:pict>
      </w:r>
    </w:p>
    <w:p w14:paraId="56E57752" w14:textId="39E7A3C1" w:rsidR="00527BA9" w:rsidRPr="00F3704C" w:rsidRDefault="004E58FD" w:rsidP="004F75A6">
      <w:pPr>
        <w:sectPr w:rsidR="00527BA9" w:rsidRPr="00F3704C">
          <w:headerReference w:type="default" r:id="rId8"/>
          <w:pgSz w:w="11900" w:h="16840"/>
          <w:pgMar w:top="1080" w:right="1080" w:bottom="1080" w:left="1080" w:header="708" w:footer="708" w:gutter="0"/>
          <w:cols w:space="708"/>
        </w:sectPr>
      </w:pPr>
      <w:r>
        <w:rPr>
          <w:noProof/>
          <w:lang w:val="en-US" w:eastAsia="en-US"/>
        </w:rPr>
        <w:pict w14:anchorId="3277DBCE">
          <v:shapetype id="_x0000_t202" coordsize="21600,21600" o:spt="202" path="m,l,21600r21600,l21600,xe">
            <v:stroke joinstyle="miter"/>
            <v:path gradientshapeok="t" o:connecttype="rect"/>
          </v:shapetype>
          <v:shape id="Tekstvak 9" o:spid="_x0000_s1026" type="#_x0000_t202" style="position:absolute;margin-left:67.6pt;margin-top:119.45pt;width:487.55pt;height:10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style="mso-next-textbox:#Tekstvak 9" inset="0,0,0,0">
              <w:txbxContent>
                <w:sdt>
                  <w:sdtPr>
                    <w:alias w:val="klik en tik de ondertitel "/>
                    <w:id w:val="-1518306802"/>
                    <w:lock w:val="sdtLocked"/>
                  </w:sdtPr>
                  <w:sdtEndPr/>
                  <w:sdtContent>
                    <w:p w14:paraId="0BC5BF61" w14:textId="25501713" w:rsidR="0055546E" w:rsidRPr="003945F3" w:rsidRDefault="0055546E" w:rsidP="00EB588C">
                      <w:pPr>
                        <w:pStyle w:val="Ondertitel"/>
                        <w:spacing w:line="280" w:lineRule="atLeast"/>
                        <w:rPr>
                          <w:sz w:val="24"/>
                          <w:szCs w:val="24"/>
                        </w:rPr>
                      </w:pPr>
                    </w:p>
                    <w:p w14:paraId="3C4BAD80" w14:textId="77777777" w:rsidR="0055546E" w:rsidRDefault="0055546E" w:rsidP="002E4B32">
                      <w:pPr>
                        <w:pStyle w:val="Ondertitel"/>
                        <w:spacing w:line="280" w:lineRule="atLeast"/>
                      </w:pPr>
                      <w:r>
                        <w:t xml:space="preserve"> </w:t>
                      </w:r>
                    </w:p>
                  </w:sdtContent>
                </w:sdt>
              </w:txbxContent>
            </v:textbox>
            <w10:wrap anchorx="page" anchory="page"/>
            <w10:anchorlock/>
          </v:shape>
        </w:pict>
      </w:r>
      <w:r>
        <w:pict w14:anchorId="3B3840EF">
          <v:shape id="Tekstvak 8" o:spid="_x0000_s1034" type="#_x0000_t202" style="width:487.55pt;height:73.95pt;visibility:visible;mso-left-percent:-10001;mso-top-percent:-10001;mso-position-horizontal:absolute;mso-position-horizontal-relative:char;mso-position-vertical:absolute;mso-position-vertical-relative:line;mso-left-percent:-10001;mso-top-percent:-10001;mso-width-relative:margin;mso-height-relative:margin" fillcolor="white [3201]" stroked="f" strokeweight=".5pt">
            <v:path arrowok="t"/>
            <v:textbox style="mso-next-textbox:#Tekstvak 8" inset="0,0,0,0">
              <w:txbxContent>
                <w:sdt>
                  <w:sdtPr>
                    <w:alias w:val="Klik en tik de titel van het rapport"/>
                    <w:tag w:val="Klik en tik de titel van het rapport"/>
                    <w:id w:val="-1301066807"/>
                    <w:lock w:val="sdtLocked"/>
                    <w:showingPlcHdr/>
                  </w:sdtPr>
                  <w:sdtEndPr/>
                  <w:sdtContent>
                    <w:p w14:paraId="01442A72" w14:textId="06D7050B" w:rsidR="0055546E" w:rsidRDefault="0055546E" w:rsidP="006360F3">
                      <w:pPr>
                        <w:pStyle w:val="Titel"/>
                      </w:pPr>
                      <w:r>
                        <w:t xml:space="preserve">     </w:t>
                      </w:r>
                    </w:p>
                  </w:sdtContent>
                </w:sdt>
              </w:txbxContent>
            </v:textbox>
            <w10:wrap anchorx="page" anchory="page"/>
            <w10:anchorlock/>
          </v:shape>
        </w:pict>
      </w:r>
    </w:p>
    <w:p w14:paraId="3C1F6AC4" w14:textId="77777777" w:rsidR="00FC04CE" w:rsidRPr="002468BC" w:rsidRDefault="004E58FD" w:rsidP="004F75A6">
      <w:pPr>
        <w:rPr>
          <w:rFonts w:eastAsia="Calibri"/>
        </w:rPr>
      </w:pPr>
      <w:bookmarkStart w:id="1" w:name="_Toc184810008"/>
      <w:r>
        <w:rPr>
          <w:noProof/>
          <w:lang w:val="en-US" w:eastAsia="en-US"/>
        </w:rPr>
        <w:lastRenderedPageBreak/>
        <w:pict w14:anchorId="781FD528">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style="mso-next-textbox:#Tekstvak 10">
              <w:txbxContent>
                <w:sdt>
                  <w:sdtPr>
                    <w:id w:val="2020339825"/>
                  </w:sdtPr>
                  <w:sdtEndPr/>
                  <w:sdtContent>
                    <w:p w14:paraId="4FCCE107" w14:textId="77777777" w:rsidR="0055546E" w:rsidRDefault="0055546E" w:rsidP="00D964E5">
                      <w:pPr>
                        <w:tabs>
                          <w:tab w:val="left" w:pos="1843"/>
                        </w:tabs>
                      </w:pPr>
                    </w:p>
                    <w:tbl>
                      <w:tblPr>
                        <w:tblStyle w:val="K-tabel"/>
                        <w:tblW w:w="0" w:type="auto"/>
                        <w:tblLook w:val="04A0" w:firstRow="1" w:lastRow="0" w:firstColumn="1" w:lastColumn="0" w:noHBand="0" w:noVBand="1"/>
                      </w:tblPr>
                      <w:tblGrid>
                        <w:gridCol w:w="959"/>
                        <w:gridCol w:w="1299"/>
                        <w:gridCol w:w="6892"/>
                      </w:tblGrid>
                      <w:tr w:rsidR="0055546E" w:rsidRPr="00C9631E" w14:paraId="14AB96BA" w14:textId="77777777" w:rsidTr="004A6ADA">
                        <w:trPr>
                          <w:cnfStyle w:val="100000000000" w:firstRow="1" w:lastRow="0" w:firstColumn="0" w:lastColumn="0" w:oddVBand="0" w:evenVBand="0" w:oddHBand="0" w:evenHBand="0" w:firstRowFirstColumn="0" w:firstRowLastColumn="0" w:lastRowFirstColumn="0" w:lastRowLastColumn="0"/>
                        </w:trPr>
                        <w:tc>
                          <w:tcPr>
                            <w:tcW w:w="959" w:type="dxa"/>
                            <w:shd w:val="clear" w:color="auto" w:fill="auto"/>
                          </w:tcPr>
                          <w:p w14:paraId="01E198BF" w14:textId="77777777" w:rsidR="0055546E" w:rsidRPr="00C9631E" w:rsidRDefault="0055546E" w:rsidP="004A6ADA">
                            <w:pPr>
                              <w:tabs>
                                <w:tab w:val="left" w:pos="1843"/>
                              </w:tabs>
                              <w:rPr>
                                <w:color w:val="auto"/>
                              </w:rPr>
                            </w:pPr>
                            <w:bookmarkStart w:id="2" w:name="_Hlk517100287"/>
                            <w:r w:rsidRPr="00C9631E">
                              <w:rPr>
                                <w:color w:val="auto"/>
                              </w:rPr>
                              <w:t>Versie</w:t>
                            </w:r>
                          </w:p>
                        </w:tc>
                        <w:tc>
                          <w:tcPr>
                            <w:tcW w:w="1299" w:type="dxa"/>
                            <w:shd w:val="clear" w:color="auto" w:fill="auto"/>
                          </w:tcPr>
                          <w:p w14:paraId="46AD8AA3" w14:textId="77777777" w:rsidR="0055546E" w:rsidRPr="00C9631E" w:rsidRDefault="0055546E" w:rsidP="004A6ADA">
                            <w:pPr>
                              <w:tabs>
                                <w:tab w:val="left" w:pos="1843"/>
                              </w:tabs>
                              <w:rPr>
                                <w:color w:val="auto"/>
                              </w:rPr>
                            </w:pPr>
                            <w:r>
                              <w:rPr>
                                <w:color w:val="auto"/>
                              </w:rPr>
                              <w:t>Datum</w:t>
                            </w:r>
                          </w:p>
                        </w:tc>
                        <w:tc>
                          <w:tcPr>
                            <w:tcW w:w="6892" w:type="dxa"/>
                            <w:shd w:val="clear" w:color="auto" w:fill="auto"/>
                          </w:tcPr>
                          <w:p w14:paraId="0AAC725A" w14:textId="77777777" w:rsidR="0055546E" w:rsidRPr="00C9631E" w:rsidRDefault="0055546E" w:rsidP="004A6ADA">
                            <w:pPr>
                              <w:tabs>
                                <w:tab w:val="left" w:pos="1843"/>
                              </w:tabs>
                              <w:rPr>
                                <w:color w:val="auto"/>
                              </w:rPr>
                            </w:pPr>
                            <w:r>
                              <w:rPr>
                                <w:color w:val="auto"/>
                              </w:rPr>
                              <w:t>Inhoud</w:t>
                            </w:r>
                          </w:p>
                        </w:tc>
                      </w:tr>
                      <w:tr w:rsidR="0055546E" w14:paraId="560E2DA5" w14:textId="77777777" w:rsidTr="0055546E">
                        <w:tc>
                          <w:tcPr>
                            <w:tcW w:w="959" w:type="dxa"/>
                          </w:tcPr>
                          <w:p w14:paraId="15C2219C" w14:textId="77777777" w:rsidR="0055546E" w:rsidRDefault="0055546E" w:rsidP="004A6ADA">
                            <w:pPr>
                              <w:tabs>
                                <w:tab w:val="left" w:pos="1843"/>
                              </w:tabs>
                              <w:spacing w:line="240" w:lineRule="atLeast"/>
                            </w:pPr>
                            <w:r>
                              <w:t>1.0</w:t>
                            </w:r>
                          </w:p>
                        </w:tc>
                        <w:tc>
                          <w:tcPr>
                            <w:tcW w:w="1299" w:type="dxa"/>
                          </w:tcPr>
                          <w:p w14:paraId="53900E73" w14:textId="77777777" w:rsidR="0055546E" w:rsidRDefault="0055546E" w:rsidP="004A6ADA">
                            <w:pPr>
                              <w:tabs>
                                <w:tab w:val="left" w:pos="1843"/>
                              </w:tabs>
                              <w:spacing w:line="240" w:lineRule="atLeast"/>
                            </w:pPr>
                            <w:r>
                              <w:t>September 2010</w:t>
                            </w:r>
                          </w:p>
                        </w:tc>
                        <w:tc>
                          <w:tcPr>
                            <w:tcW w:w="6892" w:type="dxa"/>
                          </w:tcPr>
                          <w:p w14:paraId="58873522" w14:textId="77777777" w:rsidR="0055546E" w:rsidRDefault="0055546E" w:rsidP="004A6ADA">
                            <w:pPr>
                              <w:tabs>
                                <w:tab w:val="left" w:pos="1843"/>
                              </w:tabs>
                              <w:spacing w:line="240" w:lineRule="atLeast"/>
                            </w:pPr>
                            <w:r>
                              <w:t>Vastgestelde eerste officiële versie van het RGBZ.</w:t>
                            </w:r>
                          </w:p>
                        </w:tc>
                      </w:tr>
                      <w:tr w:rsidR="0055546E" w14:paraId="44A96F44" w14:textId="77777777" w:rsidTr="0055546E">
                        <w:tc>
                          <w:tcPr>
                            <w:tcW w:w="959" w:type="dxa"/>
                          </w:tcPr>
                          <w:p w14:paraId="78F9FA0A" w14:textId="77777777" w:rsidR="0055546E" w:rsidRDefault="0055546E" w:rsidP="004A6ADA">
                            <w:pPr>
                              <w:tabs>
                                <w:tab w:val="left" w:pos="1843"/>
                              </w:tabs>
                              <w:spacing w:line="240" w:lineRule="atLeast"/>
                            </w:pPr>
                            <w:r>
                              <w:t>1</w:t>
                            </w:r>
                            <w:r w:rsidRPr="003945F3">
                              <w:rPr>
                                <w:vertAlign w:val="superscript"/>
                              </w:rPr>
                              <w:t>e</w:t>
                            </w:r>
                            <w:r>
                              <w:t xml:space="preserve"> con</w:t>
                            </w:r>
                            <w:r>
                              <w:softHyphen/>
                              <w:t>cept 2.0</w:t>
                            </w:r>
                          </w:p>
                        </w:tc>
                        <w:tc>
                          <w:tcPr>
                            <w:tcW w:w="1299" w:type="dxa"/>
                          </w:tcPr>
                          <w:p w14:paraId="28FA4F70" w14:textId="77777777" w:rsidR="0055546E" w:rsidRDefault="0055546E" w:rsidP="004A6ADA">
                            <w:pPr>
                              <w:tabs>
                                <w:tab w:val="left" w:pos="1843"/>
                              </w:tabs>
                              <w:spacing w:line="240" w:lineRule="atLeast"/>
                            </w:pPr>
                            <w:r>
                              <w:t>8-5-2013</w:t>
                            </w:r>
                          </w:p>
                        </w:tc>
                        <w:tc>
                          <w:tcPr>
                            <w:tcW w:w="6892" w:type="dxa"/>
                          </w:tcPr>
                          <w:p w14:paraId="25C654A1" w14:textId="77777777" w:rsidR="0055546E" w:rsidRDefault="0055546E" w:rsidP="004A6ADA">
                            <w:pPr>
                              <w:tabs>
                                <w:tab w:val="left" w:pos="1843"/>
                              </w:tabs>
                              <w:spacing w:line="240" w:lineRule="atLeast"/>
                            </w:pPr>
                            <w:r>
                              <w:t xml:space="preserve">Eerste concept o..b.v. verwerking wijzigingsvoorstellen door </w:t>
                            </w:r>
                            <w:r w:rsidRPr="003945F3">
                              <w:t>Werkgroep doorontwikkeling RGBZ</w:t>
                            </w:r>
                            <w:r>
                              <w:t>.</w:t>
                            </w:r>
                          </w:p>
                        </w:tc>
                      </w:tr>
                      <w:tr w:rsidR="0055546E" w14:paraId="00BF241D" w14:textId="77777777" w:rsidTr="0055546E">
                        <w:tc>
                          <w:tcPr>
                            <w:tcW w:w="959" w:type="dxa"/>
                          </w:tcPr>
                          <w:p w14:paraId="331E682F" w14:textId="77777777" w:rsidR="0055546E" w:rsidRDefault="0055546E" w:rsidP="004A6ADA">
                            <w:pPr>
                              <w:tabs>
                                <w:tab w:val="left" w:pos="1843"/>
                              </w:tabs>
                              <w:spacing w:line="240" w:lineRule="atLeast"/>
                            </w:pPr>
                            <w:r>
                              <w:t>2</w:t>
                            </w:r>
                            <w:r w:rsidRPr="003945F3">
                              <w:rPr>
                                <w:vertAlign w:val="superscript"/>
                              </w:rPr>
                              <w:t>e</w:t>
                            </w:r>
                            <w:r>
                              <w:t xml:space="preserve"> con</w:t>
                            </w:r>
                            <w:r>
                              <w:softHyphen/>
                              <w:t>cept 2.0</w:t>
                            </w:r>
                          </w:p>
                        </w:tc>
                        <w:tc>
                          <w:tcPr>
                            <w:tcW w:w="1299" w:type="dxa"/>
                          </w:tcPr>
                          <w:p w14:paraId="308F9CCE" w14:textId="77777777" w:rsidR="0055546E" w:rsidRDefault="0055546E" w:rsidP="004A6ADA">
                            <w:pPr>
                              <w:tabs>
                                <w:tab w:val="left" w:pos="1843"/>
                              </w:tabs>
                              <w:spacing w:line="240" w:lineRule="atLeast"/>
                            </w:pPr>
                            <w:r>
                              <w:t>20-11-2014</w:t>
                            </w:r>
                          </w:p>
                        </w:tc>
                        <w:tc>
                          <w:tcPr>
                            <w:tcW w:w="6892" w:type="dxa"/>
                          </w:tcPr>
                          <w:p w14:paraId="107F5A7D" w14:textId="77777777" w:rsidR="0055546E" w:rsidRDefault="0055546E" w:rsidP="004A6ADA">
                            <w:pPr>
                              <w:tabs>
                                <w:tab w:val="left" w:pos="1843"/>
                              </w:tabs>
                              <w:spacing w:line="240" w:lineRule="atLeast"/>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55546E" w14:paraId="7900A17A" w14:textId="77777777" w:rsidTr="0055546E">
                        <w:tc>
                          <w:tcPr>
                            <w:tcW w:w="959" w:type="dxa"/>
                          </w:tcPr>
                          <w:p w14:paraId="3FD91093" w14:textId="77777777" w:rsidR="0055546E" w:rsidRDefault="0055546E" w:rsidP="004A6ADA">
                            <w:pPr>
                              <w:tabs>
                                <w:tab w:val="left" w:pos="1843"/>
                              </w:tabs>
                              <w:spacing w:line="240" w:lineRule="atLeast"/>
                            </w:pPr>
                            <w:r>
                              <w:t>3</w:t>
                            </w:r>
                            <w:r w:rsidRPr="00BA5CC8">
                              <w:rPr>
                                <w:vertAlign w:val="superscript"/>
                              </w:rPr>
                              <w:t>e</w:t>
                            </w:r>
                            <w:r>
                              <w:t xml:space="preserve"> con</w:t>
                            </w:r>
                            <w:r>
                              <w:softHyphen/>
                              <w:t>cept 2.0</w:t>
                            </w:r>
                          </w:p>
                        </w:tc>
                        <w:tc>
                          <w:tcPr>
                            <w:tcW w:w="1299" w:type="dxa"/>
                          </w:tcPr>
                          <w:p w14:paraId="055DBF68" w14:textId="77777777" w:rsidR="0055546E" w:rsidRDefault="0055546E" w:rsidP="004A6ADA">
                            <w:pPr>
                              <w:tabs>
                                <w:tab w:val="left" w:pos="1843"/>
                              </w:tabs>
                              <w:spacing w:line="240" w:lineRule="atLeast"/>
                            </w:pPr>
                            <w:r>
                              <w:t>4-12-2014</w:t>
                            </w:r>
                          </w:p>
                        </w:tc>
                        <w:tc>
                          <w:tcPr>
                            <w:tcW w:w="6892" w:type="dxa"/>
                          </w:tcPr>
                          <w:p w14:paraId="7884BC37" w14:textId="77777777" w:rsidR="0055546E" w:rsidRDefault="0055546E" w:rsidP="004A6ADA">
                            <w:pPr>
                              <w:tabs>
                                <w:tab w:val="left" w:pos="1843"/>
                              </w:tabs>
                              <w:spacing w:line="240" w:lineRule="atLeast"/>
                            </w:pPr>
                            <w:r>
                              <w:t>Kleine fouten hersteld.</w:t>
                            </w:r>
                          </w:p>
                          <w:p w14:paraId="1735761B" w14:textId="77777777" w:rsidR="0055546E" w:rsidRDefault="0055546E" w:rsidP="004A6ADA">
                            <w:pPr>
                              <w:tabs>
                                <w:tab w:val="left" w:pos="1843"/>
                              </w:tabs>
                              <w:spacing w:line="240" w:lineRule="atLeast"/>
                            </w:pPr>
                            <w:r>
                              <w:t>Versie is goedgekeurd door de Regiegroep</w:t>
                            </w:r>
                          </w:p>
                        </w:tc>
                      </w:tr>
                      <w:tr w:rsidR="0055546E" w14:paraId="1E7906BE" w14:textId="77777777" w:rsidTr="0055546E">
                        <w:tc>
                          <w:tcPr>
                            <w:tcW w:w="959" w:type="dxa"/>
                          </w:tcPr>
                          <w:p w14:paraId="283FC3F3" w14:textId="77777777" w:rsidR="0055546E" w:rsidRDefault="0055546E" w:rsidP="004A6ADA">
                            <w:pPr>
                              <w:tabs>
                                <w:tab w:val="left" w:pos="1843"/>
                              </w:tabs>
                              <w:spacing w:line="240" w:lineRule="atLeast"/>
                            </w:pPr>
                            <w:r>
                              <w:t>4</w:t>
                            </w:r>
                            <w:r w:rsidRPr="005A005A">
                              <w:rPr>
                                <w:vertAlign w:val="superscript"/>
                              </w:rPr>
                              <w:t>e</w:t>
                            </w:r>
                            <w:r>
                              <w:t xml:space="preserve"> con</w:t>
                            </w:r>
                            <w:r>
                              <w:softHyphen/>
                              <w:t>cept 2.0</w:t>
                            </w:r>
                          </w:p>
                        </w:tc>
                        <w:tc>
                          <w:tcPr>
                            <w:tcW w:w="1299" w:type="dxa"/>
                          </w:tcPr>
                          <w:p w14:paraId="314D1A38" w14:textId="77777777" w:rsidR="0055546E" w:rsidRDefault="0055546E" w:rsidP="004A6ADA">
                            <w:pPr>
                              <w:tabs>
                                <w:tab w:val="left" w:pos="1843"/>
                              </w:tabs>
                              <w:spacing w:line="240" w:lineRule="atLeast"/>
                            </w:pPr>
                            <w:r>
                              <w:t>1-4-2017</w:t>
                            </w:r>
                          </w:p>
                        </w:tc>
                        <w:tc>
                          <w:tcPr>
                            <w:tcW w:w="6892" w:type="dxa"/>
                          </w:tcPr>
                          <w:p w14:paraId="75F3A11F" w14:textId="77777777" w:rsidR="0055546E" w:rsidRDefault="0055546E" w:rsidP="004A6ADA">
                            <w:pPr>
                              <w:tabs>
                                <w:tab w:val="left" w:pos="1843"/>
                              </w:tabs>
                              <w:spacing w:line="240" w:lineRule="atLeast"/>
                            </w:pPr>
                            <w:r>
                              <w:t xml:space="preserve">Modellering van BETROKKENE, OBJECT en specialisaties aangepast op RSGB 3 en op voortschrijdend inzicht in wijze van modellering van objecttypen die ontleend zijn aan andere modellen. </w:t>
                            </w:r>
                          </w:p>
                        </w:tc>
                      </w:tr>
                      <w:tr w:rsidR="0055546E" w14:paraId="5F4C5C86" w14:textId="77777777" w:rsidTr="0055546E">
                        <w:tc>
                          <w:tcPr>
                            <w:tcW w:w="959" w:type="dxa"/>
                          </w:tcPr>
                          <w:p w14:paraId="240470D4" w14:textId="77777777" w:rsidR="0055546E" w:rsidRDefault="0055546E" w:rsidP="004A6ADA">
                            <w:pPr>
                              <w:tabs>
                                <w:tab w:val="left" w:pos="1843"/>
                              </w:tabs>
                              <w:spacing w:line="240" w:lineRule="atLeast"/>
                            </w:pPr>
                            <w:r>
                              <w:t>5</w:t>
                            </w:r>
                            <w:r w:rsidRPr="005A005A">
                              <w:rPr>
                                <w:vertAlign w:val="superscript"/>
                              </w:rPr>
                              <w:t>e</w:t>
                            </w:r>
                            <w:r>
                              <w:t xml:space="preserve"> con</w:t>
                            </w:r>
                            <w:r>
                              <w:softHyphen/>
                              <w:t>cept 2.0</w:t>
                            </w:r>
                          </w:p>
                        </w:tc>
                        <w:tc>
                          <w:tcPr>
                            <w:tcW w:w="1299" w:type="dxa"/>
                          </w:tcPr>
                          <w:p w14:paraId="59694BA2" w14:textId="77777777" w:rsidR="0055546E" w:rsidRDefault="0055546E" w:rsidP="004A6ADA">
                            <w:pPr>
                              <w:tabs>
                                <w:tab w:val="left" w:pos="1843"/>
                              </w:tabs>
                              <w:spacing w:line="240" w:lineRule="atLeast"/>
                            </w:pPr>
                            <w:r>
                              <w:t>14-8-2017</w:t>
                            </w:r>
                          </w:p>
                        </w:tc>
                        <w:tc>
                          <w:tcPr>
                            <w:tcW w:w="6892" w:type="dxa"/>
                          </w:tcPr>
                          <w:p w14:paraId="37875ECB" w14:textId="77777777" w:rsidR="0055546E" w:rsidRDefault="0055546E" w:rsidP="004A6ADA">
                            <w:pPr>
                              <w:tabs>
                                <w:tab w:val="left" w:pos="1843"/>
                              </w:tabs>
                              <w:spacing w:line="240" w:lineRule="atLeast"/>
                            </w:pPr>
                            <w:r>
                              <w:t xml:space="preserve">Nieuwe Selectielijst en Informatiemodel ImMLO (TMLO) verwerkt. </w:t>
                            </w:r>
                          </w:p>
                        </w:tc>
                      </w:tr>
                      <w:tr w:rsidR="0055546E" w14:paraId="467864FE" w14:textId="77777777" w:rsidTr="0055546E">
                        <w:tc>
                          <w:tcPr>
                            <w:tcW w:w="959" w:type="dxa"/>
                          </w:tcPr>
                          <w:p w14:paraId="0F866529" w14:textId="77777777" w:rsidR="0055546E" w:rsidRDefault="0055546E" w:rsidP="004A6ADA">
                            <w:pPr>
                              <w:tabs>
                                <w:tab w:val="left" w:pos="1843"/>
                              </w:tabs>
                              <w:spacing w:line="240" w:lineRule="atLeast"/>
                            </w:pPr>
                            <w:r>
                              <w:t>6</w:t>
                            </w:r>
                            <w:r w:rsidRPr="005A005A">
                              <w:rPr>
                                <w:vertAlign w:val="superscript"/>
                              </w:rPr>
                              <w:t>e</w:t>
                            </w:r>
                            <w:r>
                              <w:t xml:space="preserve"> con</w:t>
                            </w:r>
                            <w:r>
                              <w:softHyphen/>
                              <w:t>cept 2.0</w:t>
                            </w:r>
                          </w:p>
                        </w:tc>
                        <w:tc>
                          <w:tcPr>
                            <w:tcW w:w="1299" w:type="dxa"/>
                          </w:tcPr>
                          <w:p w14:paraId="31E39FA0" w14:textId="77777777" w:rsidR="0055546E" w:rsidRDefault="0055546E" w:rsidP="004A6ADA">
                            <w:pPr>
                              <w:tabs>
                                <w:tab w:val="left" w:pos="1843"/>
                              </w:tabs>
                              <w:spacing w:line="240" w:lineRule="atLeast"/>
                            </w:pPr>
                            <w:r>
                              <w:t>21-9-2017</w:t>
                            </w:r>
                          </w:p>
                        </w:tc>
                        <w:tc>
                          <w:tcPr>
                            <w:tcW w:w="6892" w:type="dxa"/>
                          </w:tcPr>
                          <w:p w14:paraId="046F8CC7" w14:textId="77777777" w:rsidR="0055546E" w:rsidRDefault="0055546E" w:rsidP="004A6ADA">
                            <w:pPr>
                              <w:tabs>
                                <w:tab w:val="left" w:pos="1843"/>
                              </w:tabs>
                              <w:spacing w:line="240" w:lineRule="atLeast"/>
                            </w:pPr>
                            <w:r>
                              <w:t xml:space="preserve">Opmerkingen uit review van concept 5 verwerkt. </w:t>
                            </w:r>
                          </w:p>
                        </w:tc>
                      </w:tr>
                      <w:tr w:rsidR="0055546E" w14:paraId="531E0942" w14:textId="77777777" w:rsidTr="0055546E">
                        <w:tc>
                          <w:tcPr>
                            <w:tcW w:w="959" w:type="dxa"/>
                          </w:tcPr>
                          <w:p w14:paraId="48169066" w14:textId="7070F2BC" w:rsidR="0055546E" w:rsidRDefault="0055546E" w:rsidP="004A6ADA">
                            <w:pPr>
                              <w:tabs>
                                <w:tab w:val="left" w:pos="1843"/>
                              </w:tabs>
                              <w:spacing w:line="240" w:lineRule="atLeast"/>
                            </w:pPr>
                            <w:r>
                              <w:t>7</w:t>
                            </w:r>
                            <w:r w:rsidRPr="004A6ADA">
                              <w:rPr>
                                <w:vertAlign w:val="superscript"/>
                              </w:rPr>
                              <w:t>e</w:t>
                            </w:r>
                            <w:r>
                              <w:t xml:space="preserve"> con</w:t>
                            </w:r>
                            <w:r>
                              <w:softHyphen/>
                              <w:t>cept 2.0.1</w:t>
                            </w:r>
                          </w:p>
                        </w:tc>
                        <w:tc>
                          <w:tcPr>
                            <w:tcW w:w="1299" w:type="dxa"/>
                          </w:tcPr>
                          <w:p w14:paraId="24AE615D" w14:textId="3F25C49A" w:rsidR="0055546E" w:rsidRDefault="0055546E" w:rsidP="004A6ADA">
                            <w:pPr>
                              <w:tabs>
                                <w:tab w:val="left" w:pos="1843"/>
                              </w:tabs>
                              <w:spacing w:line="240" w:lineRule="atLeast"/>
                            </w:pPr>
                            <w:r>
                              <w:t>25-5-2018</w:t>
                            </w:r>
                          </w:p>
                        </w:tc>
                        <w:tc>
                          <w:tcPr>
                            <w:tcW w:w="6892" w:type="dxa"/>
                          </w:tcPr>
                          <w:p w14:paraId="3465FB45" w14:textId="77777777" w:rsidR="00212AE0" w:rsidRDefault="00212AE0" w:rsidP="004A6ADA">
                            <w:pPr>
                              <w:tabs>
                                <w:tab w:val="left" w:pos="1843"/>
                              </w:tabs>
                              <w:spacing w:line="240" w:lineRule="atLeast"/>
                            </w:pPr>
                            <w:r w:rsidRPr="00212AE0">
                              <w:t>Modellering van specialisaties van BETROKKENE aangescherpt op modellering RSGB 3 en modellering NATUURLIJK PERSOON (bij BETROKKENE), INGESCHREVEN NATUURLIJK PERSOON en ANDER NATUURLIJK PERSOON (bij OBJECT) aangepast op aanpassing RSGB 3 van BRP naar GBA.</w:t>
                            </w:r>
                          </w:p>
                          <w:p w14:paraId="50D9EB20" w14:textId="37864085" w:rsidR="0055546E" w:rsidRDefault="0055546E" w:rsidP="004A6ADA">
                            <w:pPr>
                              <w:tabs>
                                <w:tab w:val="left" w:pos="1843"/>
                              </w:tabs>
                              <w:spacing w:line="240" w:lineRule="atLeast"/>
                            </w:pPr>
                            <w:r>
                              <w:t xml:space="preserve">RESULTAATTYPE toegevoegd met relaties naar ZAAKTYPE en ZAAK. </w:t>
                            </w:r>
                          </w:p>
                        </w:tc>
                      </w:tr>
                      <w:tr w:rsidR="0055546E" w14:paraId="745EDA19" w14:textId="77777777" w:rsidTr="0055546E">
                        <w:tc>
                          <w:tcPr>
                            <w:tcW w:w="959" w:type="dxa"/>
                          </w:tcPr>
                          <w:p w14:paraId="33C5437E" w14:textId="58693E4A" w:rsidR="0055546E" w:rsidRDefault="0055546E" w:rsidP="004A6ADA">
                            <w:pPr>
                              <w:tabs>
                                <w:tab w:val="left" w:pos="1843"/>
                              </w:tabs>
                              <w:spacing w:line="240" w:lineRule="atLeast"/>
                            </w:pPr>
                            <w:r>
                              <w:t>8</w:t>
                            </w:r>
                            <w:r w:rsidRPr="0055546E">
                              <w:rPr>
                                <w:vertAlign w:val="superscript"/>
                              </w:rPr>
                              <w:t>e</w:t>
                            </w:r>
                            <w:r>
                              <w:t xml:space="preserve"> con</w:t>
                            </w:r>
                            <w:r>
                              <w:softHyphen/>
                              <w:t>cept 2.0.2</w:t>
                            </w:r>
                          </w:p>
                        </w:tc>
                        <w:tc>
                          <w:tcPr>
                            <w:tcW w:w="1299" w:type="dxa"/>
                          </w:tcPr>
                          <w:p w14:paraId="31BB1A2E" w14:textId="51A62E63" w:rsidR="0055546E" w:rsidRDefault="0055546E" w:rsidP="004A6ADA">
                            <w:pPr>
                              <w:tabs>
                                <w:tab w:val="left" w:pos="1843"/>
                              </w:tabs>
                              <w:spacing w:line="240" w:lineRule="atLeast"/>
                            </w:pPr>
                            <w:r>
                              <w:t>13-6-2018</w:t>
                            </w:r>
                          </w:p>
                        </w:tc>
                        <w:tc>
                          <w:tcPr>
                            <w:tcW w:w="6892" w:type="dxa"/>
                          </w:tcPr>
                          <w:p w14:paraId="71E835A4" w14:textId="0DF7F492" w:rsidR="0055546E" w:rsidRDefault="0055546E" w:rsidP="004A6ADA">
                            <w:pPr>
                              <w:tabs>
                                <w:tab w:val="left" w:pos="1843"/>
                              </w:tabs>
                              <w:spacing w:line="240" w:lineRule="atLeast"/>
                            </w:pPr>
                            <w:r>
                              <w:t>Attribuutsoort Procesobjectaard (bij ZAAK en bij RESULTAATTYPE) aangepast.</w:t>
                            </w:r>
                          </w:p>
                        </w:tc>
                      </w:tr>
                      <w:bookmarkEnd w:id="2"/>
                    </w:tbl>
                    <w:p w14:paraId="24EAE407" w14:textId="77995132" w:rsidR="0055546E" w:rsidRDefault="0055546E" w:rsidP="00D964E5">
                      <w:pPr>
                        <w:tabs>
                          <w:tab w:val="left" w:pos="1843"/>
                        </w:tabs>
                      </w:pPr>
                    </w:p>
                    <w:p w14:paraId="623A9EF5" w14:textId="599CB345" w:rsidR="0055546E" w:rsidRDefault="0055546E" w:rsidP="00076EE1">
                      <w:pPr>
                        <w:pStyle w:val="colofon"/>
                      </w:pPr>
                      <w:r>
                        <w:rPr>
                          <w:noProof/>
                        </w:rPr>
                        <w:drawing>
                          <wp:inline distT="0" distB="0" distL="0" distR="0" wp14:anchorId="5DBF8A83" wp14:editId="6E93C1F4">
                            <wp:extent cx="771018" cy="269933"/>
                            <wp:effectExtent l="0" t="0" r="0" b="0"/>
                            <wp:docPr id="16" name="Afbeelding 16" descr="https://mirrors.creativecommons.org/presskit/buttons/88x31/png/by-nc-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rors.creativecommons.org/presskit/buttons/88x31/png/by-nc-s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5911" cy="292652"/>
                                    </a:xfrm>
                                    <a:prstGeom prst="rect">
                                      <a:avLst/>
                                    </a:prstGeom>
                                    <a:noFill/>
                                    <a:ln>
                                      <a:noFill/>
                                    </a:ln>
                                  </pic:spPr>
                                </pic:pic>
                              </a:graphicData>
                            </a:graphic>
                          </wp:inline>
                        </w:drawing>
                      </w:r>
                      <w:r>
                        <w:t xml:space="preserve"> </w:t>
                      </w:r>
                      <w:bookmarkStart w:id="3" w:name="_Hlk517096454"/>
                      <w:r>
                        <w:t>Vereniging van Nederlandse Gemeenten, Den Haag, 13 juni 2018</w:t>
                      </w:r>
                    </w:p>
                  </w:sdtContent>
                </w:sdt>
                <w:bookmarkEnd w:id="3" w:displacedByCustomXml="prev"/>
              </w:txbxContent>
            </v:textbox>
            <w10:wrap anchorx="page" anchory="page"/>
            <w10:anchorlock/>
          </v:shape>
        </w:pict>
      </w:r>
    </w:p>
    <w:p w14:paraId="1C4FC336" w14:textId="77777777" w:rsidR="004F3A45" w:rsidRDefault="0024241F" w:rsidP="00462A14">
      <w:pPr>
        <w:pStyle w:val="koptitel"/>
      </w:pPr>
      <w:r>
        <w:lastRenderedPageBreak/>
        <w:t>I</w:t>
      </w:r>
      <w:r w:rsidR="00897055" w:rsidRPr="00F3704C">
        <w:t>nhoud</w:t>
      </w:r>
      <w:bookmarkEnd w:id="1"/>
    </w:p>
    <w:p w14:paraId="3B00B892" w14:textId="77777777" w:rsidR="00462A14" w:rsidRDefault="00462A14" w:rsidP="00462A14">
      <w:pPr>
        <w:rPr>
          <w:lang w:eastAsia="en-US"/>
        </w:rPr>
      </w:pPr>
    </w:p>
    <w:p w14:paraId="25B59D98" w14:textId="77777777" w:rsidR="00462A14" w:rsidRDefault="00462A14" w:rsidP="00A14B69">
      <w:pPr>
        <w:sectPr w:rsidR="00462A14" w:rsidSect="004C5D34">
          <w:headerReference w:type="even" r:id="rId10"/>
          <w:headerReference w:type="default" r:id="rId11"/>
          <w:footerReference w:type="even" r:id="rId12"/>
          <w:footerReference w:type="default" r:id="rId13"/>
          <w:headerReference w:type="first" r:id="rId14"/>
          <w:footerReference w:type="first" r:id="rId15"/>
          <w:pgSz w:w="11900" w:h="16840" w:code="9"/>
          <w:pgMar w:top="1985" w:right="1418" w:bottom="1077" w:left="1418" w:header="709" w:footer="709" w:gutter="0"/>
          <w:cols w:space="708"/>
        </w:sectPr>
      </w:pPr>
    </w:p>
    <w:p w14:paraId="13804F62" w14:textId="48C2F1ED" w:rsidR="000705D6" w:rsidRDefault="00A85696">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0705D6">
        <w:rPr>
          <w:noProof/>
        </w:rPr>
        <w:t>1</w:t>
      </w:r>
      <w:r w:rsidR="000705D6">
        <w:rPr>
          <w:rFonts w:asciiTheme="minorHAnsi" w:eastAsiaTheme="minorEastAsia" w:hAnsiTheme="minorHAnsi" w:cstheme="minorBidi"/>
          <w:b w:val="0"/>
          <w:noProof/>
          <w:sz w:val="22"/>
          <w:szCs w:val="22"/>
        </w:rPr>
        <w:tab/>
      </w:r>
      <w:r w:rsidR="000705D6">
        <w:rPr>
          <w:noProof/>
        </w:rPr>
        <w:t>Inleiding</w:t>
      </w:r>
      <w:r w:rsidR="000705D6">
        <w:rPr>
          <w:noProof/>
        </w:rPr>
        <w:tab/>
      </w:r>
      <w:r w:rsidR="000705D6">
        <w:rPr>
          <w:noProof/>
        </w:rPr>
        <w:fldChar w:fldCharType="begin"/>
      </w:r>
      <w:r w:rsidR="000705D6">
        <w:rPr>
          <w:noProof/>
        </w:rPr>
        <w:instrText xml:space="preserve"> PAGEREF _Toc517048398 \h </w:instrText>
      </w:r>
      <w:r w:rsidR="000705D6">
        <w:rPr>
          <w:noProof/>
        </w:rPr>
      </w:r>
      <w:r w:rsidR="000705D6">
        <w:rPr>
          <w:noProof/>
        </w:rPr>
        <w:fldChar w:fldCharType="separate"/>
      </w:r>
      <w:r w:rsidR="000705D6">
        <w:rPr>
          <w:noProof/>
        </w:rPr>
        <w:t>5</w:t>
      </w:r>
      <w:r w:rsidR="000705D6">
        <w:rPr>
          <w:noProof/>
        </w:rPr>
        <w:fldChar w:fldCharType="end"/>
      </w:r>
    </w:p>
    <w:p w14:paraId="3C722A9C" w14:textId="75FBBEA8" w:rsidR="000705D6" w:rsidRDefault="000705D6">
      <w:pPr>
        <w:pStyle w:val="Inhopg2"/>
        <w:rPr>
          <w:noProof/>
        </w:rPr>
      </w:pPr>
      <w:r>
        <w:rPr>
          <w:noProof/>
        </w:rPr>
        <w:t>1.1</w:t>
      </w:r>
      <w:r>
        <w:rPr>
          <w:noProof/>
        </w:rPr>
        <w:tab/>
        <w:t>Aanleiding</w:t>
      </w:r>
      <w:r>
        <w:rPr>
          <w:noProof/>
        </w:rPr>
        <w:tab/>
      </w:r>
      <w:r>
        <w:rPr>
          <w:noProof/>
        </w:rPr>
        <w:fldChar w:fldCharType="begin"/>
      </w:r>
      <w:r>
        <w:rPr>
          <w:noProof/>
        </w:rPr>
        <w:instrText xml:space="preserve"> PAGEREF _Toc517048399 \h </w:instrText>
      </w:r>
      <w:r>
        <w:rPr>
          <w:noProof/>
        </w:rPr>
      </w:r>
      <w:r>
        <w:rPr>
          <w:noProof/>
        </w:rPr>
        <w:fldChar w:fldCharType="separate"/>
      </w:r>
      <w:r>
        <w:rPr>
          <w:noProof/>
        </w:rPr>
        <w:t>5</w:t>
      </w:r>
      <w:r>
        <w:rPr>
          <w:noProof/>
        </w:rPr>
        <w:fldChar w:fldCharType="end"/>
      </w:r>
    </w:p>
    <w:p w14:paraId="02D96B82" w14:textId="0B7ED551" w:rsidR="000705D6" w:rsidRDefault="000705D6">
      <w:pPr>
        <w:pStyle w:val="Inhopg2"/>
        <w:rPr>
          <w:noProof/>
        </w:rPr>
      </w:pPr>
      <w:r>
        <w:rPr>
          <w:noProof/>
        </w:rPr>
        <w:t>1.2</w:t>
      </w:r>
      <w:r>
        <w:rPr>
          <w:noProof/>
        </w:rPr>
        <w:tab/>
        <w:t>Doel</w:t>
      </w:r>
      <w:r>
        <w:rPr>
          <w:noProof/>
        </w:rPr>
        <w:tab/>
      </w:r>
      <w:r>
        <w:rPr>
          <w:noProof/>
        </w:rPr>
        <w:fldChar w:fldCharType="begin"/>
      </w:r>
      <w:r>
        <w:rPr>
          <w:noProof/>
        </w:rPr>
        <w:instrText xml:space="preserve"> PAGEREF _Toc517048400 \h </w:instrText>
      </w:r>
      <w:r>
        <w:rPr>
          <w:noProof/>
        </w:rPr>
      </w:r>
      <w:r>
        <w:rPr>
          <w:noProof/>
        </w:rPr>
        <w:fldChar w:fldCharType="separate"/>
      </w:r>
      <w:r>
        <w:rPr>
          <w:noProof/>
        </w:rPr>
        <w:t>5</w:t>
      </w:r>
      <w:r>
        <w:rPr>
          <w:noProof/>
        </w:rPr>
        <w:fldChar w:fldCharType="end"/>
      </w:r>
    </w:p>
    <w:p w14:paraId="69FDFC9E" w14:textId="7076AAD4" w:rsidR="000705D6" w:rsidRDefault="000705D6">
      <w:pPr>
        <w:pStyle w:val="Inhopg2"/>
        <w:rPr>
          <w:noProof/>
        </w:rPr>
      </w:pPr>
      <w:r>
        <w:rPr>
          <w:noProof/>
        </w:rPr>
        <w:t>1.3</w:t>
      </w:r>
      <w:r>
        <w:rPr>
          <w:noProof/>
        </w:rPr>
        <w:tab/>
        <w:t>Werkingsgebied</w:t>
      </w:r>
      <w:r>
        <w:rPr>
          <w:noProof/>
        </w:rPr>
        <w:tab/>
      </w:r>
      <w:r>
        <w:rPr>
          <w:noProof/>
        </w:rPr>
        <w:fldChar w:fldCharType="begin"/>
      </w:r>
      <w:r>
        <w:rPr>
          <w:noProof/>
        </w:rPr>
        <w:instrText xml:space="preserve"> PAGEREF _Toc517048401 \h </w:instrText>
      </w:r>
      <w:r>
        <w:rPr>
          <w:noProof/>
        </w:rPr>
      </w:r>
      <w:r>
        <w:rPr>
          <w:noProof/>
        </w:rPr>
        <w:fldChar w:fldCharType="separate"/>
      </w:r>
      <w:r>
        <w:rPr>
          <w:noProof/>
        </w:rPr>
        <w:t>5</w:t>
      </w:r>
      <w:r>
        <w:rPr>
          <w:noProof/>
        </w:rPr>
        <w:fldChar w:fldCharType="end"/>
      </w:r>
    </w:p>
    <w:p w14:paraId="4FD1218D" w14:textId="2ABEAB82" w:rsidR="000705D6" w:rsidRDefault="000705D6">
      <w:pPr>
        <w:pStyle w:val="Inhopg2"/>
        <w:rPr>
          <w:noProof/>
        </w:rPr>
      </w:pPr>
      <w:r>
        <w:rPr>
          <w:noProof/>
        </w:rPr>
        <w:t>1.4</w:t>
      </w:r>
      <w:r>
        <w:rPr>
          <w:noProof/>
        </w:rPr>
        <w:tab/>
        <w:t>Beheer</w:t>
      </w:r>
      <w:r>
        <w:rPr>
          <w:noProof/>
        </w:rPr>
        <w:tab/>
      </w:r>
      <w:r>
        <w:rPr>
          <w:noProof/>
        </w:rPr>
        <w:fldChar w:fldCharType="begin"/>
      </w:r>
      <w:r>
        <w:rPr>
          <w:noProof/>
        </w:rPr>
        <w:instrText xml:space="preserve"> PAGEREF _Toc517048402 \h </w:instrText>
      </w:r>
      <w:r>
        <w:rPr>
          <w:noProof/>
        </w:rPr>
      </w:r>
      <w:r>
        <w:rPr>
          <w:noProof/>
        </w:rPr>
        <w:fldChar w:fldCharType="separate"/>
      </w:r>
      <w:r>
        <w:rPr>
          <w:noProof/>
        </w:rPr>
        <w:t>5</w:t>
      </w:r>
      <w:r>
        <w:rPr>
          <w:noProof/>
        </w:rPr>
        <w:fldChar w:fldCharType="end"/>
      </w:r>
    </w:p>
    <w:p w14:paraId="2500FB23" w14:textId="4F42E9CF" w:rsidR="000705D6" w:rsidRDefault="000705D6">
      <w:pPr>
        <w:pStyle w:val="Inhopg2"/>
        <w:rPr>
          <w:noProof/>
        </w:rPr>
      </w:pPr>
      <w:r>
        <w:rPr>
          <w:noProof/>
        </w:rPr>
        <w:t>1.5</w:t>
      </w:r>
      <w:r>
        <w:rPr>
          <w:noProof/>
        </w:rPr>
        <w:tab/>
        <w:t>Leeswijzer</w:t>
      </w:r>
      <w:r>
        <w:rPr>
          <w:noProof/>
        </w:rPr>
        <w:tab/>
      </w:r>
      <w:r>
        <w:rPr>
          <w:noProof/>
        </w:rPr>
        <w:fldChar w:fldCharType="begin"/>
      </w:r>
      <w:r>
        <w:rPr>
          <w:noProof/>
        </w:rPr>
        <w:instrText xml:space="preserve"> PAGEREF _Toc517048403 \h </w:instrText>
      </w:r>
      <w:r>
        <w:rPr>
          <w:noProof/>
        </w:rPr>
      </w:r>
      <w:r>
        <w:rPr>
          <w:noProof/>
        </w:rPr>
        <w:fldChar w:fldCharType="separate"/>
      </w:r>
      <w:r>
        <w:rPr>
          <w:noProof/>
        </w:rPr>
        <w:t>5</w:t>
      </w:r>
      <w:r>
        <w:rPr>
          <w:noProof/>
        </w:rPr>
        <w:fldChar w:fldCharType="end"/>
      </w:r>
    </w:p>
    <w:p w14:paraId="31AF2A2F" w14:textId="35F776A6" w:rsidR="000705D6" w:rsidRDefault="000705D6">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Model op hoofdlijnen</w:t>
      </w:r>
      <w:r>
        <w:rPr>
          <w:noProof/>
        </w:rPr>
        <w:tab/>
      </w:r>
      <w:r>
        <w:rPr>
          <w:noProof/>
        </w:rPr>
        <w:fldChar w:fldCharType="begin"/>
      </w:r>
      <w:r>
        <w:rPr>
          <w:noProof/>
        </w:rPr>
        <w:instrText xml:space="preserve"> PAGEREF _Toc517048404 \h </w:instrText>
      </w:r>
      <w:r>
        <w:rPr>
          <w:noProof/>
        </w:rPr>
      </w:r>
      <w:r>
        <w:rPr>
          <w:noProof/>
        </w:rPr>
        <w:fldChar w:fldCharType="separate"/>
      </w:r>
      <w:r>
        <w:rPr>
          <w:noProof/>
        </w:rPr>
        <w:t>7</w:t>
      </w:r>
      <w:r>
        <w:rPr>
          <w:noProof/>
        </w:rPr>
        <w:fldChar w:fldCharType="end"/>
      </w:r>
    </w:p>
    <w:p w14:paraId="27F216F5" w14:textId="670081A2" w:rsidR="000705D6" w:rsidRDefault="000705D6">
      <w:pPr>
        <w:pStyle w:val="Inhopg1"/>
        <w:rPr>
          <w:rFonts w:asciiTheme="minorHAnsi" w:eastAsiaTheme="minorEastAsia" w:hAnsiTheme="minorHAnsi" w:cstheme="minorBidi"/>
          <w:b w:val="0"/>
          <w:noProof/>
          <w:sz w:val="22"/>
          <w:szCs w:val="22"/>
        </w:rPr>
      </w:pPr>
      <w:r w:rsidRPr="000A060B">
        <w:rPr>
          <w:rFonts w:cs="Calibri"/>
          <w:noProof/>
        </w:rPr>
        <w:t>3</w:t>
      </w:r>
      <w:r>
        <w:rPr>
          <w:rFonts w:asciiTheme="minorHAnsi" w:eastAsiaTheme="minorEastAsia" w:hAnsiTheme="minorHAnsi" w:cstheme="minorBidi"/>
          <w:b w:val="0"/>
          <w:noProof/>
          <w:sz w:val="22"/>
          <w:szCs w:val="22"/>
        </w:rPr>
        <w:tab/>
      </w:r>
      <w:r w:rsidRPr="000A060B">
        <w:rPr>
          <w:rFonts w:ascii="Calibri" w:hAnsi="Calibri" w:cs="Calibri"/>
          <w:noProof/>
        </w:rPr>
        <w:t>Objecttype overzicht</w:t>
      </w:r>
      <w:r>
        <w:rPr>
          <w:noProof/>
        </w:rPr>
        <w:tab/>
      </w:r>
      <w:r>
        <w:rPr>
          <w:noProof/>
        </w:rPr>
        <w:fldChar w:fldCharType="begin"/>
      </w:r>
      <w:r>
        <w:rPr>
          <w:noProof/>
        </w:rPr>
        <w:instrText xml:space="preserve"> PAGEREF _Toc517048405 \h </w:instrText>
      </w:r>
      <w:r>
        <w:rPr>
          <w:noProof/>
        </w:rPr>
      </w:r>
      <w:r>
        <w:rPr>
          <w:noProof/>
        </w:rPr>
        <w:fldChar w:fldCharType="separate"/>
      </w:r>
      <w:r>
        <w:rPr>
          <w:noProof/>
        </w:rPr>
        <w:t>10</w:t>
      </w:r>
      <w:r>
        <w:rPr>
          <w:noProof/>
        </w:rPr>
        <w:fldChar w:fldCharType="end"/>
      </w:r>
    </w:p>
    <w:p w14:paraId="0D676C3B" w14:textId="4FCDED47" w:rsidR="000705D6" w:rsidRDefault="000705D6">
      <w:pPr>
        <w:pStyle w:val="Inhopg2"/>
        <w:rPr>
          <w:noProof/>
        </w:rPr>
      </w:pPr>
      <w:r w:rsidRPr="000A060B">
        <w:rPr>
          <w:rFonts w:cs="Calibri"/>
          <w:noProof/>
        </w:rPr>
        <w:t>3.1</w:t>
      </w:r>
      <w:r>
        <w:rPr>
          <w:noProof/>
        </w:rPr>
        <w:tab/>
      </w:r>
      <w:r w:rsidRPr="000A060B">
        <w:rPr>
          <w:rFonts w:ascii="Calibri" w:hAnsi="Calibri" w:cs="Calibri"/>
          <w:noProof/>
        </w:rPr>
        <w:t>Objecttype BESLUIT</w:t>
      </w:r>
      <w:r>
        <w:rPr>
          <w:noProof/>
        </w:rPr>
        <w:tab/>
      </w:r>
      <w:r>
        <w:rPr>
          <w:noProof/>
        </w:rPr>
        <w:fldChar w:fldCharType="begin"/>
      </w:r>
      <w:r>
        <w:rPr>
          <w:noProof/>
        </w:rPr>
        <w:instrText xml:space="preserve"> PAGEREF _Toc517048406 \h </w:instrText>
      </w:r>
      <w:r>
        <w:rPr>
          <w:noProof/>
        </w:rPr>
      </w:r>
      <w:r>
        <w:rPr>
          <w:noProof/>
        </w:rPr>
        <w:fldChar w:fldCharType="separate"/>
      </w:r>
      <w:r>
        <w:rPr>
          <w:noProof/>
        </w:rPr>
        <w:t>11</w:t>
      </w:r>
      <w:r>
        <w:rPr>
          <w:noProof/>
        </w:rPr>
        <w:fldChar w:fldCharType="end"/>
      </w:r>
    </w:p>
    <w:p w14:paraId="53AFC1E3" w14:textId="21F95023" w:rsidR="000705D6" w:rsidRDefault="000705D6">
      <w:pPr>
        <w:pStyle w:val="Inhopg2"/>
        <w:rPr>
          <w:noProof/>
        </w:rPr>
      </w:pPr>
      <w:r w:rsidRPr="000A060B">
        <w:rPr>
          <w:rFonts w:cs="Calibri"/>
          <w:noProof/>
        </w:rPr>
        <w:t>3.2</w:t>
      </w:r>
      <w:r>
        <w:rPr>
          <w:noProof/>
        </w:rPr>
        <w:tab/>
      </w:r>
      <w:r w:rsidRPr="000A060B">
        <w:rPr>
          <w:rFonts w:ascii="Calibri" w:hAnsi="Calibri" w:cs="Calibri"/>
          <w:noProof/>
        </w:rPr>
        <w:t>Objecttype BESLUITTYPE</w:t>
      </w:r>
      <w:r>
        <w:rPr>
          <w:noProof/>
        </w:rPr>
        <w:tab/>
      </w:r>
      <w:r>
        <w:rPr>
          <w:noProof/>
        </w:rPr>
        <w:fldChar w:fldCharType="begin"/>
      </w:r>
      <w:r>
        <w:rPr>
          <w:noProof/>
        </w:rPr>
        <w:instrText xml:space="preserve"> PAGEREF _Toc517048407 \h </w:instrText>
      </w:r>
      <w:r>
        <w:rPr>
          <w:noProof/>
        </w:rPr>
      </w:r>
      <w:r>
        <w:rPr>
          <w:noProof/>
        </w:rPr>
        <w:fldChar w:fldCharType="separate"/>
      </w:r>
      <w:r>
        <w:rPr>
          <w:noProof/>
        </w:rPr>
        <w:t>13</w:t>
      </w:r>
      <w:r>
        <w:rPr>
          <w:noProof/>
        </w:rPr>
        <w:fldChar w:fldCharType="end"/>
      </w:r>
    </w:p>
    <w:p w14:paraId="18AE12FC" w14:textId="11CE3382" w:rsidR="000705D6" w:rsidRDefault="000705D6">
      <w:pPr>
        <w:pStyle w:val="Inhopg2"/>
        <w:rPr>
          <w:noProof/>
        </w:rPr>
      </w:pPr>
      <w:r w:rsidRPr="000A060B">
        <w:rPr>
          <w:rFonts w:cs="Calibri"/>
          <w:noProof/>
        </w:rPr>
        <w:t>3.3</w:t>
      </w:r>
      <w:r>
        <w:rPr>
          <w:noProof/>
        </w:rPr>
        <w:tab/>
      </w:r>
      <w:r w:rsidRPr="000A060B">
        <w:rPr>
          <w:rFonts w:ascii="Calibri" w:hAnsi="Calibri" w:cs="Calibri"/>
          <w:noProof/>
        </w:rPr>
        <w:t>Objecttype BETROKKENE</w:t>
      </w:r>
      <w:r>
        <w:rPr>
          <w:noProof/>
        </w:rPr>
        <w:tab/>
      </w:r>
      <w:r>
        <w:rPr>
          <w:noProof/>
        </w:rPr>
        <w:fldChar w:fldCharType="begin"/>
      </w:r>
      <w:r>
        <w:rPr>
          <w:noProof/>
        </w:rPr>
        <w:instrText xml:space="preserve"> PAGEREF _Toc517048408 \h </w:instrText>
      </w:r>
      <w:r>
        <w:rPr>
          <w:noProof/>
        </w:rPr>
      </w:r>
      <w:r>
        <w:rPr>
          <w:noProof/>
        </w:rPr>
        <w:fldChar w:fldCharType="separate"/>
      </w:r>
      <w:r>
        <w:rPr>
          <w:noProof/>
        </w:rPr>
        <w:t>14</w:t>
      </w:r>
      <w:r>
        <w:rPr>
          <w:noProof/>
        </w:rPr>
        <w:fldChar w:fldCharType="end"/>
      </w:r>
    </w:p>
    <w:p w14:paraId="691B0823" w14:textId="75DEC3EF" w:rsidR="000705D6" w:rsidRDefault="000705D6">
      <w:pPr>
        <w:pStyle w:val="Inhopg2"/>
        <w:rPr>
          <w:noProof/>
        </w:rPr>
      </w:pPr>
      <w:r w:rsidRPr="000A060B">
        <w:rPr>
          <w:rFonts w:cs="Calibri"/>
          <w:noProof/>
        </w:rPr>
        <w:t>3.4</w:t>
      </w:r>
      <w:r>
        <w:rPr>
          <w:noProof/>
        </w:rPr>
        <w:tab/>
      </w:r>
      <w:r w:rsidRPr="000A060B">
        <w:rPr>
          <w:rFonts w:ascii="Calibri" w:hAnsi="Calibri" w:cs="Calibri"/>
          <w:noProof/>
        </w:rPr>
        <w:t>Objecttype ENKELVOUDIG INFORMATIEOBJECT</w:t>
      </w:r>
      <w:r>
        <w:rPr>
          <w:noProof/>
        </w:rPr>
        <w:tab/>
      </w:r>
      <w:r>
        <w:rPr>
          <w:noProof/>
        </w:rPr>
        <w:fldChar w:fldCharType="begin"/>
      </w:r>
      <w:r>
        <w:rPr>
          <w:noProof/>
        </w:rPr>
        <w:instrText xml:space="preserve"> PAGEREF _Toc517048409 \h </w:instrText>
      </w:r>
      <w:r>
        <w:rPr>
          <w:noProof/>
        </w:rPr>
      </w:r>
      <w:r>
        <w:rPr>
          <w:noProof/>
        </w:rPr>
        <w:fldChar w:fldCharType="separate"/>
      </w:r>
      <w:r>
        <w:rPr>
          <w:noProof/>
        </w:rPr>
        <w:t>16</w:t>
      </w:r>
      <w:r>
        <w:rPr>
          <w:noProof/>
        </w:rPr>
        <w:fldChar w:fldCharType="end"/>
      </w:r>
    </w:p>
    <w:p w14:paraId="4D142891" w14:textId="4264B3EE" w:rsidR="000705D6" w:rsidRDefault="000705D6">
      <w:pPr>
        <w:pStyle w:val="Inhopg2"/>
        <w:rPr>
          <w:noProof/>
        </w:rPr>
      </w:pPr>
      <w:r w:rsidRPr="000A060B">
        <w:rPr>
          <w:rFonts w:cs="Calibri"/>
          <w:noProof/>
        </w:rPr>
        <w:t>3.5</w:t>
      </w:r>
      <w:r>
        <w:rPr>
          <w:noProof/>
        </w:rPr>
        <w:tab/>
      </w:r>
      <w:r w:rsidRPr="000A060B">
        <w:rPr>
          <w:rFonts w:ascii="Calibri" w:hAnsi="Calibri" w:cs="Calibri"/>
          <w:noProof/>
        </w:rPr>
        <w:t>Objecttype INFORMATIEOBJECT</w:t>
      </w:r>
      <w:r>
        <w:rPr>
          <w:noProof/>
        </w:rPr>
        <w:tab/>
      </w:r>
      <w:r>
        <w:rPr>
          <w:noProof/>
        </w:rPr>
        <w:fldChar w:fldCharType="begin"/>
      </w:r>
      <w:r>
        <w:rPr>
          <w:noProof/>
        </w:rPr>
        <w:instrText xml:space="preserve"> PAGEREF _Toc517048410 \h </w:instrText>
      </w:r>
      <w:r>
        <w:rPr>
          <w:noProof/>
        </w:rPr>
      </w:r>
      <w:r>
        <w:rPr>
          <w:noProof/>
        </w:rPr>
        <w:fldChar w:fldCharType="separate"/>
      </w:r>
      <w:r>
        <w:rPr>
          <w:noProof/>
        </w:rPr>
        <w:t>18</w:t>
      </w:r>
      <w:r>
        <w:rPr>
          <w:noProof/>
        </w:rPr>
        <w:fldChar w:fldCharType="end"/>
      </w:r>
    </w:p>
    <w:p w14:paraId="19651433" w14:textId="6715A140" w:rsidR="000705D6" w:rsidRDefault="000705D6">
      <w:pPr>
        <w:pStyle w:val="Inhopg2"/>
        <w:rPr>
          <w:noProof/>
        </w:rPr>
      </w:pPr>
      <w:r w:rsidRPr="000A060B">
        <w:rPr>
          <w:rFonts w:cs="Calibri"/>
          <w:noProof/>
        </w:rPr>
        <w:t>3.6</w:t>
      </w:r>
      <w:r>
        <w:rPr>
          <w:noProof/>
        </w:rPr>
        <w:tab/>
      </w:r>
      <w:r w:rsidRPr="000A060B">
        <w:rPr>
          <w:rFonts w:ascii="Calibri" w:hAnsi="Calibri" w:cs="Calibri"/>
          <w:noProof/>
        </w:rPr>
        <w:t>Objecttype INFORMATIEOBJECTTYPE</w:t>
      </w:r>
      <w:r>
        <w:rPr>
          <w:noProof/>
        </w:rPr>
        <w:tab/>
      </w:r>
      <w:r>
        <w:rPr>
          <w:noProof/>
        </w:rPr>
        <w:fldChar w:fldCharType="begin"/>
      </w:r>
      <w:r>
        <w:rPr>
          <w:noProof/>
        </w:rPr>
        <w:instrText xml:space="preserve"> PAGEREF _Toc517048411 \h </w:instrText>
      </w:r>
      <w:r>
        <w:rPr>
          <w:noProof/>
        </w:rPr>
      </w:r>
      <w:r>
        <w:rPr>
          <w:noProof/>
        </w:rPr>
        <w:fldChar w:fldCharType="separate"/>
      </w:r>
      <w:r>
        <w:rPr>
          <w:noProof/>
        </w:rPr>
        <w:t>22</w:t>
      </w:r>
      <w:r>
        <w:rPr>
          <w:noProof/>
        </w:rPr>
        <w:fldChar w:fldCharType="end"/>
      </w:r>
    </w:p>
    <w:p w14:paraId="55C4B3FB" w14:textId="4FA16E83" w:rsidR="000705D6" w:rsidRDefault="000705D6">
      <w:pPr>
        <w:pStyle w:val="Inhopg2"/>
        <w:rPr>
          <w:noProof/>
        </w:rPr>
      </w:pPr>
      <w:r w:rsidRPr="000A060B">
        <w:rPr>
          <w:rFonts w:cs="Calibri"/>
          <w:noProof/>
        </w:rPr>
        <w:t>3.7</w:t>
      </w:r>
      <w:r>
        <w:rPr>
          <w:noProof/>
        </w:rPr>
        <w:tab/>
      </w:r>
      <w:r w:rsidRPr="000A060B">
        <w:rPr>
          <w:rFonts w:ascii="Calibri" w:hAnsi="Calibri" w:cs="Calibri"/>
          <w:noProof/>
        </w:rPr>
        <w:t>Objecttype KLANTCONTACT</w:t>
      </w:r>
      <w:r>
        <w:rPr>
          <w:noProof/>
        </w:rPr>
        <w:tab/>
      </w:r>
      <w:r>
        <w:rPr>
          <w:noProof/>
        </w:rPr>
        <w:fldChar w:fldCharType="begin"/>
      </w:r>
      <w:r>
        <w:rPr>
          <w:noProof/>
        </w:rPr>
        <w:instrText xml:space="preserve"> PAGEREF _Toc517048412 \h </w:instrText>
      </w:r>
      <w:r>
        <w:rPr>
          <w:noProof/>
        </w:rPr>
      </w:r>
      <w:r>
        <w:rPr>
          <w:noProof/>
        </w:rPr>
        <w:fldChar w:fldCharType="separate"/>
      </w:r>
      <w:r>
        <w:rPr>
          <w:noProof/>
        </w:rPr>
        <w:t>24</w:t>
      </w:r>
      <w:r>
        <w:rPr>
          <w:noProof/>
        </w:rPr>
        <w:fldChar w:fldCharType="end"/>
      </w:r>
    </w:p>
    <w:p w14:paraId="76397AA6" w14:textId="3E4C6616" w:rsidR="000705D6" w:rsidRDefault="000705D6">
      <w:pPr>
        <w:pStyle w:val="Inhopg2"/>
        <w:rPr>
          <w:noProof/>
        </w:rPr>
      </w:pPr>
      <w:r w:rsidRPr="000A060B">
        <w:rPr>
          <w:rFonts w:cs="Calibri"/>
          <w:noProof/>
        </w:rPr>
        <w:t>3.8</w:t>
      </w:r>
      <w:r>
        <w:rPr>
          <w:noProof/>
        </w:rPr>
        <w:tab/>
      </w:r>
      <w:r w:rsidRPr="000A060B">
        <w:rPr>
          <w:rFonts w:ascii="Calibri" w:hAnsi="Calibri" w:cs="Calibri"/>
          <w:noProof/>
        </w:rPr>
        <w:t>Objecttype MEDEWERKER</w:t>
      </w:r>
      <w:r>
        <w:rPr>
          <w:noProof/>
        </w:rPr>
        <w:tab/>
      </w:r>
      <w:r>
        <w:rPr>
          <w:noProof/>
        </w:rPr>
        <w:fldChar w:fldCharType="begin"/>
      </w:r>
      <w:r>
        <w:rPr>
          <w:noProof/>
        </w:rPr>
        <w:instrText xml:space="preserve"> PAGEREF _Toc517048413 \h </w:instrText>
      </w:r>
      <w:r>
        <w:rPr>
          <w:noProof/>
        </w:rPr>
      </w:r>
      <w:r>
        <w:rPr>
          <w:noProof/>
        </w:rPr>
        <w:fldChar w:fldCharType="separate"/>
      </w:r>
      <w:r>
        <w:rPr>
          <w:noProof/>
        </w:rPr>
        <w:t>26</w:t>
      </w:r>
      <w:r>
        <w:rPr>
          <w:noProof/>
        </w:rPr>
        <w:fldChar w:fldCharType="end"/>
      </w:r>
    </w:p>
    <w:p w14:paraId="162323AD" w14:textId="600BF5B5" w:rsidR="000705D6" w:rsidRDefault="000705D6">
      <w:pPr>
        <w:pStyle w:val="Inhopg2"/>
        <w:rPr>
          <w:noProof/>
        </w:rPr>
      </w:pPr>
      <w:r w:rsidRPr="000A060B">
        <w:rPr>
          <w:rFonts w:cs="Calibri"/>
          <w:noProof/>
        </w:rPr>
        <w:t>3.9</w:t>
      </w:r>
      <w:r>
        <w:rPr>
          <w:noProof/>
        </w:rPr>
        <w:tab/>
      </w:r>
      <w:r w:rsidRPr="000A060B">
        <w:rPr>
          <w:rFonts w:ascii="Calibri" w:hAnsi="Calibri" w:cs="Calibri"/>
          <w:noProof/>
        </w:rPr>
        <w:t>Objecttype NATUURLIJK PERSOON</w:t>
      </w:r>
      <w:r>
        <w:rPr>
          <w:noProof/>
        </w:rPr>
        <w:tab/>
      </w:r>
      <w:r>
        <w:rPr>
          <w:noProof/>
        </w:rPr>
        <w:fldChar w:fldCharType="begin"/>
      </w:r>
      <w:r>
        <w:rPr>
          <w:noProof/>
        </w:rPr>
        <w:instrText xml:space="preserve"> PAGEREF _Toc517048414 \h </w:instrText>
      </w:r>
      <w:r>
        <w:rPr>
          <w:noProof/>
        </w:rPr>
      </w:r>
      <w:r>
        <w:rPr>
          <w:noProof/>
        </w:rPr>
        <w:fldChar w:fldCharType="separate"/>
      </w:r>
      <w:r>
        <w:rPr>
          <w:noProof/>
        </w:rPr>
        <w:t>28</w:t>
      </w:r>
      <w:r>
        <w:rPr>
          <w:noProof/>
        </w:rPr>
        <w:fldChar w:fldCharType="end"/>
      </w:r>
    </w:p>
    <w:p w14:paraId="5D1C5094" w14:textId="7DC1D53B" w:rsidR="000705D6" w:rsidRDefault="000705D6">
      <w:pPr>
        <w:pStyle w:val="Inhopg2"/>
        <w:rPr>
          <w:noProof/>
        </w:rPr>
      </w:pPr>
      <w:r w:rsidRPr="000A060B">
        <w:rPr>
          <w:rFonts w:cs="Calibri"/>
          <w:noProof/>
        </w:rPr>
        <w:t>3.10</w:t>
      </w:r>
      <w:r>
        <w:rPr>
          <w:noProof/>
        </w:rPr>
        <w:tab/>
      </w:r>
      <w:r w:rsidRPr="000A060B">
        <w:rPr>
          <w:rFonts w:ascii="Calibri" w:hAnsi="Calibri" w:cs="Calibri"/>
          <w:noProof/>
        </w:rPr>
        <w:t>Objecttype NIET-NATUURLIJK PERSOON</w:t>
      </w:r>
      <w:r>
        <w:rPr>
          <w:noProof/>
        </w:rPr>
        <w:tab/>
      </w:r>
      <w:r>
        <w:rPr>
          <w:noProof/>
        </w:rPr>
        <w:fldChar w:fldCharType="begin"/>
      </w:r>
      <w:r>
        <w:rPr>
          <w:noProof/>
        </w:rPr>
        <w:instrText xml:space="preserve"> PAGEREF _Toc517048415 \h </w:instrText>
      </w:r>
      <w:r>
        <w:rPr>
          <w:noProof/>
        </w:rPr>
      </w:r>
      <w:r>
        <w:rPr>
          <w:noProof/>
        </w:rPr>
        <w:fldChar w:fldCharType="separate"/>
      </w:r>
      <w:r>
        <w:rPr>
          <w:noProof/>
        </w:rPr>
        <w:t>32</w:t>
      </w:r>
      <w:r>
        <w:rPr>
          <w:noProof/>
        </w:rPr>
        <w:fldChar w:fldCharType="end"/>
      </w:r>
    </w:p>
    <w:p w14:paraId="224C2877" w14:textId="1C72F393" w:rsidR="000705D6" w:rsidRDefault="000705D6">
      <w:pPr>
        <w:pStyle w:val="Inhopg2"/>
        <w:rPr>
          <w:noProof/>
        </w:rPr>
      </w:pPr>
      <w:r w:rsidRPr="000A060B">
        <w:rPr>
          <w:rFonts w:cs="Calibri"/>
          <w:noProof/>
        </w:rPr>
        <w:t>3.11</w:t>
      </w:r>
      <w:r>
        <w:rPr>
          <w:noProof/>
        </w:rPr>
        <w:tab/>
      </w:r>
      <w:r w:rsidRPr="000A060B">
        <w:rPr>
          <w:rFonts w:ascii="Calibri" w:hAnsi="Calibri" w:cs="Calibri"/>
          <w:noProof/>
        </w:rPr>
        <w:t>Objecttype OBJECT</w:t>
      </w:r>
      <w:r>
        <w:rPr>
          <w:noProof/>
        </w:rPr>
        <w:tab/>
      </w:r>
      <w:r>
        <w:rPr>
          <w:noProof/>
        </w:rPr>
        <w:fldChar w:fldCharType="begin"/>
      </w:r>
      <w:r>
        <w:rPr>
          <w:noProof/>
        </w:rPr>
        <w:instrText xml:space="preserve"> PAGEREF _Toc517048416 \h </w:instrText>
      </w:r>
      <w:r>
        <w:rPr>
          <w:noProof/>
        </w:rPr>
      </w:r>
      <w:r>
        <w:rPr>
          <w:noProof/>
        </w:rPr>
        <w:fldChar w:fldCharType="separate"/>
      </w:r>
      <w:r>
        <w:rPr>
          <w:noProof/>
        </w:rPr>
        <w:t>36</w:t>
      </w:r>
      <w:r>
        <w:rPr>
          <w:noProof/>
        </w:rPr>
        <w:fldChar w:fldCharType="end"/>
      </w:r>
    </w:p>
    <w:p w14:paraId="5EB929E1" w14:textId="2286DDB9" w:rsidR="000705D6" w:rsidRDefault="000705D6">
      <w:pPr>
        <w:pStyle w:val="Inhopg2"/>
        <w:rPr>
          <w:noProof/>
        </w:rPr>
      </w:pPr>
      <w:r w:rsidRPr="000A060B">
        <w:rPr>
          <w:rFonts w:cs="Calibri"/>
          <w:noProof/>
        </w:rPr>
        <w:t>3.12</w:t>
      </w:r>
      <w:r>
        <w:rPr>
          <w:noProof/>
        </w:rPr>
        <w:tab/>
      </w:r>
      <w:r w:rsidRPr="000A060B">
        <w:rPr>
          <w:rFonts w:ascii="Calibri" w:hAnsi="Calibri" w:cs="Calibri"/>
          <w:noProof/>
        </w:rPr>
        <w:t>Objecttype ORGANISATORISCHE EENHEID</w:t>
      </w:r>
      <w:r>
        <w:rPr>
          <w:noProof/>
        </w:rPr>
        <w:tab/>
      </w:r>
      <w:r>
        <w:rPr>
          <w:noProof/>
        </w:rPr>
        <w:fldChar w:fldCharType="begin"/>
      </w:r>
      <w:r>
        <w:rPr>
          <w:noProof/>
        </w:rPr>
        <w:instrText xml:space="preserve"> PAGEREF _Toc517048417 \h </w:instrText>
      </w:r>
      <w:r>
        <w:rPr>
          <w:noProof/>
        </w:rPr>
      </w:r>
      <w:r>
        <w:rPr>
          <w:noProof/>
        </w:rPr>
        <w:fldChar w:fldCharType="separate"/>
      </w:r>
      <w:r>
        <w:rPr>
          <w:noProof/>
        </w:rPr>
        <w:t>40</w:t>
      </w:r>
      <w:r>
        <w:rPr>
          <w:noProof/>
        </w:rPr>
        <w:fldChar w:fldCharType="end"/>
      </w:r>
    </w:p>
    <w:p w14:paraId="008895FA" w14:textId="06933266" w:rsidR="000705D6" w:rsidRDefault="000705D6">
      <w:pPr>
        <w:pStyle w:val="Inhopg2"/>
        <w:rPr>
          <w:noProof/>
        </w:rPr>
      </w:pPr>
      <w:r w:rsidRPr="000A060B">
        <w:rPr>
          <w:rFonts w:cs="Calibri"/>
          <w:noProof/>
        </w:rPr>
        <w:t>3.13</w:t>
      </w:r>
      <w:r>
        <w:rPr>
          <w:noProof/>
        </w:rPr>
        <w:tab/>
      </w:r>
      <w:r w:rsidRPr="000A060B">
        <w:rPr>
          <w:rFonts w:ascii="Calibri" w:hAnsi="Calibri" w:cs="Calibri"/>
          <w:noProof/>
        </w:rPr>
        <w:t>Objecttype RESULTAATTYPE</w:t>
      </w:r>
      <w:r>
        <w:rPr>
          <w:noProof/>
        </w:rPr>
        <w:tab/>
      </w:r>
      <w:r>
        <w:rPr>
          <w:noProof/>
        </w:rPr>
        <w:fldChar w:fldCharType="begin"/>
      </w:r>
      <w:r>
        <w:rPr>
          <w:noProof/>
        </w:rPr>
        <w:instrText xml:space="preserve"> PAGEREF _Toc517048418 \h </w:instrText>
      </w:r>
      <w:r>
        <w:rPr>
          <w:noProof/>
        </w:rPr>
      </w:r>
      <w:r>
        <w:rPr>
          <w:noProof/>
        </w:rPr>
        <w:fldChar w:fldCharType="separate"/>
      </w:r>
      <w:r>
        <w:rPr>
          <w:noProof/>
        </w:rPr>
        <w:t>42</w:t>
      </w:r>
      <w:r>
        <w:rPr>
          <w:noProof/>
        </w:rPr>
        <w:fldChar w:fldCharType="end"/>
      </w:r>
    </w:p>
    <w:p w14:paraId="12EE4741" w14:textId="5B40F512" w:rsidR="000705D6" w:rsidRDefault="000705D6">
      <w:pPr>
        <w:pStyle w:val="Inhopg2"/>
        <w:rPr>
          <w:noProof/>
        </w:rPr>
      </w:pPr>
      <w:r w:rsidRPr="000A060B">
        <w:rPr>
          <w:rFonts w:cs="Calibri"/>
          <w:noProof/>
        </w:rPr>
        <w:t>3.14</w:t>
      </w:r>
      <w:r>
        <w:rPr>
          <w:noProof/>
        </w:rPr>
        <w:tab/>
      </w:r>
      <w:r w:rsidRPr="000A060B">
        <w:rPr>
          <w:rFonts w:ascii="Calibri" w:hAnsi="Calibri" w:cs="Calibri"/>
          <w:noProof/>
        </w:rPr>
        <w:t>Objecttype SAMENGESTELD INFORMATIEOBJECT</w:t>
      </w:r>
      <w:r>
        <w:rPr>
          <w:noProof/>
        </w:rPr>
        <w:tab/>
      </w:r>
      <w:r>
        <w:rPr>
          <w:noProof/>
        </w:rPr>
        <w:fldChar w:fldCharType="begin"/>
      </w:r>
      <w:r>
        <w:rPr>
          <w:noProof/>
        </w:rPr>
        <w:instrText xml:space="preserve"> PAGEREF _Toc517048419 \h </w:instrText>
      </w:r>
      <w:r>
        <w:rPr>
          <w:noProof/>
        </w:rPr>
      </w:r>
      <w:r>
        <w:rPr>
          <w:noProof/>
        </w:rPr>
        <w:fldChar w:fldCharType="separate"/>
      </w:r>
      <w:r>
        <w:rPr>
          <w:noProof/>
        </w:rPr>
        <w:t>46</w:t>
      </w:r>
      <w:r>
        <w:rPr>
          <w:noProof/>
        </w:rPr>
        <w:fldChar w:fldCharType="end"/>
      </w:r>
    </w:p>
    <w:p w14:paraId="5A303B44" w14:textId="15640365" w:rsidR="000705D6" w:rsidRDefault="000705D6">
      <w:pPr>
        <w:pStyle w:val="Inhopg2"/>
        <w:rPr>
          <w:noProof/>
        </w:rPr>
      </w:pPr>
      <w:r w:rsidRPr="000A060B">
        <w:rPr>
          <w:rFonts w:cs="Calibri"/>
          <w:noProof/>
        </w:rPr>
        <w:t>3.15</w:t>
      </w:r>
      <w:r>
        <w:rPr>
          <w:noProof/>
        </w:rPr>
        <w:tab/>
      </w:r>
      <w:r w:rsidRPr="000A060B">
        <w:rPr>
          <w:rFonts w:ascii="Calibri" w:hAnsi="Calibri" w:cs="Calibri"/>
          <w:noProof/>
        </w:rPr>
        <w:t>Objecttype STATUS</w:t>
      </w:r>
      <w:r>
        <w:rPr>
          <w:noProof/>
        </w:rPr>
        <w:tab/>
      </w:r>
      <w:r>
        <w:rPr>
          <w:noProof/>
        </w:rPr>
        <w:fldChar w:fldCharType="begin"/>
      </w:r>
      <w:r>
        <w:rPr>
          <w:noProof/>
        </w:rPr>
        <w:instrText xml:space="preserve"> PAGEREF _Toc517048420 \h </w:instrText>
      </w:r>
      <w:r>
        <w:rPr>
          <w:noProof/>
        </w:rPr>
      </w:r>
      <w:r>
        <w:rPr>
          <w:noProof/>
        </w:rPr>
        <w:fldChar w:fldCharType="separate"/>
      </w:r>
      <w:r>
        <w:rPr>
          <w:noProof/>
        </w:rPr>
        <w:t>47</w:t>
      </w:r>
      <w:r>
        <w:rPr>
          <w:noProof/>
        </w:rPr>
        <w:fldChar w:fldCharType="end"/>
      </w:r>
    </w:p>
    <w:p w14:paraId="075E7CF5" w14:textId="0C67474F" w:rsidR="000705D6" w:rsidRDefault="000705D6">
      <w:pPr>
        <w:pStyle w:val="Inhopg2"/>
        <w:rPr>
          <w:noProof/>
        </w:rPr>
      </w:pPr>
      <w:r w:rsidRPr="000A060B">
        <w:rPr>
          <w:rFonts w:cs="Calibri"/>
          <w:noProof/>
        </w:rPr>
        <w:t>3.16</w:t>
      </w:r>
      <w:r>
        <w:rPr>
          <w:noProof/>
        </w:rPr>
        <w:tab/>
      </w:r>
      <w:r w:rsidRPr="000A060B">
        <w:rPr>
          <w:rFonts w:ascii="Calibri" w:hAnsi="Calibri" w:cs="Calibri"/>
          <w:noProof/>
        </w:rPr>
        <w:t>Objecttype STATUSTYPE</w:t>
      </w:r>
      <w:r>
        <w:rPr>
          <w:noProof/>
        </w:rPr>
        <w:tab/>
      </w:r>
      <w:r>
        <w:rPr>
          <w:noProof/>
        </w:rPr>
        <w:fldChar w:fldCharType="begin"/>
      </w:r>
      <w:r>
        <w:rPr>
          <w:noProof/>
        </w:rPr>
        <w:instrText xml:space="preserve"> PAGEREF _Toc517048421 \h </w:instrText>
      </w:r>
      <w:r>
        <w:rPr>
          <w:noProof/>
        </w:rPr>
      </w:r>
      <w:r>
        <w:rPr>
          <w:noProof/>
        </w:rPr>
        <w:fldChar w:fldCharType="separate"/>
      </w:r>
      <w:r>
        <w:rPr>
          <w:noProof/>
        </w:rPr>
        <w:t>48</w:t>
      </w:r>
      <w:r>
        <w:rPr>
          <w:noProof/>
        </w:rPr>
        <w:fldChar w:fldCharType="end"/>
      </w:r>
    </w:p>
    <w:p w14:paraId="4EEC6552" w14:textId="0B7928AC" w:rsidR="000705D6" w:rsidRDefault="000705D6">
      <w:pPr>
        <w:pStyle w:val="Inhopg2"/>
        <w:rPr>
          <w:noProof/>
        </w:rPr>
      </w:pPr>
      <w:r w:rsidRPr="000A060B">
        <w:rPr>
          <w:rFonts w:cs="Calibri"/>
          <w:noProof/>
        </w:rPr>
        <w:t>3.17</w:t>
      </w:r>
      <w:r>
        <w:rPr>
          <w:noProof/>
        </w:rPr>
        <w:tab/>
      </w:r>
      <w:r w:rsidRPr="000A060B">
        <w:rPr>
          <w:rFonts w:ascii="Calibri" w:hAnsi="Calibri" w:cs="Calibri"/>
          <w:noProof/>
        </w:rPr>
        <w:t>Objecttype VESTIGING</w:t>
      </w:r>
      <w:r>
        <w:rPr>
          <w:noProof/>
        </w:rPr>
        <w:tab/>
      </w:r>
      <w:r>
        <w:rPr>
          <w:noProof/>
        </w:rPr>
        <w:fldChar w:fldCharType="begin"/>
      </w:r>
      <w:r>
        <w:rPr>
          <w:noProof/>
        </w:rPr>
        <w:instrText xml:space="preserve"> PAGEREF _Toc517048422 \h </w:instrText>
      </w:r>
      <w:r>
        <w:rPr>
          <w:noProof/>
        </w:rPr>
      </w:r>
      <w:r>
        <w:rPr>
          <w:noProof/>
        </w:rPr>
        <w:fldChar w:fldCharType="separate"/>
      </w:r>
      <w:r>
        <w:rPr>
          <w:noProof/>
        </w:rPr>
        <w:t>49</w:t>
      </w:r>
      <w:r>
        <w:rPr>
          <w:noProof/>
        </w:rPr>
        <w:fldChar w:fldCharType="end"/>
      </w:r>
    </w:p>
    <w:p w14:paraId="5DF7DBF8" w14:textId="0E471335" w:rsidR="000705D6" w:rsidRDefault="000705D6">
      <w:pPr>
        <w:pStyle w:val="Inhopg2"/>
        <w:rPr>
          <w:noProof/>
        </w:rPr>
      </w:pPr>
      <w:r w:rsidRPr="000A060B">
        <w:rPr>
          <w:rFonts w:cs="Calibri"/>
          <w:noProof/>
        </w:rPr>
        <w:t>3.18</w:t>
      </w:r>
      <w:r>
        <w:rPr>
          <w:noProof/>
        </w:rPr>
        <w:tab/>
      </w:r>
      <w:r w:rsidRPr="000A060B">
        <w:rPr>
          <w:rFonts w:ascii="Calibri" w:hAnsi="Calibri" w:cs="Calibri"/>
          <w:noProof/>
        </w:rPr>
        <w:t>Objecttype VESTIGING VAN ZAAKBEHANDELENDE ORGANISATIE</w:t>
      </w:r>
      <w:r>
        <w:rPr>
          <w:noProof/>
        </w:rPr>
        <w:tab/>
      </w:r>
      <w:r>
        <w:rPr>
          <w:noProof/>
        </w:rPr>
        <w:fldChar w:fldCharType="begin"/>
      </w:r>
      <w:r>
        <w:rPr>
          <w:noProof/>
        </w:rPr>
        <w:instrText xml:space="preserve"> PAGEREF _Toc517048423 \h </w:instrText>
      </w:r>
      <w:r>
        <w:rPr>
          <w:noProof/>
        </w:rPr>
      </w:r>
      <w:r>
        <w:rPr>
          <w:noProof/>
        </w:rPr>
        <w:fldChar w:fldCharType="separate"/>
      </w:r>
      <w:r>
        <w:rPr>
          <w:noProof/>
        </w:rPr>
        <w:t>53</w:t>
      </w:r>
      <w:r>
        <w:rPr>
          <w:noProof/>
        </w:rPr>
        <w:fldChar w:fldCharType="end"/>
      </w:r>
    </w:p>
    <w:p w14:paraId="08BEA97D" w14:textId="40527B85" w:rsidR="000705D6" w:rsidRDefault="000705D6">
      <w:pPr>
        <w:pStyle w:val="Inhopg2"/>
        <w:rPr>
          <w:noProof/>
        </w:rPr>
      </w:pPr>
      <w:r w:rsidRPr="000A060B">
        <w:rPr>
          <w:rFonts w:cs="Calibri"/>
          <w:noProof/>
        </w:rPr>
        <w:t>3.19</w:t>
      </w:r>
      <w:r>
        <w:rPr>
          <w:noProof/>
        </w:rPr>
        <w:tab/>
      </w:r>
      <w:r w:rsidRPr="000A060B">
        <w:rPr>
          <w:rFonts w:ascii="Calibri" w:hAnsi="Calibri" w:cs="Calibri"/>
          <w:noProof/>
        </w:rPr>
        <w:t>Objecttype ZAAK</w:t>
      </w:r>
      <w:r>
        <w:rPr>
          <w:noProof/>
        </w:rPr>
        <w:tab/>
      </w:r>
      <w:r>
        <w:rPr>
          <w:noProof/>
        </w:rPr>
        <w:fldChar w:fldCharType="begin"/>
      </w:r>
      <w:r>
        <w:rPr>
          <w:noProof/>
        </w:rPr>
        <w:instrText xml:space="preserve"> PAGEREF _Toc517048424 \h </w:instrText>
      </w:r>
      <w:r>
        <w:rPr>
          <w:noProof/>
        </w:rPr>
      </w:r>
      <w:r>
        <w:rPr>
          <w:noProof/>
        </w:rPr>
        <w:fldChar w:fldCharType="separate"/>
      </w:r>
      <w:r>
        <w:rPr>
          <w:noProof/>
        </w:rPr>
        <w:t>54</w:t>
      </w:r>
      <w:r>
        <w:rPr>
          <w:noProof/>
        </w:rPr>
        <w:fldChar w:fldCharType="end"/>
      </w:r>
    </w:p>
    <w:p w14:paraId="1578E592" w14:textId="1C2CC74E" w:rsidR="000705D6" w:rsidRDefault="000705D6">
      <w:pPr>
        <w:pStyle w:val="Inhopg2"/>
        <w:rPr>
          <w:noProof/>
        </w:rPr>
      </w:pPr>
      <w:r w:rsidRPr="000A060B">
        <w:rPr>
          <w:rFonts w:cs="Calibri"/>
          <w:noProof/>
        </w:rPr>
        <w:t>3.20</w:t>
      </w:r>
      <w:r>
        <w:rPr>
          <w:noProof/>
        </w:rPr>
        <w:tab/>
      </w:r>
      <w:r w:rsidRPr="000A060B">
        <w:rPr>
          <w:rFonts w:ascii="Calibri" w:hAnsi="Calibri" w:cs="Calibri"/>
          <w:noProof/>
        </w:rPr>
        <w:t>Objecttype ZAAKTYPE</w:t>
      </w:r>
      <w:r>
        <w:rPr>
          <w:noProof/>
        </w:rPr>
        <w:tab/>
      </w:r>
      <w:r>
        <w:rPr>
          <w:noProof/>
        </w:rPr>
        <w:fldChar w:fldCharType="begin"/>
      </w:r>
      <w:r>
        <w:rPr>
          <w:noProof/>
        </w:rPr>
        <w:instrText xml:space="preserve"> PAGEREF _Toc517048425 \h </w:instrText>
      </w:r>
      <w:r>
        <w:rPr>
          <w:noProof/>
        </w:rPr>
      </w:r>
      <w:r>
        <w:rPr>
          <w:noProof/>
        </w:rPr>
        <w:fldChar w:fldCharType="separate"/>
      </w:r>
      <w:r>
        <w:rPr>
          <w:noProof/>
        </w:rPr>
        <w:t>61</w:t>
      </w:r>
      <w:r>
        <w:rPr>
          <w:noProof/>
        </w:rPr>
        <w:fldChar w:fldCharType="end"/>
      </w:r>
    </w:p>
    <w:p w14:paraId="5A0BDE9D" w14:textId="4DE4696A" w:rsidR="000705D6" w:rsidRDefault="000705D6">
      <w:pPr>
        <w:pStyle w:val="Inhopg2"/>
        <w:rPr>
          <w:noProof/>
        </w:rPr>
      </w:pPr>
      <w:r w:rsidRPr="000A060B">
        <w:rPr>
          <w:rFonts w:cs="Calibri"/>
          <w:noProof/>
        </w:rPr>
        <w:t>3.21</w:t>
      </w:r>
      <w:r>
        <w:rPr>
          <w:noProof/>
        </w:rPr>
        <w:tab/>
      </w:r>
      <w:r w:rsidRPr="000A060B">
        <w:rPr>
          <w:rFonts w:ascii="Calibri" w:hAnsi="Calibri" w:cs="Calibri"/>
          <w:noProof/>
        </w:rPr>
        <w:t>Specialisaties van OBJECT</w:t>
      </w:r>
      <w:r>
        <w:rPr>
          <w:noProof/>
        </w:rPr>
        <w:tab/>
      </w:r>
      <w:r>
        <w:rPr>
          <w:noProof/>
        </w:rPr>
        <w:fldChar w:fldCharType="begin"/>
      </w:r>
      <w:r>
        <w:rPr>
          <w:noProof/>
        </w:rPr>
        <w:instrText xml:space="preserve"> PAGEREF _Toc517048426 \h </w:instrText>
      </w:r>
      <w:r>
        <w:rPr>
          <w:noProof/>
        </w:rPr>
      </w:r>
      <w:r>
        <w:rPr>
          <w:noProof/>
        </w:rPr>
        <w:fldChar w:fldCharType="separate"/>
      </w:r>
      <w:r>
        <w:rPr>
          <w:noProof/>
        </w:rPr>
        <w:t>65</w:t>
      </w:r>
      <w:r>
        <w:rPr>
          <w:noProof/>
        </w:rPr>
        <w:fldChar w:fldCharType="end"/>
      </w:r>
    </w:p>
    <w:p w14:paraId="14681F4E" w14:textId="5AC82D2F" w:rsidR="000705D6" w:rsidRDefault="000705D6">
      <w:pPr>
        <w:pStyle w:val="Inhopg1"/>
        <w:rPr>
          <w:rFonts w:asciiTheme="minorHAnsi" w:eastAsiaTheme="minorEastAsia" w:hAnsiTheme="minorHAnsi" w:cstheme="minorBidi"/>
          <w:b w:val="0"/>
          <w:noProof/>
          <w:sz w:val="22"/>
          <w:szCs w:val="22"/>
        </w:rPr>
      </w:pPr>
      <w:r w:rsidRPr="000A060B">
        <w:rPr>
          <w:rFonts w:cs="Calibri"/>
          <w:noProof/>
        </w:rPr>
        <w:t>4</w:t>
      </w:r>
      <w:r>
        <w:rPr>
          <w:rFonts w:asciiTheme="minorHAnsi" w:eastAsiaTheme="minorEastAsia" w:hAnsiTheme="minorHAnsi" w:cstheme="minorBidi"/>
          <w:b w:val="0"/>
          <w:noProof/>
          <w:sz w:val="22"/>
          <w:szCs w:val="22"/>
        </w:rPr>
        <w:tab/>
      </w:r>
      <w:r w:rsidRPr="000A060B">
        <w:rPr>
          <w:rFonts w:ascii="Calibri" w:hAnsi="Calibri" w:cs="Calibri"/>
          <w:noProof/>
        </w:rPr>
        <w:t>Relatieklasse overzicht</w:t>
      </w:r>
      <w:r>
        <w:rPr>
          <w:noProof/>
        </w:rPr>
        <w:tab/>
      </w:r>
      <w:r>
        <w:rPr>
          <w:noProof/>
        </w:rPr>
        <w:fldChar w:fldCharType="begin"/>
      </w:r>
      <w:r>
        <w:rPr>
          <w:noProof/>
        </w:rPr>
        <w:instrText xml:space="preserve"> PAGEREF _Toc517048427 \h </w:instrText>
      </w:r>
      <w:r>
        <w:rPr>
          <w:noProof/>
        </w:rPr>
      </w:r>
      <w:r>
        <w:rPr>
          <w:noProof/>
        </w:rPr>
        <w:fldChar w:fldCharType="separate"/>
      </w:r>
      <w:r>
        <w:rPr>
          <w:noProof/>
        </w:rPr>
        <w:t>112</w:t>
      </w:r>
      <w:r>
        <w:rPr>
          <w:noProof/>
        </w:rPr>
        <w:fldChar w:fldCharType="end"/>
      </w:r>
    </w:p>
    <w:p w14:paraId="7985A6E2" w14:textId="3F062CAD" w:rsidR="000705D6" w:rsidRDefault="000705D6">
      <w:pPr>
        <w:pStyle w:val="Inhopg2"/>
        <w:rPr>
          <w:noProof/>
        </w:rPr>
      </w:pPr>
      <w:r w:rsidRPr="000A060B">
        <w:rPr>
          <w:rFonts w:cs="Calibri"/>
          <w:noProof/>
        </w:rPr>
        <w:t>4.1</w:t>
      </w:r>
      <w:r>
        <w:rPr>
          <w:noProof/>
        </w:rPr>
        <w:tab/>
      </w:r>
      <w:r w:rsidRPr="000A060B">
        <w:rPr>
          <w:rFonts w:ascii="Calibri" w:hAnsi="Calibri" w:cs="Calibri"/>
          <w:noProof/>
        </w:rPr>
        <w:t>Relatieklasse KLANT-CONTACTPERSOON</w:t>
      </w:r>
      <w:r>
        <w:rPr>
          <w:noProof/>
        </w:rPr>
        <w:tab/>
      </w:r>
      <w:r>
        <w:rPr>
          <w:noProof/>
        </w:rPr>
        <w:fldChar w:fldCharType="begin"/>
      </w:r>
      <w:r>
        <w:rPr>
          <w:noProof/>
        </w:rPr>
        <w:instrText xml:space="preserve"> PAGEREF _Toc517048428 \h </w:instrText>
      </w:r>
      <w:r>
        <w:rPr>
          <w:noProof/>
        </w:rPr>
      </w:r>
      <w:r>
        <w:rPr>
          <w:noProof/>
        </w:rPr>
        <w:fldChar w:fldCharType="separate"/>
      </w:r>
      <w:r>
        <w:rPr>
          <w:noProof/>
        </w:rPr>
        <w:t>113</w:t>
      </w:r>
      <w:r>
        <w:rPr>
          <w:noProof/>
        </w:rPr>
        <w:fldChar w:fldCharType="end"/>
      </w:r>
    </w:p>
    <w:p w14:paraId="17602B1C" w14:textId="1D402968" w:rsidR="000705D6" w:rsidRDefault="000705D6">
      <w:pPr>
        <w:pStyle w:val="Inhopg2"/>
        <w:rPr>
          <w:noProof/>
        </w:rPr>
      </w:pPr>
      <w:r w:rsidRPr="000A060B">
        <w:rPr>
          <w:rFonts w:cs="Calibri"/>
          <w:noProof/>
        </w:rPr>
        <w:t>4.2</w:t>
      </w:r>
      <w:r>
        <w:rPr>
          <w:noProof/>
        </w:rPr>
        <w:tab/>
      </w:r>
      <w:r w:rsidRPr="000A060B">
        <w:rPr>
          <w:rFonts w:ascii="Calibri" w:hAnsi="Calibri" w:cs="Calibri"/>
          <w:noProof/>
        </w:rPr>
        <w:t>Relatieklasse ROL</w:t>
      </w:r>
      <w:r>
        <w:rPr>
          <w:noProof/>
        </w:rPr>
        <w:tab/>
      </w:r>
      <w:r>
        <w:rPr>
          <w:noProof/>
        </w:rPr>
        <w:fldChar w:fldCharType="begin"/>
      </w:r>
      <w:r>
        <w:rPr>
          <w:noProof/>
        </w:rPr>
        <w:instrText xml:space="preserve"> PAGEREF _Toc517048429 \h </w:instrText>
      </w:r>
      <w:r>
        <w:rPr>
          <w:noProof/>
        </w:rPr>
      </w:r>
      <w:r>
        <w:rPr>
          <w:noProof/>
        </w:rPr>
        <w:fldChar w:fldCharType="separate"/>
      </w:r>
      <w:r>
        <w:rPr>
          <w:noProof/>
        </w:rPr>
        <w:t>114</w:t>
      </w:r>
      <w:r>
        <w:rPr>
          <w:noProof/>
        </w:rPr>
        <w:fldChar w:fldCharType="end"/>
      </w:r>
    </w:p>
    <w:p w14:paraId="5F628026" w14:textId="6BFF04D1" w:rsidR="000705D6" w:rsidRDefault="000705D6">
      <w:pPr>
        <w:pStyle w:val="Inhopg2"/>
        <w:rPr>
          <w:noProof/>
        </w:rPr>
      </w:pPr>
      <w:r w:rsidRPr="000A060B">
        <w:rPr>
          <w:rFonts w:cs="Calibri"/>
          <w:noProof/>
        </w:rPr>
        <w:t>4.3</w:t>
      </w:r>
      <w:r>
        <w:rPr>
          <w:noProof/>
        </w:rPr>
        <w:tab/>
      </w:r>
      <w:r w:rsidRPr="000A060B">
        <w:rPr>
          <w:rFonts w:ascii="Calibri" w:hAnsi="Calibri" w:cs="Calibri"/>
          <w:noProof/>
        </w:rPr>
        <w:t>Relatieklasse VERZENDING</w:t>
      </w:r>
      <w:r>
        <w:rPr>
          <w:noProof/>
        </w:rPr>
        <w:tab/>
      </w:r>
      <w:r>
        <w:rPr>
          <w:noProof/>
        </w:rPr>
        <w:fldChar w:fldCharType="begin"/>
      </w:r>
      <w:r>
        <w:rPr>
          <w:noProof/>
        </w:rPr>
        <w:instrText xml:space="preserve"> PAGEREF _Toc517048430 \h </w:instrText>
      </w:r>
      <w:r>
        <w:rPr>
          <w:noProof/>
        </w:rPr>
      </w:r>
      <w:r>
        <w:rPr>
          <w:noProof/>
        </w:rPr>
        <w:fldChar w:fldCharType="separate"/>
      </w:r>
      <w:r>
        <w:rPr>
          <w:noProof/>
        </w:rPr>
        <w:t>117</w:t>
      </w:r>
      <w:r>
        <w:rPr>
          <w:noProof/>
        </w:rPr>
        <w:fldChar w:fldCharType="end"/>
      </w:r>
    </w:p>
    <w:p w14:paraId="60DB2DBC" w14:textId="63C93924" w:rsidR="000705D6" w:rsidRDefault="000705D6">
      <w:pPr>
        <w:pStyle w:val="Inhopg2"/>
        <w:rPr>
          <w:noProof/>
        </w:rPr>
      </w:pPr>
      <w:r w:rsidRPr="000A060B">
        <w:rPr>
          <w:rFonts w:cs="Calibri"/>
          <w:noProof/>
        </w:rPr>
        <w:t>4.4</w:t>
      </w:r>
      <w:r>
        <w:rPr>
          <w:noProof/>
        </w:rPr>
        <w:tab/>
      </w:r>
      <w:r w:rsidRPr="000A060B">
        <w:rPr>
          <w:rFonts w:ascii="Calibri" w:hAnsi="Calibri" w:cs="Calibri"/>
          <w:noProof/>
        </w:rPr>
        <w:t>Relatieklasse ZAAK-INFORMATIEOBJECT</w:t>
      </w:r>
      <w:r>
        <w:rPr>
          <w:noProof/>
        </w:rPr>
        <w:tab/>
      </w:r>
      <w:r>
        <w:rPr>
          <w:noProof/>
        </w:rPr>
        <w:fldChar w:fldCharType="begin"/>
      </w:r>
      <w:r>
        <w:rPr>
          <w:noProof/>
        </w:rPr>
        <w:instrText xml:space="preserve"> PAGEREF _Toc517048431 \h </w:instrText>
      </w:r>
      <w:r>
        <w:rPr>
          <w:noProof/>
        </w:rPr>
      </w:r>
      <w:r>
        <w:rPr>
          <w:noProof/>
        </w:rPr>
        <w:fldChar w:fldCharType="separate"/>
      </w:r>
      <w:r>
        <w:rPr>
          <w:noProof/>
        </w:rPr>
        <w:t>119</w:t>
      </w:r>
      <w:r>
        <w:rPr>
          <w:noProof/>
        </w:rPr>
        <w:fldChar w:fldCharType="end"/>
      </w:r>
    </w:p>
    <w:p w14:paraId="53766FC5" w14:textId="2BDF2FDF" w:rsidR="000705D6" w:rsidRDefault="000705D6">
      <w:pPr>
        <w:pStyle w:val="Inhopg2"/>
        <w:rPr>
          <w:noProof/>
        </w:rPr>
      </w:pPr>
      <w:r w:rsidRPr="000A060B">
        <w:rPr>
          <w:rFonts w:cs="Calibri"/>
          <w:noProof/>
        </w:rPr>
        <w:t>4.5</w:t>
      </w:r>
      <w:r>
        <w:rPr>
          <w:noProof/>
        </w:rPr>
        <w:tab/>
      </w:r>
      <w:r w:rsidRPr="000A060B">
        <w:rPr>
          <w:rFonts w:ascii="Calibri" w:hAnsi="Calibri" w:cs="Calibri"/>
          <w:noProof/>
        </w:rPr>
        <w:t>Relatieklasse ZAAKOBJECT</w:t>
      </w:r>
      <w:r>
        <w:rPr>
          <w:noProof/>
        </w:rPr>
        <w:tab/>
      </w:r>
      <w:r>
        <w:rPr>
          <w:noProof/>
        </w:rPr>
        <w:fldChar w:fldCharType="begin"/>
      </w:r>
      <w:r>
        <w:rPr>
          <w:noProof/>
        </w:rPr>
        <w:instrText xml:space="preserve"> PAGEREF _Toc517048432 \h </w:instrText>
      </w:r>
      <w:r>
        <w:rPr>
          <w:noProof/>
        </w:rPr>
      </w:r>
      <w:r>
        <w:rPr>
          <w:noProof/>
        </w:rPr>
        <w:fldChar w:fldCharType="separate"/>
      </w:r>
      <w:r>
        <w:rPr>
          <w:noProof/>
        </w:rPr>
        <w:t>120</w:t>
      </w:r>
      <w:r>
        <w:rPr>
          <w:noProof/>
        </w:rPr>
        <w:fldChar w:fldCharType="end"/>
      </w:r>
    </w:p>
    <w:p w14:paraId="01AAB6AE" w14:textId="2B215E54" w:rsidR="000705D6" w:rsidRDefault="000705D6">
      <w:pPr>
        <w:pStyle w:val="Inhopg2"/>
        <w:rPr>
          <w:noProof/>
        </w:rPr>
      </w:pPr>
      <w:r w:rsidRPr="000A060B">
        <w:rPr>
          <w:rFonts w:cs="Calibri"/>
          <w:noProof/>
        </w:rPr>
        <w:t>4.6</w:t>
      </w:r>
      <w:r>
        <w:rPr>
          <w:noProof/>
        </w:rPr>
        <w:tab/>
      </w:r>
      <w:r w:rsidRPr="000A060B">
        <w:rPr>
          <w:rFonts w:ascii="Calibri" w:hAnsi="Calibri" w:cs="Calibri"/>
          <w:noProof/>
        </w:rPr>
        <w:t>Relatieklasse ZAKENRELATIE</w:t>
      </w:r>
      <w:r>
        <w:rPr>
          <w:noProof/>
        </w:rPr>
        <w:tab/>
      </w:r>
      <w:r>
        <w:rPr>
          <w:noProof/>
        </w:rPr>
        <w:fldChar w:fldCharType="begin"/>
      </w:r>
      <w:r>
        <w:rPr>
          <w:noProof/>
        </w:rPr>
        <w:instrText xml:space="preserve"> PAGEREF _Toc517048433 \h </w:instrText>
      </w:r>
      <w:r>
        <w:rPr>
          <w:noProof/>
        </w:rPr>
      </w:r>
      <w:r>
        <w:rPr>
          <w:noProof/>
        </w:rPr>
        <w:fldChar w:fldCharType="separate"/>
      </w:r>
      <w:r>
        <w:rPr>
          <w:noProof/>
        </w:rPr>
        <w:t>121</w:t>
      </w:r>
      <w:r>
        <w:rPr>
          <w:noProof/>
        </w:rPr>
        <w:fldChar w:fldCharType="end"/>
      </w:r>
    </w:p>
    <w:p w14:paraId="0D2EEA16" w14:textId="74D3B6C0" w:rsidR="000705D6" w:rsidRDefault="000705D6">
      <w:pPr>
        <w:pStyle w:val="Inhopg2"/>
        <w:rPr>
          <w:noProof/>
        </w:rPr>
      </w:pPr>
      <w:r w:rsidRPr="000A060B">
        <w:rPr>
          <w:rFonts w:cs="Calibri"/>
          <w:noProof/>
        </w:rPr>
        <w:t>4.7</w:t>
      </w:r>
      <w:r>
        <w:rPr>
          <w:noProof/>
        </w:rPr>
        <w:tab/>
      </w:r>
      <w:r w:rsidRPr="000A060B">
        <w:rPr>
          <w:rFonts w:ascii="Calibri" w:hAnsi="Calibri" w:cs="Calibri"/>
          <w:noProof/>
        </w:rPr>
        <w:t>Relatieklasse /ZAAK-INFORMATIETOBJECT-TYPE ARCHIEFREGIME</w:t>
      </w:r>
      <w:r>
        <w:rPr>
          <w:noProof/>
        </w:rPr>
        <w:tab/>
      </w:r>
      <w:r>
        <w:rPr>
          <w:noProof/>
        </w:rPr>
        <w:fldChar w:fldCharType="begin"/>
      </w:r>
      <w:r>
        <w:rPr>
          <w:noProof/>
        </w:rPr>
        <w:instrText xml:space="preserve"> PAGEREF _Toc517048434 \h </w:instrText>
      </w:r>
      <w:r>
        <w:rPr>
          <w:noProof/>
        </w:rPr>
      </w:r>
      <w:r>
        <w:rPr>
          <w:noProof/>
        </w:rPr>
        <w:fldChar w:fldCharType="separate"/>
      </w:r>
      <w:r>
        <w:rPr>
          <w:noProof/>
        </w:rPr>
        <w:t>122</w:t>
      </w:r>
      <w:r>
        <w:rPr>
          <w:noProof/>
        </w:rPr>
        <w:fldChar w:fldCharType="end"/>
      </w:r>
    </w:p>
    <w:p w14:paraId="5BD6FC4D" w14:textId="559CC1AA" w:rsidR="000705D6" w:rsidRDefault="000705D6">
      <w:pPr>
        <w:pStyle w:val="Inhopg1"/>
        <w:rPr>
          <w:rFonts w:asciiTheme="minorHAnsi" w:eastAsiaTheme="minorEastAsia" w:hAnsiTheme="minorHAnsi" w:cstheme="minorBidi"/>
          <w:b w:val="0"/>
          <w:noProof/>
          <w:sz w:val="22"/>
          <w:szCs w:val="22"/>
        </w:rPr>
      </w:pPr>
      <w:r w:rsidRPr="000A060B">
        <w:rPr>
          <w:rFonts w:cs="Calibri"/>
          <w:noProof/>
        </w:rPr>
        <w:t>5</w:t>
      </w:r>
      <w:r>
        <w:rPr>
          <w:rFonts w:asciiTheme="minorHAnsi" w:eastAsiaTheme="minorEastAsia" w:hAnsiTheme="minorHAnsi" w:cstheme="minorBidi"/>
          <w:b w:val="0"/>
          <w:noProof/>
          <w:sz w:val="22"/>
          <w:szCs w:val="22"/>
        </w:rPr>
        <w:tab/>
      </w:r>
      <w:r w:rsidRPr="000A060B">
        <w:rPr>
          <w:rFonts w:ascii="Calibri" w:hAnsi="Calibri" w:cs="Calibri"/>
          <w:noProof/>
        </w:rPr>
        <w:t>Referentielijst overzicht</w:t>
      </w:r>
      <w:r>
        <w:rPr>
          <w:noProof/>
        </w:rPr>
        <w:tab/>
      </w:r>
      <w:r>
        <w:rPr>
          <w:noProof/>
        </w:rPr>
        <w:fldChar w:fldCharType="begin"/>
      </w:r>
      <w:r>
        <w:rPr>
          <w:noProof/>
        </w:rPr>
        <w:instrText xml:space="preserve"> PAGEREF _Toc517048435 \h </w:instrText>
      </w:r>
      <w:r>
        <w:rPr>
          <w:noProof/>
        </w:rPr>
      </w:r>
      <w:r>
        <w:rPr>
          <w:noProof/>
        </w:rPr>
        <w:fldChar w:fldCharType="separate"/>
      </w:r>
      <w:r>
        <w:rPr>
          <w:noProof/>
        </w:rPr>
        <w:t>123</w:t>
      </w:r>
      <w:r>
        <w:rPr>
          <w:noProof/>
        </w:rPr>
        <w:fldChar w:fldCharType="end"/>
      </w:r>
    </w:p>
    <w:p w14:paraId="6199EA2E" w14:textId="3807E586" w:rsidR="000705D6" w:rsidRDefault="000705D6">
      <w:pPr>
        <w:pStyle w:val="Inhopg2"/>
        <w:rPr>
          <w:noProof/>
        </w:rPr>
      </w:pPr>
      <w:r w:rsidRPr="000A060B">
        <w:rPr>
          <w:rFonts w:cs="Calibri"/>
          <w:noProof/>
        </w:rPr>
        <w:t>5.1</w:t>
      </w:r>
      <w:r>
        <w:rPr>
          <w:noProof/>
        </w:rPr>
        <w:tab/>
      </w:r>
      <w:r w:rsidRPr="000A060B">
        <w:rPr>
          <w:rFonts w:ascii="Calibri" w:hAnsi="Calibri" w:cs="Calibri"/>
          <w:noProof/>
        </w:rPr>
        <w:t>Referentielijst COMMUNICATIEKANAAL</w:t>
      </w:r>
      <w:r>
        <w:rPr>
          <w:noProof/>
        </w:rPr>
        <w:tab/>
      </w:r>
      <w:r>
        <w:rPr>
          <w:noProof/>
        </w:rPr>
        <w:fldChar w:fldCharType="begin"/>
      </w:r>
      <w:r>
        <w:rPr>
          <w:noProof/>
        </w:rPr>
        <w:instrText xml:space="preserve"> PAGEREF _Toc517048436 \h </w:instrText>
      </w:r>
      <w:r>
        <w:rPr>
          <w:noProof/>
        </w:rPr>
      </w:r>
      <w:r>
        <w:rPr>
          <w:noProof/>
        </w:rPr>
        <w:fldChar w:fldCharType="separate"/>
      </w:r>
      <w:r>
        <w:rPr>
          <w:noProof/>
        </w:rPr>
        <w:t>124</w:t>
      </w:r>
      <w:r>
        <w:rPr>
          <w:noProof/>
        </w:rPr>
        <w:fldChar w:fldCharType="end"/>
      </w:r>
    </w:p>
    <w:p w14:paraId="68B9DDEB" w14:textId="6B6600C8" w:rsidR="000705D6" w:rsidRDefault="000705D6">
      <w:pPr>
        <w:pStyle w:val="Inhopg2"/>
        <w:rPr>
          <w:noProof/>
        </w:rPr>
      </w:pPr>
      <w:r w:rsidRPr="000A060B">
        <w:rPr>
          <w:rFonts w:cs="Calibri"/>
          <w:noProof/>
        </w:rPr>
        <w:t>5.2</w:t>
      </w:r>
      <w:r>
        <w:rPr>
          <w:noProof/>
        </w:rPr>
        <w:tab/>
      </w:r>
      <w:r w:rsidRPr="000A060B">
        <w:rPr>
          <w:rFonts w:ascii="Calibri" w:hAnsi="Calibri" w:cs="Calibri"/>
          <w:noProof/>
        </w:rPr>
        <w:t>Referentielijst LAND/GEBIED</w:t>
      </w:r>
      <w:r>
        <w:rPr>
          <w:noProof/>
        </w:rPr>
        <w:tab/>
      </w:r>
      <w:r>
        <w:rPr>
          <w:noProof/>
        </w:rPr>
        <w:fldChar w:fldCharType="begin"/>
      </w:r>
      <w:r>
        <w:rPr>
          <w:noProof/>
        </w:rPr>
        <w:instrText xml:space="preserve"> PAGEREF _Toc517048437 \h </w:instrText>
      </w:r>
      <w:r>
        <w:rPr>
          <w:noProof/>
        </w:rPr>
      </w:r>
      <w:r>
        <w:rPr>
          <w:noProof/>
        </w:rPr>
        <w:fldChar w:fldCharType="separate"/>
      </w:r>
      <w:r>
        <w:rPr>
          <w:noProof/>
        </w:rPr>
        <w:t>125</w:t>
      </w:r>
      <w:r>
        <w:rPr>
          <w:noProof/>
        </w:rPr>
        <w:fldChar w:fldCharType="end"/>
      </w:r>
    </w:p>
    <w:p w14:paraId="3D838033" w14:textId="6A70B1DA" w:rsidR="000705D6" w:rsidRDefault="000705D6">
      <w:pPr>
        <w:pStyle w:val="Inhopg2"/>
        <w:rPr>
          <w:noProof/>
        </w:rPr>
      </w:pPr>
      <w:r w:rsidRPr="000A060B">
        <w:rPr>
          <w:rFonts w:cs="Calibri"/>
          <w:noProof/>
        </w:rPr>
        <w:t>5.3</w:t>
      </w:r>
      <w:r>
        <w:rPr>
          <w:noProof/>
        </w:rPr>
        <w:tab/>
      </w:r>
      <w:r w:rsidRPr="000A060B">
        <w:rPr>
          <w:rFonts w:ascii="Calibri" w:hAnsi="Calibri" w:cs="Calibri"/>
          <w:noProof/>
        </w:rPr>
        <w:t>Referentielijst AKR KADASTRALE GEMEENTECODE</w:t>
      </w:r>
      <w:r>
        <w:rPr>
          <w:noProof/>
        </w:rPr>
        <w:tab/>
      </w:r>
      <w:r>
        <w:rPr>
          <w:noProof/>
        </w:rPr>
        <w:fldChar w:fldCharType="begin"/>
      </w:r>
      <w:r>
        <w:rPr>
          <w:noProof/>
        </w:rPr>
        <w:instrText xml:space="preserve"> PAGEREF _Toc517048438 \h </w:instrText>
      </w:r>
      <w:r>
        <w:rPr>
          <w:noProof/>
        </w:rPr>
      </w:r>
      <w:r>
        <w:rPr>
          <w:noProof/>
        </w:rPr>
        <w:fldChar w:fldCharType="separate"/>
      </w:r>
      <w:r>
        <w:rPr>
          <w:noProof/>
        </w:rPr>
        <w:t>126</w:t>
      </w:r>
      <w:r>
        <w:rPr>
          <w:noProof/>
        </w:rPr>
        <w:fldChar w:fldCharType="end"/>
      </w:r>
    </w:p>
    <w:p w14:paraId="78D9F9B8" w14:textId="04971F93" w:rsidR="000705D6" w:rsidRDefault="000705D6">
      <w:pPr>
        <w:pStyle w:val="Inhopg2"/>
        <w:rPr>
          <w:noProof/>
        </w:rPr>
      </w:pPr>
      <w:r w:rsidRPr="000A060B">
        <w:rPr>
          <w:rFonts w:cs="Calibri"/>
          <w:noProof/>
        </w:rPr>
        <w:t>5.4</w:t>
      </w:r>
      <w:r>
        <w:rPr>
          <w:noProof/>
        </w:rPr>
        <w:tab/>
      </w:r>
      <w:r w:rsidRPr="000A060B">
        <w:rPr>
          <w:rFonts w:ascii="Calibri" w:hAnsi="Calibri" w:cs="Calibri"/>
          <w:noProof/>
        </w:rPr>
        <w:t>Referentielijst LAND</w:t>
      </w:r>
      <w:r>
        <w:rPr>
          <w:noProof/>
        </w:rPr>
        <w:tab/>
      </w:r>
      <w:r>
        <w:rPr>
          <w:noProof/>
        </w:rPr>
        <w:fldChar w:fldCharType="begin"/>
      </w:r>
      <w:r>
        <w:rPr>
          <w:noProof/>
        </w:rPr>
        <w:instrText xml:space="preserve"> PAGEREF _Toc517048439 \h </w:instrText>
      </w:r>
      <w:r>
        <w:rPr>
          <w:noProof/>
        </w:rPr>
      </w:r>
      <w:r>
        <w:rPr>
          <w:noProof/>
        </w:rPr>
        <w:fldChar w:fldCharType="separate"/>
      </w:r>
      <w:r>
        <w:rPr>
          <w:noProof/>
        </w:rPr>
        <w:t>127</w:t>
      </w:r>
      <w:r>
        <w:rPr>
          <w:noProof/>
        </w:rPr>
        <w:fldChar w:fldCharType="end"/>
      </w:r>
    </w:p>
    <w:p w14:paraId="5D4DF5D6" w14:textId="15EB022A" w:rsidR="000705D6" w:rsidRDefault="000705D6">
      <w:pPr>
        <w:pStyle w:val="Inhopg2"/>
        <w:rPr>
          <w:noProof/>
        </w:rPr>
      </w:pPr>
      <w:r w:rsidRPr="000A060B">
        <w:rPr>
          <w:rFonts w:cs="Calibri"/>
          <w:noProof/>
        </w:rPr>
        <w:t>5.5</w:t>
      </w:r>
      <w:r>
        <w:rPr>
          <w:noProof/>
        </w:rPr>
        <w:tab/>
      </w:r>
      <w:r w:rsidRPr="000A060B">
        <w:rPr>
          <w:rFonts w:ascii="Calibri" w:hAnsi="Calibri" w:cs="Calibri"/>
          <w:noProof/>
        </w:rPr>
        <w:t>Referentielijst NEDERLANDS REISDOCUMENT</w:t>
      </w:r>
      <w:r>
        <w:rPr>
          <w:noProof/>
        </w:rPr>
        <w:tab/>
      </w:r>
      <w:r>
        <w:rPr>
          <w:noProof/>
        </w:rPr>
        <w:fldChar w:fldCharType="begin"/>
      </w:r>
      <w:r>
        <w:rPr>
          <w:noProof/>
        </w:rPr>
        <w:instrText xml:space="preserve"> PAGEREF _Toc517048440 \h </w:instrText>
      </w:r>
      <w:r>
        <w:rPr>
          <w:noProof/>
        </w:rPr>
      </w:r>
      <w:r>
        <w:rPr>
          <w:noProof/>
        </w:rPr>
        <w:fldChar w:fldCharType="separate"/>
      </w:r>
      <w:r>
        <w:rPr>
          <w:noProof/>
        </w:rPr>
        <w:t>128</w:t>
      </w:r>
      <w:r>
        <w:rPr>
          <w:noProof/>
        </w:rPr>
        <w:fldChar w:fldCharType="end"/>
      </w:r>
    </w:p>
    <w:p w14:paraId="12DD0576" w14:textId="03538093" w:rsidR="000705D6" w:rsidRDefault="000705D6">
      <w:pPr>
        <w:pStyle w:val="Inhopg2"/>
        <w:rPr>
          <w:noProof/>
        </w:rPr>
      </w:pPr>
      <w:r w:rsidRPr="000A060B">
        <w:rPr>
          <w:rFonts w:cs="Calibri"/>
          <w:noProof/>
        </w:rPr>
        <w:t>5.6</w:t>
      </w:r>
      <w:r>
        <w:rPr>
          <w:noProof/>
        </w:rPr>
        <w:tab/>
      </w:r>
      <w:r w:rsidRPr="000A060B">
        <w:rPr>
          <w:rFonts w:ascii="Calibri" w:hAnsi="Calibri" w:cs="Calibri"/>
          <w:noProof/>
        </w:rPr>
        <w:t>Referentielijst WOZ DEELOBJECTCODE</w:t>
      </w:r>
      <w:r>
        <w:rPr>
          <w:noProof/>
        </w:rPr>
        <w:tab/>
      </w:r>
      <w:r>
        <w:rPr>
          <w:noProof/>
        </w:rPr>
        <w:fldChar w:fldCharType="begin"/>
      </w:r>
      <w:r>
        <w:rPr>
          <w:noProof/>
        </w:rPr>
        <w:instrText xml:space="preserve"> PAGEREF _Toc517048441 \h </w:instrText>
      </w:r>
      <w:r>
        <w:rPr>
          <w:noProof/>
        </w:rPr>
      </w:r>
      <w:r>
        <w:rPr>
          <w:noProof/>
        </w:rPr>
        <w:fldChar w:fldCharType="separate"/>
      </w:r>
      <w:r>
        <w:rPr>
          <w:noProof/>
        </w:rPr>
        <w:t>129</w:t>
      </w:r>
      <w:r>
        <w:rPr>
          <w:noProof/>
        </w:rPr>
        <w:fldChar w:fldCharType="end"/>
      </w:r>
    </w:p>
    <w:p w14:paraId="442736DD" w14:textId="26DCC3B8" w:rsidR="000705D6" w:rsidRDefault="000705D6">
      <w:pPr>
        <w:pStyle w:val="Inhopg2"/>
        <w:rPr>
          <w:noProof/>
        </w:rPr>
      </w:pPr>
      <w:r w:rsidRPr="000A060B">
        <w:rPr>
          <w:rFonts w:cs="Calibri"/>
          <w:noProof/>
        </w:rPr>
        <w:lastRenderedPageBreak/>
        <w:t>5.7</w:t>
      </w:r>
      <w:r>
        <w:rPr>
          <w:noProof/>
        </w:rPr>
        <w:tab/>
      </w:r>
      <w:r w:rsidRPr="000A060B">
        <w:rPr>
          <w:rFonts w:ascii="Calibri" w:hAnsi="Calibri" w:cs="Calibri"/>
          <w:noProof/>
        </w:rPr>
        <w:t>Referentielijst SOORT WOZ-OBJECT</w:t>
      </w:r>
      <w:r>
        <w:rPr>
          <w:noProof/>
        </w:rPr>
        <w:tab/>
      </w:r>
      <w:r>
        <w:rPr>
          <w:noProof/>
        </w:rPr>
        <w:fldChar w:fldCharType="begin"/>
      </w:r>
      <w:r>
        <w:rPr>
          <w:noProof/>
        </w:rPr>
        <w:instrText xml:space="preserve"> PAGEREF _Toc517048442 \h </w:instrText>
      </w:r>
      <w:r>
        <w:rPr>
          <w:noProof/>
        </w:rPr>
      </w:r>
      <w:r>
        <w:rPr>
          <w:noProof/>
        </w:rPr>
        <w:fldChar w:fldCharType="separate"/>
      </w:r>
      <w:r>
        <w:rPr>
          <w:noProof/>
        </w:rPr>
        <w:t>130</w:t>
      </w:r>
      <w:r>
        <w:rPr>
          <w:noProof/>
        </w:rPr>
        <w:fldChar w:fldCharType="end"/>
      </w:r>
    </w:p>
    <w:p w14:paraId="2F70A290" w14:textId="683B338D" w:rsidR="000705D6" w:rsidRDefault="000705D6">
      <w:pPr>
        <w:pStyle w:val="Inhopg2"/>
        <w:rPr>
          <w:noProof/>
        </w:rPr>
      </w:pPr>
      <w:r w:rsidRPr="000A060B">
        <w:rPr>
          <w:rFonts w:cs="Calibri"/>
          <w:noProof/>
        </w:rPr>
        <w:t>5.8</w:t>
      </w:r>
      <w:r>
        <w:rPr>
          <w:noProof/>
        </w:rPr>
        <w:tab/>
      </w:r>
      <w:r w:rsidRPr="000A060B">
        <w:rPr>
          <w:rFonts w:ascii="Calibri" w:hAnsi="Calibri" w:cs="Calibri"/>
          <w:noProof/>
        </w:rPr>
        <w:t>Referentielijst AARD ZAKELIJK RECHT</w:t>
      </w:r>
      <w:r>
        <w:rPr>
          <w:noProof/>
        </w:rPr>
        <w:tab/>
      </w:r>
      <w:r>
        <w:rPr>
          <w:noProof/>
        </w:rPr>
        <w:fldChar w:fldCharType="begin"/>
      </w:r>
      <w:r>
        <w:rPr>
          <w:noProof/>
        </w:rPr>
        <w:instrText xml:space="preserve"> PAGEREF _Toc517048443 \h </w:instrText>
      </w:r>
      <w:r>
        <w:rPr>
          <w:noProof/>
        </w:rPr>
      </w:r>
      <w:r>
        <w:rPr>
          <w:noProof/>
        </w:rPr>
        <w:fldChar w:fldCharType="separate"/>
      </w:r>
      <w:r>
        <w:rPr>
          <w:noProof/>
        </w:rPr>
        <w:t>131</w:t>
      </w:r>
      <w:r>
        <w:rPr>
          <w:noProof/>
        </w:rPr>
        <w:fldChar w:fldCharType="end"/>
      </w:r>
    </w:p>
    <w:p w14:paraId="0F1945D5" w14:textId="309B4391" w:rsidR="000705D6" w:rsidRDefault="000705D6">
      <w:pPr>
        <w:pStyle w:val="Inhopg2"/>
        <w:rPr>
          <w:noProof/>
        </w:rPr>
      </w:pPr>
      <w:r w:rsidRPr="000A060B">
        <w:rPr>
          <w:rFonts w:cs="Calibri"/>
          <w:noProof/>
        </w:rPr>
        <w:t>5.9</w:t>
      </w:r>
      <w:r>
        <w:rPr>
          <w:noProof/>
        </w:rPr>
        <w:tab/>
      </w:r>
      <w:r w:rsidRPr="000A060B">
        <w:rPr>
          <w:rFonts w:ascii="Calibri" w:hAnsi="Calibri" w:cs="Calibri"/>
          <w:noProof/>
        </w:rPr>
        <w:t>Referentielijst INFORMATIEOBJECTTYPE-OMSCHRIJVING GENERIEK</w:t>
      </w:r>
      <w:r>
        <w:rPr>
          <w:noProof/>
        </w:rPr>
        <w:tab/>
      </w:r>
      <w:r>
        <w:rPr>
          <w:noProof/>
        </w:rPr>
        <w:fldChar w:fldCharType="begin"/>
      </w:r>
      <w:r>
        <w:rPr>
          <w:noProof/>
        </w:rPr>
        <w:instrText xml:space="preserve"> PAGEREF _Toc517048444 \h </w:instrText>
      </w:r>
      <w:r>
        <w:rPr>
          <w:noProof/>
        </w:rPr>
      </w:r>
      <w:r>
        <w:rPr>
          <w:noProof/>
        </w:rPr>
        <w:fldChar w:fldCharType="separate"/>
      </w:r>
      <w:r>
        <w:rPr>
          <w:noProof/>
        </w:rPr>
        <w:t>132</w:t>
      </w:r>
      <w:r>
        <w:rPr>
          <w:noProof/>
        </w:rPr>
        <w:fldChar w:fldCharType="end"/>
      </w:r>
    </w:p>
    <w:p w14:paraId="5798B5D9" w14:textId="480BEF15" w:rsidR="000705D6" w:rsidRDefault="000705D6">
      <w:pPr>
        <w:pStyle w:val="Inhopg2"/>
        <w:rPr>
          <w:noProof/>
        </w:rPr>
      </w:pPr>
      <w:r w:rsidRPr="000A060B">
        <w:rPr>
          <w:rFonts w:cs="Calibri"/>
          <w:noProof/>
        </w:rPr>
        <w:t>5.10</w:t>
      </w:r>
      <w:r>
        <w:rPr>
          <w:noProof/>
        </w:rPr>
        <w:tab/>
      </w:r>
      <w:r w:rsidRPr="000A060B">
        <w:rPr>
          <w:rFonts w:ascii="Calibri" w:hAnsi="Calibri" w:cs="Calibri"/>
          <w:noProof/>
        </w:rPr>
        <w:t>Referentielijst VOORVOEGSEL</w:t>
      </w:r>
      <w:r>
        <w:rPr>
          <w:noProof/>
        </w:rPr>
        <w:tab/>
      </w:r>
      <w:r>
        <w:rPr>
          <w:noProof/>
        </w:rPr>
        <w:fldChar w:fldCharType="begin"/>
      </w:r>
      <w:r>
        <w:rPr>
          <w:noProof/>
        </w:rPr>
        <w:instrText xml:space="preserve"> PAGEREF _Toc517048445 \h </w:instrText>
      </w:r>
      <w:r>
        <w:rPr>
          <w:noProof/>
        </w:rPr>
      </w:r>
      <w:r>
        <w:rPr>
          <w:noProof/>
        </w:rPr>
        <w:fldChar w:fldCharType="separate"/>
      </w:r>
      <w:r>
        <w:rPr>
          <w:noProof/>
        </w:rPr>
        <w:t>133</w:t>
      </w:r>
      <w:r>
        <w:rPr>
          <w:noProof/>
        </w:rPr>
        <w:fldChar w:fldCharType="end"/>
      </w:r>
    </w:p>
    <w:p w14:paraId="18852BE3" w14:textId="391FB1EE" w:rsidR="000705D6" w:rsidRDefault="000705D6">
      <w:pPr>
        <w:pStyle w:val="Inhopg2"/>
        <w:rPr>
          <w:noProof/>
        </w:rPr>
      </w:pPr>
      <w:r w:rsidRPr="000A060B">
        <w:rPr>
          <w:rFonts w:cs="Calibri"/>
          <w:noProof/>
        </w:rPr>
        <w:t>5.11</w:t>
      </w:r>
      <w:r>
        <w:rPr>
          <w:noProof/>
        </w:rPr>
        <w:tab/>
      </w:r>
      <w:r w:rsidRPr="000A060B">
        <w:rPr>
          <w:rFonts w:ascii="Calibri" w:hAnsi="Calibri" w:cs="Calibri"/>
          <w:noProof/>
        </w:rPr>
        <w:t>Referentielijst ADELLIJKE TITEL/PREDIKAAT</w:t>
      </w:r>
      <w:r>
        <w:rPr>
          <w:noProof/>
        </w:rPr>
        <w:tab/>
      </w:r>
      <w:r>
        <w:rPr>
          <w:noProof/>
        </w:rPr>
        <w:fldChar w:fldCharType="begin"/>
      </w:r>
      <w:r>
        <w:rPr>
          <w:noProof/>
        </w:rPr>
        <w:instrText xml:space="preserve"> PAGEREF _Toc517048446 \h </w:instrText>
      </w:r>
      <w:r>
        <w:rPr>
          <w:noProof/>
        </w:rPr>
      </w:r>
      <w:r>
        <w:rPr>
          <w:noProof/>
        </w:rPr>
        <w:fldChar w:fldCharType="separate"/>
      </w:r>
      <w:r>
        <w:rPr>
          <w:noProof/>
        </w:rPr>
        <w:t>134</w:t>
      </w:r>
      <w:r>
        <w:rPr>
          <w:noProof/>
        </w:rPr>
        <w:fldChar w:fldCharType="end"/>
      </w:r>
    </w:p>
    <w:p w14:paraId="47F16613" w14:textId="0D741867" w:rsidR="000705D6" w:rsidRDefault="000705D6">
      <w:pPr>
        <w:pStyle w:val="Inhopg1"/>
        <w:rPr>
          <w:rFonts w:asciiTheme="minorHAnsi" w:eastAsiaTheme="minorEastAsia" w:hAnsiTheme="minorHAnsi" w:cstheme="minorBidi"/>
          <w:b w:val="0"/>
          <w:noProof/>
          <w:sz w:val="22"/>
          <w:szCs w:val="22"/>
        </w:rPr>
      </w:pPr>
      <w:r w:rsidRPr="000A060B">
        <w:rPr>
          <w:rFonts w:cs="Calibri"/>
          <w:noProof/>
        </w:rPr>
        <w:t>6</w:t>
      </w:r>
      <w:r>
        <w:rPr>
          <w:rFonts w:asciiTheme="minorHAnsi" w:eastAsiaTheme="minorEastAsia" w:hAnsiTheme="minorHAnsi" w:cstheme="minorBidi"/>
          <w:b w:val="0"/>
          <w:noProof/>
          <w:sz w:val="22"/>
          <w:szCs w:val="22"/>
        </w:rPr>
        <w:tab/>
      </w:r>
      <w:r w:rsidRPr="000A060B">
        <w:rPr>
          <w:rFonts w:ascii="Calibri" w:hAnsi="Calibri" w:cs="Calibri"/>
          <w:noProof/>
        </w:rPr>
        <w:t>Union overzicht</w:t>
      </w:r>
      <w:r>
        <w:rPr>
          <w:noProof/>
        </w:rPr>
        <w:tab/>
      </w:r>
      <w:r>
        <w:rPr>
          <w:noProof/>
        </w:rPr>
        <w:fldChar w:fldCharType="begin"/>
      </w:r>
      <w:r>
        <w:rPr>
          <w:noProof/>
        </w:rPr>
        <w:instrText xml:space="preserve"> PAGEREF _Toc517048447 \h </w:instrText>
      </w:r>
      <w:r>
        <w:rPr>
          <w:noProof/>
        </w:rPr>
      </w:r>
      <w:r>
        <w:rPr>
          <w:noProof/>
        </w:rPr>
        <w:fldChar w:fldCharType="separate"/>
      </w:r>
      <w:r>
        <w:rPr>
          <w:noProof/>
        </w:rPr>
        <w:t>135</w:t>
      </w:r>
      <w:r>
        <w:rPr>
          <w:noProof/>
        </w:rPr>
        <w:fldChar w:fldCharType="end"/>
      </w:r>
    </w:p>
    <w:p w14:paraId="12E5D31A" w14:textId="22E5D1D4" w:rsidR="000705D6" w:rsidRDefault="000705D6">
      <w:pPr>
        <w:pStyle w:val="Inhopg2"/>
        <w:rPr>
          <w:noProof/>
        </w:rPr>
      </w:pPr>
      <w:r w:rsidRPr="000A060B">
        <w:rPr>
          <w:rFonts w:cs="Calibri"/>
          <w:noProof/>
        </w:rPr>
        <w:t>6.1</w:t>
      </w:r>
      <w:r>
        <w:rPr>
          <w:noProof/>
        </w:rPr>
        <w:tab/>
      </w:r>
      <w:r w:rsidRPr="000A060B">
        <w:rPr>
          <w:rFonts w:ascii="Calibri" w:hAnsi="Calibri" w:cs="Calibri"/>
          <w:noProof/>
        </w:rPr>
        <w:t>Union PuntLijnVlak</w:t>
      </w:r>
      <w:r>
        <w:rPr>
          <w:noProof/>
        </w:rPr>
        <w:tab/>
      </w:r>
      <w:r>
        <w:rPr>
          <w:noProof/>
        </w:rPr>
        <w:fldChar w:fldCharType="begin"/>
      </w:r>
      <w:r>
        <w:rPr>
          <w:noProof/>
        </w:rPr>
        <w:instrText xml:space="preserve"> PAGEREF _Toc517048448 \h </w:instrText>
      </w:r>
      <w:r>
        <w:rPr>
          <w:noProof/>
        </w:rPr>
      </w:r>
      <w:r>
        <w:rPr>
          <w:noProof/>
        </w:rPr>
        <w:fldChar w:fldCharType="separate"/>
      </w:r>
      <w:r>
        <w:rPr>
          <w:noProof/>
        </w:rPr>
        <w:t>136</w:t>
      </w:r>
      <w:r>
        <w:rPr>
          <w:noProof/>
        </w:rPr>
        <w:fldChar w:fldCharType="end"/>
      </w:r>
    </w:p>
    <w:p w14:paraId="15E04B03" w14:textId="2635648B" w:rsidR="000705D6" w:rsidRDefault="000705D6">
      <w:pPr>
        <w:pStyle w:val="Inhopg2"/>
        <w:rPr>
          <w:noProof/>
        </w:rPr>
      </w:pPr>
      <w:r w:rsidRPr="000A060B">
        <w:rPr>
          <w:rFonts w:cs="Calibri"/>
          <w:noProof/>
        </w:rPr>
        <w:t>6.2</w:t>
      </w:r>
      <w:r>
        <w:rPr>
          <w:noProof/>
        </w:rPr>
        <w:tab/>
      </w:r>
      <w:r w:rsidRPr="000A060B">
        <w:rPr>
          <w:rFonts w:ascii="Calibri" w:hAnsi="Calibri" w:cs="Calibri"/>
          <w:noProof/>
        </w:rPr>
        <w:t>Union MultiPuntLijn(Multi)Vlak</w:t>
      </w:r>
      <w:r>
        <w:rPr>
          <w:noProof/>
        </w:rPr>
        <w:tab/>
      </w:r>
      <w:r>
        <w:rPr>
          <w:noProof/>
        </w:rPr>
        <w:fldChar w:fldCharType="begin"/>
      </w:r>
      <w:r>
        <w:rPr>
          <w:noProof/>
        </w:rPr>
        <w:instrText xml:space="preserve"> PAGEREF _Toc517048449 \h </w:instrText>
      </w:r>
      <w:r>
        <w:rPr>
          <w:noProof/>
        </w:rPr>
      </w:r>
      <w:r>
        <w:rPr>
          <w:noProof/>
        </w:rPr>
        <w:fldChar w:fldCharType="separate"/>
      </w:r>
      <w:r>
        <w:rPr>
          <w:noProof/>
        </w:rPr>
        <w:t>137</w:t>
      </w:r>
      <w:r>
        <w:rPr>
          <w:noProof/>
        </w:rPr>
        <w:fldChar w:fldCharType="end"/>
      </w:r>
    </w:p>
    <w:p w14:paraId="58AA7F44" w14:textId="507DA401" w:rsidR="000705D6" w:rsidRDefault="000705D6">
      <w:pPr>
        <w:pStyle w:val="Inhopg2"/>
        <w:rPr>
          <w:noProof/>
        </w:rPr>
      </w:pPr>
      <w:r w:rsidRPr="000A060B">
        <w:rPr>
          <w:rFonts w:cs="Calibri"/>
          <w:noProof/>
        </w:rPr>
        <w:t>6.3</w:t>
      </w:r>
      <w:r>
        <w:rPr>
          <w:noProof/>
        </w:rPr>
        <w:tab/>
      </w:r>
      <w:r w:rsidRPr="000A060B">
        <w:rPr>
          <w:rFonts w:ascii="Calibri" w:hAnsi="Calibri" w:cs="Calibri"/>
          <w:noProof/>
        </w:rPr>
        <w:t>Union PuntLijn(Multi)Vlak</w:t>
      </w:r>
      <w:r>
        <w:rPr>
          <w:noProof/>
        </w:rPr>
        <w:tab/>
      </w:r>
      <w:r>
        <w:rPr>
          <w:noProof/>
        </w:rPr>
        <w:fldChar w:fldCharType="begin"/>
      </w:r>
      <w:r>
        <w:rPr>
          <w:noProof/>
        </w:rPr>
        <w:instrText xml:space="preserve"> PAGEREF _Toc517048450 \h </w:instrText>
      </w:r>
      <w:r>
        <w:rPr>
          <w:noProof/>
        </w:rPr>
      </w:r>
      <w:r>
        <w:rPr>
          <w:noProof/>
        </w:rPr>
        <w:fldChar w:fldCharType="separate"/>
      </w:r>
      <w:r>
        <w:rPr>
          <w:noProof/>
        </w:rPr>
        <w:t>138</w:t>
      </w:r>
      <w:r>
        <w:rPr>
          <w:noProof/>
        </w:rPr>
        <w:fldChar w:fldCharType="end"/>
      </w:r>
    </w:p>
    <w:p w14:paraId="1FE130FE" w14:textId="0E3754AD" w:rsidR="000705D6" w:rsidRDefault="000705D6">
      <w:pPr>
        <w:pStyle w:val="Inhopg1"/>
        <w:rPr>
          <w:rFonts w:asciiTheme="minorHAnsi" w:eastAsiaTheme="minorEastAsia" w:hAnsiTheme="minorHAnsi" w:cstheme="minorBidi"/>
          <w:b w:val="0"/>
          <w:noProof/>
          <w:sz w:val="22"/>
          <w:szCs w:val="22"/>
        </w:rPr>
      </w:pPr>
      <w:r w:rsidRPr="000A060B">
        <w:rPr>
          <w:rFonts w:cs="Calibri"/>
          <w:noProof/>
        </w:rPr>
        <w:t>7</w:t>
      </w:r>
      <w:r>
        <w:rPr>
          <w:rFonts w:asciiTheme="minorHAnsi" w:eastAsiaTheme="minorEastAsia" w:hAnsiTheme="minorHAnsi" w:cstheme="minorBidi"/>
          <w:b w:val="0"/>
          <w:noProof/>
          <w:sz w:val="22"/>
          <w:szCs w:val="22"/>
        </w:rPr>
        <w:tab/>
      </w:r>
      <w:r w:rsidRPr="000A060B">
        <w:rPr>
          <w:rFonts w:ascii="Calibri" w:hAnsi="Calibri" w:cs="Calibri"/>
          <w:noProof/>
        </w:rPr>
        <w:t>Complexe datatypen</w:t>
      </w:r>
      <w:r>
        <w:rPr>
          <w:noProof/>
        </w:rPr>
        <w:tab/>
      </w:r>
      <w:r>
        <w:rPr>
          <w:noProof/>
        </w:rPr>
        <w:fldChar w:fldCharType="begin"/>
      </w:r>
      <w:r>
        <w:rPr>
          <w:noProof/>
        </w:rPr>
        <w:instrText xml:space="preserve"> PAGEREF _Toc517048451 \h </w:instrText>
      </w:r>
      <w:r>
        <w:rPr>
          <w:noProof/>
        </w:rPr>
      </w:r>
      <w:r>
        <w:rPr>
          <w:noProof/>
        </w:rPr>
        <w:fldChar w:fldCharType="separate"/>
      </w:r>
      <w:r>
        <w:rPr>
          <w:noProof/>
        </w:rPr>
        <w:t>139</w:t>
      </w:r>
      <w:r>
        <w:rPr>
          <w:noProof/>
        </w:rPr>
        <w:fldChar w:fldCharType="end"/>
      </w:r>
    </w:p>
    <w:p w14:paraId="1D213939" w14:textId="73C85EEA" w:rsidR="000705D6" w:rsidRPr="000705D6" w:rsidRDefault="000705D6">
      <w:pPr>
        <w:pStyle w:val="Inhopg2"/>
        <w:rPr>
          <w:noProof/>
          <w:lang w:val="en-GB"/>
        </w:rPr>
      </w:pPr>
      <w:r w:rsidRPr="000705D6">
        <w:rPr>
          <w:rFonts w:cs="Calibri"/>
          <w:noProof/>
          <w:lang w:val="en-GB"/>
        </w:rPr>
        <w:t>7.1</w:t>
      </w:r>
      <w:r w:rsidRPr="000705D6">
        <w:rPr>
          <w:noProof/>
          <w:lang w:val="en-GB"/>
        </w:rPr>
        <w:tab/>
      </w:r>
      <w:r w:rsidRPr="000705D6">
        <w:rPr>
          <w:rFonts w:ascii="Calibri" w:hAnsi="Calibri" w:cs="Calibri"/>
          <w:noProof/>
          <w:lang w:val="en-GB"/>
        </w:rPr>
        <w:t>Complex datatype NEN3610ID</w:t>
      </w:r>
      <w:r w:rsidRPr="000705D6">
        <w:rPr>
          <w:noProof/>
          <w:lang w:val="en-GB"/>
        </w:rPr>
        <w:tab/>
      </w:r>
      <w:r>
        <w:rPr>
          <w:noProof/>
        </w:rPr>
        <w:fldChar w:fldCharType="begin"/>
      </w:r>
      <w:r w:rsidRPr="000705D6">
        <w:rPr>
          <w:noProof/>
          <w:lang w:val="en-GB"/>
        </w:rPr>
        <w:instrText xml:space="preserve"> PAGEREF _Toc517048452 \h </w:instrText>
      </w:r>
      <w:r>
        <w:rPr>
          <w:noProof/>
        </w:rPr>
      </w:r>
      <w:r>
        <w:rPr>
          <w:noProof/>
        </w:rPr>
        <w:fldChar w:fldCharType="separate"/>
      </w:r>
      <w:r w:rsidRPr="000705D6">
        <w:rPr>
          <w:noProof/>
          <w:lang w:val="en-GB"/>
        </w:rPr>
        <w:t>140</w:t>
      </w:r>
      <w:r>
        <w:rPr>
          <w:noProof/>
        </w:rPr>
        <w:fldChar w:fldCharType="end"/>
      </w:r>
    </w:p>
    <w:p w14:paraId="1E9CF4FC" w14:textId="1E2E7408" w:rsidR="000705D6" w:rsidRPr="000705D6" w:rsidRDefault="000705D6">
      <w:pPr>
        <w:pStyle w:val="Inhopg2"/>
        <w:rPr>
          <w:noProof/>
          <w:lang w:val="en-GB"/>
        </w:rPr>
      </w:pPr>
      <w:r w:rsidRPr="000705D6">
        <w:rPr>
          <w:rFonts w:cs="Calibri"/>
          <w:noProof/>
          <w:lang w:val="en-GB"/>
        </w:rPr>
        <w:t>7.2</w:t>
      </w:r>
      <w:r w:rsidRPr="000705D6">
        <w:rPr>
          <w:noProof/>
          <w:lang w:val="en-GB"/>
        </w:rPr>
        <w:tab/>
      </w:r>
      <w:r w:rsidRPr="000705D6">
        <w:rPr>
          <w:rFonts w:ascii="Calibri" w:hAnsi="Calibri" w:cs="Calibri"/>
          <w:noProof/>
          <w:lang w:val="en-GB"/>
        </w:rPr>
        <w:t>Complex datatype BAGObjectnummering</w:t>
      </w:r>
      <w:r w:rsidRPr="000705D6">
        <w:rPr>
          <w:noProof/>
          <w:lang w:val="en-GB"/>
        </w:rPr>
        <w:tab/>
      </w:r>
      <w:r>
        <w:rPr>
          <w:noProof/>
        </w:rPr>
        <w:fldChar w:fldCharType="begin"/>
      </w:r>
      <w:r w:rsidRPr="000705D6">
        <w:rPr>
          <w:noProof/>
          <w:lang w:val="en-GB"/>
        </w:rPr>
        <w:instrText xml:space="preserve"> PAGEREF _Toc517048453 \h </w:instrText>
      </w:r>
      <w:r>
        <w:rPr>
          <w:noProof/>
        </w:rPr>
      </w:r>
      <w:r>
        <w:rPr>
          <w:noProof/>
        </w:rPr>
        <w:fldChar w:fldCharType="separate"/>
      </w:r>
      <w:r w:rsidRPr="000705D6">
        <w:rPr>
          <w:noProof/>
          <w:lang w:val="en-GB"/>
        </w:rPr>
        <w:t>141</w:t>
      </w:r>
      <w:r>
        <w:rPr>
          <w:noProof/>
        </w:rPr>
        <w:fldChar w:fldCharType="end"/>
      </w:r>
    </w:p>
    <w:p w14:paraId="066F20A5" w14:textId="67A6B79D" w:rsidR="000705D6" w:rsidRDefault="000705D6">
      <w:pPr>
        <w:pStyle w:val="Inhopg1"/>
        <w:rPr>
          <w:rFonts w:asciiTheme="minorHAnsi" w:eastAsiaTheme="minorEastAsia" w:hAnsiTheme="minorHAnsi" w:cstheme="minorBidi"/>
          <w:b w:val="0"/>
          <w:noProof/>
          <w:sz w:val="22"/>
          <w:szCs w:val="22"/>
        </w:rPr>
      </w:pPr>
      <w:r w:rsidRPr="000A060B">
        <w:rPr>
          <w:rFonts w:cs="Calibri"/>
          <w:noProof/>
        </w:rPr>
        <w:t>8</w:t>
      </w:r>
      <w:r>
        <w:rPr>
          <w:rFonts w:asciiTheme="minorHAnsi" w:eastAsiaTheme="minorEastAsia" w:hAnsiTheme="minorHAnsi" w:cstheme="minorBidi"/>
          <w:b w:val="0"/>
          <w:noProof/>
          <w:sz w:val="22"/>
          <w:szCs w:val="22"/>
        </w:rPr>
        <w:tab/>
      </w:r>
      <w:r w:rsidRPr="000A060B">
        <w:rPr>
          <w:rFonts w:ascii="Calibri" w:hAnsi="Calibri" w:cs="Calibri"/>
          <w:noProof/>
        </w:rPr>
        <w:t>Enumeratie overzicht</w:t>
      </w:r>
      <w:r>
        <w:rPr>
          <w:noProof/>
        </w:rPr>
        <w:tab/>
      </w:r>
      <w:r>
        <w:rPr>
          <w:noProof/>
        </w:rPr>
        <w:fldChar w:fldCharType="begin"/>
      </w:r>
      <w:r>
        <w:rPr>
          <w:noProof/>
        </w:rPr>
        <w:instrText xml:space="preserve"> PAGEREF _Toc517048454 \h </w:instrText>
      </w:r>
      <w:r>
        <w:rPr>
          <w:noProof/>
        </w:rPr>
      </w:r>
      <w:r>
        <w:rPr>
          <w:noProof/>
        </w:rPr>
        <w:fldChar w:fldCharType="separate"/>
      </w:r>
      <w:r>
        <w:rPr>
          <w:noProof/>
        </w:rPr>
        <w:t>142</w:t>
      </w:r>
      <w:r>
        <w:rPr>
          <w:noProof/>
        </w:rPr>
        <w:fldChar w:fldCharType="end"/>
      </w:r>
    </w:p>
    <w:p w14:paraId="4DC88503" w14:textId="77D723AB" w:rsidR="008B7713" w:rsidRDefault="00A85696"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20A3B0BD" w14:textId="77777777" w:rsidR="008B7713" w:rsidRPr="006C0403" w:rsidRDefault="00A85696" w:rsidP="008B7713">
      <w:pPr>
        <w:rPr>
          <w:rFonts w:eastAsiaTheme="minorEastAsia"/>
        </w:rPr>
      </w:pPr>
      <w:r>
        <w:fldChar w:fldCharType="end"/>
      </w:r>
      <w:r w:rsidR="008B7713">
        <w:t xml:space="preserve"> </w:t>
      </w:r>
    </w:p>
    <w:p w14:paraId="42C004AC" w14:textId="77777777" w:rsidR="005D015D" w:rsidRPr="002E480C" w:rsidRDefault="001A611A" w:rsidP="00520125">
      <w:pPr>
        <w:pStyle w:val="Kop1"/>
      </w:pPr>
      <w:bookmarkStart w:id="4" w:name="_Toc517048398"/>
      <w:bookmarkStart w:id="5" w:name="_Toc184810009"/>
      <w:r>
        <w:lastRenderedPageBreak/>
        <w:t>Inleiding</w:t>
      </w:r>
      <w:bookmarkEnd w:id="4"/>
    </w:p>
    <w:p w14:paraId="2A99AA57" w14:textId="77777777" w:rsidR="00621AB0" w:rsidRDefault="00621AB0" w:rsidP="00621AB0">
      <w:bookmarkStart w:id="6" w:name="_Hlk517096597"/>
      <w:bookmarkEnd w:id="5"/>
      <w:r>
        <w:t xml:space="preserve">In 2010 heeft KING versie 1.0 van het RGBZ gepubliceerd. Het zaakgericht werken was toen bij gemeenten in opkomst. Inmiddels heeft dit een enorme vlucht genomen. Dat leidt tot voortschrijdend inzicht over de zaakgerichte informatievoorziening en tot de behoefte aan verbetering en uitbreiding van het RGBZ. Met deze 2.0-versie voorzien we hierin.  </w:t>
      </w:r>
    </w:p>
    <w:p w14:paraId="64289A34" w14:textId="77777777" w:rsidR="00621AB0" w:rsidRPr="0092336E" w:rsidRDefault="00621AB0" w:rsidP="00621AB0">
      <w:pPr>
        <w:pStyle w:val="Kop2"/>
        <w:pageBreakBefore w:val="0"/>
      </w:pPr>
      <w:bookmarkStart w:id="7" w:name="_Toc387055055"/>
      <w:bookmarkStart w:id="8" w:name="_Toc493810474"/>
      <w:bookmarkStart w:id="9" w:name="_Toc517048399"/>
      <w:r w:rsidRPr="0092336E">
        <w:t>Aanleiding</w:t>
      </w:r>
      <w:bookmarkEnd w:id="7"/>
      <w:bookmarkEnd w:id="8"/>
      <w:bookmarkEnd w:id="9"/>
    </w:p>
    <w:p w14:paraId="04B0AB7D" w14:textId="77777777" w:rsidR="00621AB0" w:rsidRDefault="00621AB0" w:rsidP="00621AB0">
      <w:r>
        <w:t>[…]</w:t>
      </w:r>
    </w:p>
    <w:p w14:paraId="08AF91C9" w14:textId="77777777" w:rsidR="00621AB0" w:rsidRPr="00A773BC" w:rsidRDefault="00621AB0" w:rsidP="00621AB0"/>
    <w:p w14:paraId="52788869" w14:textId="77777777" w:rsidR="00621AB0" w:rsidRPr="007F4E21" w:rsidRDefault="00621AB0" w:rsidP="00621AB0">
      <w:pPr>
        <w:pStyle w:val="Kop2"/>
        <w:pageBreakBefore w:val="0"/>
      </w:pPr>
      <w:bookmarkStart w:id="10" w:name="_Toc387055056"/>
      <w:bookmarkStart w:id="11" w:name="_Toc493810475"/>
      <w:bookmarkStart w:id="12" w:name="_Toc517048400"/>
      <w:r w:rsidRPr="007F4E21">
        <w:t>Doel</w:t>
      </w:r>
      <w:bookmarkEnd w:id="10"/>
      <w:bookmarkEnd w:id="11"/>
      <w:bookmarkEnd w:id="12"/>
    </w:p>
    <w:p w14:paraId="75160D6A" w14:textId="77777777" w:rsidR="00621AB0" w:rsidRDefault="00621AB0" w:rsidP="00621AB0">
      <w:r>
        <w:t>Het model specificeert de gegevens en hun samenhang die gemeenten, daarmee samenwerkende organisaties en hun klanten minimaal nodig hebben om voldoende op de hoogte te zijn van lopende en afgeronde zaken. Het draagt bij aan:</w:t>
      </w:r>
    </w:p>
    <w:p w14:paraId="6A0DA393" w14:textId="77777777" w:rsidR="00621AB0" w:rsidRDefault="00621AB0" w:rsidP="00621AB0">
      <w:pPr>
        <w:pStyle w:val="Lijstalinea"/>
        <w:numPr>
          <w:ilvl w:val="0"/>
          <w:numId w:val="8"/>
        </w:numPr>
        <w:ind w:left="426"/>
      </w:pPr>
      <w:r>
        <w:t>het verbeteren van de dienstverlening aan de burger,</w:t>
      </w:r>
    </w:p>
    <w:p w14:paraId="28493936" w14:textId="77777777" w:rsidR="00621AB0" w:rsidRDefault="00621AB0" w:rsidP="00621AB0">
      <w:pPr>
        <w:pStyle w:val="Lijstalinea"/>
        <w:numPr>
          <w:ilvl w:val="0"/>
          <w:numId w:val="8"/>
        </w:numPr>
        <w:ind w:left="426"/>
      </w:pPr>
      <w:r>
        <w:t>het ondersteunen van elektronische dienstverlening,</w:t>
      </w:r>
    </w:p>
    <w:p w14:paraId="1C249B4B" w14:textId="77777777" w:rsidR="00621AB0" w:rsidRDefault="00621AB0" w:rsidP="00621AB0">
      <w:pPr>
        <w:pStyle w:val="Lijstalinea"/>
        <w:numPr>
          <w:ilvl w:val="0"/>
          <w:numId w:val="8"/>
        </w:numPr>
        <w:ind w:left="426"/>
      </w:pPr>
      <w:r>
        <w:t>het verbeteren van de bedrijfsvoering van de gemeente,</w:t>
      </w:r>
    </w:p>
    <w:p w14:paraId="43665B72" w14:textId="77777777" w:rsidR="00621AB0" w:rsidRDefault="00621AB0" w:rsidP="00621AB0">
      <w:pPr>
        <w:pStyle w:val="Lijstalinea"/>
        <w:numPr>
          <w:ilvl w:val="0"/>
          <w:numId w:val="8"/>
        </w:numPr>
        <w:ind w:left="426"/>
      </w:pPr>
      <w:r>
        <w:t>het adequater beheren van de, steeds meer digitale, documentaire informatievoorziening en archivering.</w:t>
      </w:r>
    </w:p>
    <w:p w14:paraId="48CEFE07" w14:textId="77777777" w:rsidR="00621AB0" w:rsidRPr="00FA2CCC" w:rsidRDefault="00621AB0" w:rsidP="00621AB0">
      <w:pPr>
        <w:pStyle w:val="Kop2"/>
        <w:pageBreakBefore w:val="0"/>
      </w:pPr>
      <w:bookmarkStart w:id="13" w:name="_Toc387055057"/>
      <w:bookmarkStart w:id="14" w:name="_Toc493810476"/>
      <w:bookmarkStart w:id="15" w:name="_Toc517048401"/>
      <w:r w:rsidRPr="00FA2CCC">
        <w:t>Werkingsgebied</w:t>
      </w:r>
      <w:bookmarkEnd w:id="13"/>
      <w:bookmarkEnd w:id="14"/>
      <w:bookmarkEnd w:id="15"/>
    </w:p>
    <w:p w14:paraId="47F435AC" w14:textId="77777777" w:rsidR="00621AB0" w:rsidRDefault="00621AB0" w:rsidP="00621AB0">
      <w:r>
        <w:t>Het informatiemodel is gericht op:</w:t>
      </w:r>
    </w:p>
    <w:p w14:paraId="7EBBED3C" w14:textId="77777777" w:rsidR="00621AB0" w:rsidRDefault="00621AB0" w:rsidP="00621AB0">
      <w:pPr>
        <w:pStyle w:val="Lijstalinea"/>
        <w:numPr>
          <w:ilvl w:val="0"/>
          <w:numId w:val="8"/>
        </w:numPr>
        <w:ind w:left="426"/>
      </w:pPr>
      <w:r>
        <w:t>het adequaat kunnen informeren van betrokkenen bij, en geïnteresseerden in een zaak. Dit loopt van ex- en interne initiatoren van een zaak via medebehandelaars daarvan en belangstellenden in de publicatie van de zaak of het resultaat daarvan tot management dat behoefte heeft aan sturingsinformatie.</w:t>
      </w:r>
    </w:p>
    <w:p w14:paraId="0A890A44" w14:textId="77777777" w:rsidR="00621AB0" w:rsidRDefault="00621AB0" w:rsidP="00621AB0">
      <w:pPr>
        <w:pStyle w:val="Lijstalinea"/>
        <w:numPr>
          <w:ilvl w:val="0"/>
          <w:numId w:val="8"/>
        </w:numPr>
        <w:ind w:left="426"/>
      </w:pPr>
      <w:r>
        <w:t>het (ook achteraf) kunnen verantwoorden van de zaak, zowel inhoudelijk (is de zaak goed afgehandeld) als qua proces (is de zaak op de juiste wijze afgehandeld), en desgewenst kunnen reconstrueren van de (behandeling van de) zaak.</w:t>
      </w:r>
    </w:p>
    <w:p w14:paraId="465B82BB" w14:textId="77777777" w:rsidR="00621AB0" w:rsidRPr="001F4090" w:rsidRDefault="00621AB0" w:rsidP="00621AB0">
      <w:pPr>
        <w:pStyle w:val="Kop2"/>
        <w:pageBreakBefore w:val="0"/>
      </w:pPr>
      <w:bookmarkStart w:id="16" w:name="_Toc387055058"/>
      <w:bookmarkStart w:id="17" w:name="_Toc493810477"/>
      <w:bookmarkStart w:id="18" w:name="_Toc517048402"/>
      <w:r w:rsidRPr="001F4090">
        <w:t>Beheer</w:t>
      </w:r>
      <w:bookmarkEnd w:id="16"/>
      <w:bookmarkEnd w:id="17"/>
      <w:bookmarkEnd w:id="18"/>
    </w:p>
    <w:p w14:paraId="3FB32A55" w14:textId="77777777" w:rsidR="00621AB0" w:rsidRDefault="00621AB0" w:rsidP="00621AB0">
      <w:r w:rsidRPr="00A773BC">
        <w:t xml:space="preserve">Het beheer van dit informatiemodel </w:t>
      </w:r>
      <w:r>
        <w:t>wordt uitgevoerd door KING, afdeling e-Diensten, team Gegevens- en Berichtenstandaarden.</w:t>
      </w:r>
    </w:p>
    <w:p w14:paraId="576BD605" w14:textId="0A02D0D5" w:rsidR="00621AB0" w:rsidRPr="00A773BC" w:rsidRDefault="00621AB0" w:rsidP="00621AB0">
      <w:r>
        <w:t>Het tweede concept van deze 2.0-versie is op 27-11-2014 goedgekeurd door de Expertgroep Informatiemodellen. Het derde concept van deze 2.0-versie is op 4-12-2014 goedgekeurd door de Regiegroep Gegevens- en berichtenstandaarden. Vaststelling van de 2.0-versie, die daarmee de status ‘in gebruik’ krijgt vindt naar verwachting in de loop van 2018 plaats gelijktijdig met de vaststelling van het eerste hiervan afgeleide koppelvlak, versie 2 van de ZaaDocumentServices.</w:t>
      </w:r>
    </w:p>
    <w:p w14:paraId="5EFE612B" w14:textId="77777777" w:rsidR="00621AB0" w:rsidRPr="001F4090" w:rsidRDefault="00621AB0" w:rsidP="00621AB0">
      <w:pPr>
        <w:pStyle w:val="Kop2"/>
        <w:pageBreakBefore w:val="0"/>
      </w:pPr>
      <w:bookmarkStart w:id="19" w:name="_Toc387055059"/>
      <w:bookmarkStart w:id="20" w:name="_Toc493810478"/>
      <w:bookmarkStart w:id="21" w:name="_Toc517048403"/>
      <w:r w:rsidRPr="001F4090">
        <w:t>Leeswijzer</w:t>
      </w:r>
      <w:bookmarkEnd w:id="19"/>
      <w:bookmarkEnd w:id="20"/>
      <w:bookmarkEnd w:id="21"/>
    </w:p>
    <w:p w14:paraId="5FE2A947" w14:textId="77777777" w:rsidR="00621AB0" w:rsidRPr="00A773BC" w:rsidRDefault="00621AB0" w:rsidP="00621AB0">
      <w:r w:rsidRPr="00A773BC">
        <w:t>Voor  een overzicht van het informatiemodel leest u hoofdstuk 2.</w:t>
      </w:r>
    </w:p>
    <w:p w14:paraId="1584EFE6" w14:textId="1BA77FEF" w:rsidR="00621AB0" w:rsidRDefault="00621AB0" w:rsidP="00621AB0">
      <w:r w:rsidRPr="00A773BC">
        <w:t xml:space="preserve">Voor een goed begrip van het informatiemodel en haar </w:t>
      </w:r>
      <w:bookmarkStart w:id="22" w:name="_Hlk517099286"/>
      <w:r w:rsidRPr="00A773BC">
        <w:t xml:space="preserve">objecttypen, </w:t>
      </w:r>
      <w:r>
        <w:t xml:space="preserve">relatieklassen, </w:t>
      </w:r>
      <w:r w:rsidRPr="00A773BC">
        <w:t xml:space="preserve">attribuut- en relatiesoorten leest u de hoofdstukken </w:t>
      </w:r>
      <w:r>
        <w:t>3</w:t>
      </w:r>
      <w:r w:rsidRPr="00A773BC">
        <w:t xml:space="preserve"> en </w:t>
      </w:r>
      <w:r>
        <w:t>4</w:t>
      </w:r>
      <w:r w:rsidRPr="00A773BC">
        <w:t>.</w:t>
      </w:r>
    </w:p>
    <w:p w14:paraId="03E3B6E4" w14:textId="02FABEA4" w:rsidR="00F76C5E" w:rsidRPr="00A773BC" w:rsidRDefault="00F76C5E" w:rsidP="00621AB0">
      <w:r>
        <w:t>De hoofdstukken 5 en verder geven een overzicht van de gemodelleerde referentielijsten, unions, complex datatypes en enumeraties.</w:t>
      </w:r>
      <w:bookmarkEnd w:id="22"/>
      <w:r>
        <w:t xml:space="preserve"> </w:t>
      </w:r>
    </w:p>
    <w:p w14:paraId="27F3FBA2" w14:textId="7B02087F" w:rsidR="00621AB0" w:rsidRDefault="00621AB0" w:rsidP="00621AB0">
      <w:r>
        <w:t>Deel II</w:t>
      </w:r>
      <w:r w:rsidRPr="00A773BC">
        <w:t xml:space="preserve"> biedt de specificaties van</w:t>
      </w:r>
      <w:r w:rsidR="00F76C5E">
        <w:t xml:space="preserve"> al deze modelelementen</w:t>
      </w:r>
      <w:r w:rsidRPr="00A773BC">
        <w:t>.</w:t>
      </w:r>
    </w:p>
    <w:p w14:paraId="56094EB7" w14:textId="77777777" w:rsidR="00621AB0" w:rsidRDefault="00621AB0" w:rsidP="00621AB0">
      <w:r>
        <w:t>Naast de delen I en II van het RGBZ is het Wijzigingsvoorstel RGBZ beschikbaar waarin de doorgevoerde wijzigingen ten opzichte van versie 1.0 worden gespecificeerd en gemotiveerd wordt waarom en hoe de diverse wijzigingsvoorstellen al dan niet verwerkt zijn.</w:t>
      </w:r>
    </w:p>
    <w:p w14:paraId="3E1DACA8" w14:textId="77777777" w:rsidR="00621AB0" w:rsidRDefault="00621AB0" w:rsidP="00621AB0"/>
    <w:p w14:paraId="13756B45" w14:textId="16549C0E" w:rsidR="00621AB0" w:rsidRDefault="00621AB0" w:rsidP="00621AB0">
      <w:bookmarkStart w:id="23" w:name="_Hlk517099673"/>
      <w:r>
        <w:t xml:space="preserve">De modelspecificaties worden beheerd met een daartoe geschikt tool. De in dit document vermelde specificaties zijn daaraan ontleend. We hebben er zorg aan besteed deze rapportage een zo getrouw mogelijke weergave te doen zijn van de specifcaties in het tool. Bij verschillen is maatgevend de aan het tool ontleende </w:t>
      </w:r>
      <w:r w:rsidR="00115E6F">
        <w:t>(</w:t>
      </w:r>
      <w:r>
        <w:t>interacteve</w:t>
      </w:r>
      <w:r w:rsidR="00115E6F">
        <w:t>)</w:t>
      </w:r>
      <w:r>
        <w:t xml:space="preserve"> publicatie op GEMMA Online. </w:t>
      </w:r>
    </w:p>
    <w:bookmarkEnd w:id="23"/>
    <w:p w14:paraId="04C55D9F" w14:textId="22A55C3A" w:rsidR="00F76C5E" w:rsidRDefault="00F76C5E" w:rsidP="00621AB0"/>
    <w:p w14:paraId="1062C447" w14:textId="5530A1EE" w:rsidR="00F76C5E" w:rsidRPr="002E480C" w:rsidRDefault="00F76C5E" w:rsidP="00F76C5E">
      <w:pPr>
        <w:pStyle w:val="Kop1"/>
      </w:pPr>
      <w:bookmarkStart w:id="24" w:name="_Toc517048404"/>
      <w:r>
        <w:t>Model op hoofdlijnen</w:t>
      </w:r>
      <w:bookmarkEnd w:id="24"/>
    </w:p>
    <w:p w14:paraId="45C10A37" w14:textId="44E92108" w:rsidR="00F76C5E" w:rsidRDefault="00F76C5E" w:rsidP="00F76C5E">
      <w:pPr>
        <w:rPr>
          <w:lang w:eastAsia="en-US"/>
        </w:rPr>
      </w:pPr>
      <w:r w:rsidRPr="00AE28D1">
        <w:rPr>
          <w:lang w:eastAsia="en-US"/>
        </w:rPr>
        <w:t>Aan de hand van de afbeelding</w:t>
      </w:r>
      <w:r>
        <w:rPr>
          <w:lang w:eastAsia="en-US"/>
        </w:rPr>
        <w:t xml:space="preserve"> aan het einde van dit hoofdstuk</w:t>
      </w:r>
      <w:r w:rsidRPr="00AE28D1">
        <w:rPr>
          <w:lang w:eastAsia="en-US"/>
        </w:rPr>
        <w:t xml:space="preserve"> lichten we de informatie-structuur van </w:t>
      </w:r>
      <w:r>
        <w:rPr>
          <w:lang w:eastAsia="en-US"/>
        </w:rPr>
        <w:t>het RGBZ</w:t>
      </w:r>
      <w:r w:rsidRPr="00AE28D1">
        <w:rPr>
          <w:lang w:eastAsia="en-US"/>
        </w:rPr>
        <w:t xml:space="preserve"> op hoofdlijnen toe. De details vermelden we in de volgende hoofdstukken</w:t>
      </w:r>
      <w:r>
        <w:rPr>
          <w:lang w:eastAsia="en-US"/>
        </w:rPr>
        <w:t xml:space="preserve"> en in deel II</w:t>
      </w:r>
      <w:r w:rsidRPr="00AE28D1">
        <w:rPr>
          <w:lang w:eastAsia="en-US"/>
        </w:rPr>
        <w:t xml:space="preserve">. </w:t>
      </w:r>
    </w:p>
    <w:p w14:paraId="19B1C942" w14:textId="77777777" w:rsidR="00F76C5E" w:rsidRDefault="00F76C5E" w:rsidP="00F76C5E">
      <w:pPr>
        <w:rPr>
          <w:rFonts w:eastAsia="Batang"/>
        </w:rPr>
      </w:pPr>
      <w:r>
        <w:rPr>
          <w:rFonts w:eastAsia="Batang"/>
        </w:rPr>
        <w:t xml:space="preserve">Centraal in het referentiemodel staat het begrip ZAAK. Een ZAAK is “een samenhangende hoeveelheid werk met een welgedefinieerde aanleiding en een welgedefinieerd eindresultaat, waarvan kwaliteit en doorlooptijd bewaakt moet worden”.De aanleiding bepaalt de omvang van de zaak. Met die zaak wordt een bedrijfsproces uitgevoerd waarmee beantwoord wordt aan de aanleiding. Als, gezien de aanleiding, aan de uitvoering van de zaak </w:t>
      </w:r>
      <w:r w:rsidRPr="00C9753E">
        <w:rPr>
          <w:rFonts w:eastAsia="Batang"/>
        </w:rPr>
        <w:t>alleen invulling gegeven kan worden door de (parallelle) uitvoering van meerdere bedrijfsprocessen</w:t>
      </w:r>
      <w:r>
        <w:rPr>
          <w:rFonts w:eastAsia="Batang"/>
        </w:rPr>
        <w:t xml:space="preserve">, dan is er sprake van deelzaken. Met elke deelzaak wordt één bedrijfsproces uitgevoerd. Elke deelzaak is op zich weer een ZAAK. Deze relateren we aan de ‘hoofdzaak’: de ‘samengestelde’ ZAAK zoals die geïnitieerd is. </w:t>
      </w:r>
    </w:p>
    <w:p w14:paraId="5482A452" w14:textId="77777777" w:rsidR="00F76C5E" w:rsidRDefault="00F76C5E" w:rsidP="00F76C5E">
      <w:pPr>
        <w:rPr>
          <w:rFonts w:eastAsia="Batang"/>
        </w:rPr>
      </w:pPr>
      <w:r>
        <w:rPr>
          <w:rFonts w:eastAsia="Batang"/>
        </w:rPr>
        <w:t xml:space="preserve">Kenmerken van groepen vergelijkbare zaken leggen we vast met het ZAAKTYPE conform het ImZTC2. </w:t>
      </w:r>
    </w:p>
    <w:p w14:paraId="32E6B23C" w14:textId="77777777" w:rsidR="00F76C5E" w:rsidRDefault="00F76C5E" w:rsidP="00F76C5E">
      <w:pPr>
        <w:rPr>
          <w:rFonts w:eastAsia="Batang"/>
        </w:rPr>
      </w:pPr>
      <w:r>
        <w:rPr>
          <w:rFonts w:eastAsia="Batang"/>
        </w:rPr>
        <w:t>Elke zaak heeft ‘ergens betrekking op’. Dit modelleren we met de relatie naar OBJECT via ZAAKOBJECT als het een object van een type uit het RSGB of RGBZ betreft. Zo niet, dan leggen we dit vast met zaakgegevens. Soms heeft de ene zaak betrekking op een andere zaak, wat we modelleren met de relatie ‘ZAAK heeft gerelateerde ZAAK’. Denk bijvoorbeeld aan een bezwaar of beroep dat naar aanleiding van een beschikking wordt ingediend en dat als een separate zaak wordt afgehandeld. De aard van de relatie tussen zaken leggen we vast met ZAKENRELATIE.</w:t>
      </w:r>
    </w:p>
    <w:p w14:paraId="57507678" w14:textId="77777777" w:rsidR="00F76C5E" w:rsidRDefault="00F76C5E" w:rsidP="00F76C5E">
      <w:pPr>
        <w:rPr>
          <w:rFonts w:eastAsia="Batang"/>
        </w:rPr>
      </w:pPr>
      <w:r>
        <w:rPr>
          <w:rFonts w:eastAsia="Batang"/>
        </w:rPr>
        <w:t>Een ZAAK wordt geïnitieerd door één of meer BETROKKENEn. Een betrokkene kan een externe persoon of bedrijf zijn: NATUURLIJK PERSOON, NIET NATUURLIJK PERSOON of VESTIGING. Ook kan het initiatief voor de ZAAK binnen de zaakbehandelende organisatie(s) liggen: ORGANISATORISCHE EENHEID of MEDEWERKER. De belangrijkste ROL van beide laatstgenoemde objecttypen is evenwel het behandelen van zaken. Met de relatie van ORGANISATORISCHE EENHEID naar VESTIGING VAN ZAAKBEHANDELENDE ORGANISATIE geven we aan op welke locatie de ORGANISATORISCHE EENHEID van de zaakbehandelende organisatie haar activiteiten uitoefent.</w:t>
      </w:r>
    </w:p>
    <w:p w14:paraId="44DDCF28" w14:textId="77777777" w:rsidR="00F76C5E" w:rsidRDefault="00F76C5E" w:rsidP="00F76C5E">
      <w:pPr>
        <w:rPr>
          <w:rFonts w:eastAsia="Batang"/>
        </w:rPr>
      </w:pPr>
      <w:r>
        <w:rPr>
          <w:rFonts w:eastAsia="Batang"/>
        </w:rPr>
        <w:t xml:space="preserve">Het initiëren van zaken is één van de ROLlen van een BETROKKENE. In het algemeen betreft ROL de taken, rechten en/of verplichtingen die een specifieke BETROKKENE heeft ten aanzien van een specifieke ZAAK. </w:t>
      </w:r>
    </w:p>
    <w:p w14:paraId="0C610B26" w14:textId="77777777" w:rsidR="00F76C5E" w:rsidRDefault="00F76C5E" w:rsidP="00F76C5E">
      <w:pPr>
        <w:rPr>
          <w:rFonts w:eastAsia="Batang"/>
        </w:rPr>
      </w:pPr>
      <w:r>
        <w:rPr>
          <w:rFonts w:eastAsia="Batang"/>
        </w:rPr>
        <w:t>Een zaak doorloopt een aantal STATUSsen. Een STATUS geeft aan in welke toestand een zaak zich bevindt. De STATUS maakt het mogelijk de voortgang van de zaak op hoofdlijnen te volgen. Wat de hoofdlijnen zijn wordt in belangrijke mate bepaald vanuit de belangen van de initiator van de zaak. Deze is veelal geïnteresseerd in mijlpalen, niet in de diverse stappen die de behandelende organisatie(s) moet zetten om de zaak af te handelen. Daarnaast kan de STATUS gebruikt worden voor het genereren van management informatie.</w:t>
      </w:r>
    </w:p>
    <w:p w14:paraId="01F56D93" w14:textId="77777777" w:rsidR="00F76C5E" w:rsidRDefault="00F76C5E" w:rsidP="00F76C5E">
      <w:pPr>
        <w:rPr>
          <w:rFonts w:eastAsia="Batang"/>
        </w:rPr>
      </w:pPr>
      <w:r>
        <w:rPr>
          <w:rFonts w:eastAsia="Batang"/>
        </w:rPr>
        <w:t>Een zaak heeft in de loop van de tijd meerdere statussen: de achtereenvolgens bereikte mijlpalen. De STATUS is niet bedoeld om de behandeling van de zaak te plannen. Deze planning volgt uit de STATUSTYPEn bij de ZAAK. Het STATUSTYPE is ontleend aan het ImZTC2.</w:t>
      </w:r>
    </w:p>
    <w:p w14:paraId="3F795FCB" w14:textId="77777777" w:rsidR="00F76C5E" w:rsidRDefault="00F76C5E" w:rsidP="00F76C5E">
      <w:pPr>
        <w:rPr>
          <w:rFonts w:eastAsia="Batang"/>
        </w:rPr>
      </w:pPr>
      <w:r>
        <w:rPr>
          <w:rFonts w:eastAsia="Batang"/>
        </w:rPr>
        <w:t>Een STATUS wordt altijd gezet door een BETROKKENE in zijn of haar ROL bij de ZAAK.</w:t>
      </w:r>
    </w:p>
    <w:p w14:paraId="2E5CBBDA" w14:textId="77777777" w:rsidR="00F76C5E" w:rsidRDefault="00F76C5E" w:rsidP="00F76C5E">
      <w:pPr>
        <w:rPr>
          <w:rFonts w:eastAsia="Batang"/>
        </w:rPr>
      </w:pPr>
      <w:r>
        <w:rPr>
          <w:rFonts w:eastAsia="Batang"/>
        </w:rPr>
        <w:t>INFORMATIEOBJECTen (‘documenten’) die relevant zijn voor het bereiken van een STATUS of voor de communicatie over die STATUS, kunnen aan die STATUS gerelateerd worden.</w:t>
      </w:r>
    </w:p>
    <w:p w14:paraId="369F6127" w14:textId="77777777" w:rsidR="00F76C5E" w:rsidRDefault="00F76C5E" w:rsidP="00F76C5E">
      <w:pPr>
        <w:rPr>
          <w:rFonts w:eastAsia="Batang"/>
        </w:rPr>
      </w:pPr>
      <w:r>
        <w:rPr>
          <w:rFonts w:eastAsia="Batang"/>
        </w:rPr>
        <w:t xml:space="preserve">Gedurende de uitvoering van een zaak kan er sprake zijn van contacten met de initiator en/of andere betrokkenen over die zaak. Relevante informatie over dergelijke contacten modelleren we met KLANTCONTACT en haar relaties naar ZAAK, BETROKKENE en INFORMATIEOBJECT. </w:t>
      </w:r>
    </w:p>
    <w:p w14:paraId="1B5EEF89" w14:textId="27746BF0" w:rsidR="00F76C5E" w:rsidRDefault="00F76C5E" w:rsidP="00F76C5E">
      <w:pPr>
        <w:rPr>
          <w:rFonts w:eastAsia="Batang"/>
        </w:rPr>
      </w:pPr>
      <w:r>
        <w:rPr>
          <w:rFonts w:eastAsia="Batang"/>
        </w:rPr>
        <w:t xml:space="preserve">Bij beeindiging van de zaak heeft deze een resultaat. Dit wordt vastgelegd met de relatie naar het, aan het ImZTC ontleende, RESULTAATTYPE. Resultaten zijn bijvoorbeeld dat de aanvraag is toegekend, dat de zaak is ingetrokken door de aanvrager of dat de zaak niet ontvankelijk is verklaard. Een zaakresultaat is veelal bepalend voor het ‘archiefregime’ van het zaakdossier: hoe lang te bewaren? Deze parameters zijn in RESULTAATTYPE vastgelegd. De vertaling hiervan voor een specifieke zaaak wordt bij die ZAAK vastgelegd, zoals een datum van vernietiging. In uitzonderingsgevallen kan een specifiek informatieobject in een zaakdossier een ander archiefregime krijgen, op basis van de specificaties van het RESULTAATTYPE.   </w:t>
      </w:r>
    </w:p>
    <w:p w14:paraId="2418107F" w14:textId="77777777" w:rsidR="00F76C5E" w:rsidRDefault="00F76C5E" w:rsidP="00F76C5E">
      <w:pPr>
        <w:rPr>
          <w:rFonts w:eastAsia="Batang"/>
        </w:rPr>
      </w:pPr>
      <w:r>
        <w:rPr>
          <w:rFonts w:eastAsia="Batang"/>
        </w:rPr>
        <w:t xml:space="preserve">Een zaak leidt in veel gevallen tot één of meer BESLUITen. Kenmerken van groepen vergelijkbare BESLUITen  leggen we vast met het BESLUITTYPE conform het ImZTC2. Een besluit wordt veelal schriftelijk vastgelegd maar dit is niet noodzakelijk. Vandaar de optionele relatie naar INFORMATIEOBJECT. </w:t>
      </w:r>
    </w:p>
    <w:p w14:paraId="4A3D94AE" w14:textId="77777777" w:rsidR="00F76C5E" w:rsidRDefault="00F76C5E" w:rsidP="00F76C5E">
      <w:pPr>
        <w:rPr>
          <w:rFonts w:eastAsia="Batang"/>
        </w:rPr>
      </w:pPr>
      <w:r>
        <w:rPr>
          <w:rFonts w:eastAsia="Batang"/>
        </w:rPr>
        <w:t xml:space="preserve">Meerdere informatieobjecten (‘documenten’) kunnen gedurende de behandeling relevant zijn voor een zaak. Omgekeerd kan een informatieobject relevant zijn voor meerdere zaken. De relatie tussen ZAAK en INFORMATIEOBJECT modelleren we dan ook via ZAAK-INFORMATIEOBJECT. </w:t>
      </w:r>
    </w:p>
    <w:p w14:paraId="377DA80F" w14:textId="77777777" w:rsidR="00F76C5E" w:rsidRDefault="00F76C5E" w:rsidP="00F76C5E">
      <w:pPr>
        <w:rPr>
          <w:rFonts w:eastAsia="Batang"/>
        </w:rPr>
      </w:pPr>
      <w:r>
        <w:rPr>
          <w:rFonts w:eastAsia="Batang"/>
        </w:rPr>
        <w:t>De ontvanger of geadresseerde van een informatieobject hebben we opgenomen in het model door middel van de relatie VERZENDING tussen INFORMATIEOBJECT en BETROKKENE.</w:t>
      </w:r>
    </w:p>
    <w:p w14:paraId="6AA520E9" w14:textId="77777777" w:rsidR="00F76C5E" w:rsidRDefault="00F76C5E" w:rsidP="00F76C5E">
      <w:pPr>
        <w:rPr>
          <w:rFonts w:eastAsia="Batang"/>
        </w:rPr>
      </w:pPr>
      <w:r>
        <w:rPr>
          <w:rFonts w:eastAsia="Batang"/>
        </w:rPr>
        <w:t>In veel gevallen zal een ontvangen of gecreëerd informatieobject ook daadwerkelijk als één (fysiek) informatieobject beschouwd worden: het ENKELVOUDIG INFORMATIEOBJECT. Evenwel, een informatieobject dat door bijvoorbeeld de initiator van een zaak als één informatieobject wordt beschouwd, kan feitelijk uit meerdere informatieobject (veelal bestanden) bestaan, bijvoorbeeld omdat het formaat (.pdf, .odt. CAD-file e.d.) verschilt of omdat de zaakbehandelende organisatie hoofdrapport en bijlagen ieder apart als ENKELVOUDIG INFORMATIEOBJECT wil beschouwen. Een dergelijke groep bij elkaar behorende  informatieobjecten beschouwen we tevens als een informatieobject en modelleren we als SAMENGESTELD INFORMATIEOBJECT. Het objecttype INFORMATIEOBJECT is aldus telkens of een ENKELVOUDIG INFORMATIEOBJECT of een SAMENGESTELD INFORMATIEOBJECT waarbij de laatstgenoemde bestaat uit twee of meer ENKELVOUDIGe INFORMATIEOBJECTen.</w:t>
      </w:r>
    </w:p>
    <w:p w14:paraId="5BEC8633" w14:textId="77777777" w:rsidR="00F76C5E" w:rsidRDefault="00F76C5E" w:rsidP="00F76C5E">
      <w:pPr>
        <w:rPr>
          <w:rFonts w:eastAsia="Batang"/>
        </w:rPr>
      </w:pPr>
      <w:r>
        <w:rPr>
          <w:rFonts w:eastAsia="Batang"/>
        </w:rPr>
        <w:t xml:space="preserve">Kenmerken van groepen vergelijkbare INFORMATIEOBJECTen  leggen we vast met het INFORMATIEOBJECTTYPE conform het ImZTC2. </w:t>
      </w:r>
    </w:p>
    <w:bookmarkEnd w:id="6"/>
    <w:p w14:paraId="3CCFF124" w14:textId="77777777" w:rsidR="00F76C5E" w:rsidRPr="00A773BC" w:rsidRDefault="00F76C5E" w:rsidP="00621AB0"/>
    <w:p w14:paraId="58C54915" w14:textId="23919674" w:rsidR="008232DD" w:rsidRDefault="008232DD" w:rsidP="005C7FA5"/>
    <w:p w14:paraId="09CA71A6" w14:textId="77777777" w:rsidR="008232DD" w:rsidRDefault="008232DD" w:rsidP="005C7FA5">
      <w:pPr>
        <w:sectPr w:rsidR="008232DD" w:rsidSect="00462A14">
          <w:type w:val="continuous"/>
          <w:pgSz w:w="11900" w:h="16840" w:code="9"/>
          <w:pgMar w:top="1985" w:right="1418" w:bottom="1077" w:left="1418" w:header="709" w:footer="709" w:gutter="0"/>
          <w:cols w:space="708"/>
        </w:sectPr>
      </w:pPr>
    </w:p>
    <w:p w14:paraId="2345A23B" w14:textId="4406E1C2" w:rsidR="008232DD" w:rsidRDefault="008232DD" w:rsidP="005C7FA5">
      <w:r w:rsidRPr="008232DD">
        <w:rPr>
          <w:noProof/>
        </w:rPr>
        <w:drawing>
          <wp:anchor distT="0" distB="0" distL="114300" distR="114300" simplePos="0" relativeHeight="251657216" behindDoc="0" locked="0" layoutInCell="1" allowOverlap="1" wp14:anchorId="5853FB47" wp14:editId="4A102F79">
            <wp:simplePos x="0" y="0"/>
            <wp:positionH relativeFrom="column">
              <wp:posOffset>1905</wp:posOffset>
            </wp:positionH>
            <wp:positionV relativeFrom="paragraph">
              <wp:posOffset>4445</wp:posOffset>
            </wp:positionV>
            <wp:extent cx="9239250" cy="6259728"/>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47671" cy="62654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D7F296" w14:textId="77777777" w:rsidR="008232DD" w:rsidRDefault="008232DD" w:rsidP="005C7FA5">
      <w:pPr>
        <w:sectPr w:rsidR="008232DD" w:rsidSect="008232DD">
          <w:pgSz w:w="16840" w:h="11900" w:orient="landscape" w:code="9"/>
          <w:pgMar w:top="1418" w:right="1985" w:bottom="1418" w:left="1077" w:header="709" w:footer="709" w:gutter="0"/>
          <w:cols w:space="708"/>
          <w:docGrid w:linePitch="245"/>
        </w:sectPr>
      </w:pPr>
    </w:p>
    <w:p w14:paraId="17E60B91" w14:textId="0123B55E" w:rsidR="002A33C8" w:rsidRDefault="002A33C8" w:rsidP="002A33C8">
      <w:pPr>
        <w:pStyle w:val="Kop1"/>
        <w:rPr>
          <w:rFonts w:ascii="Calibri" w:eastAsia="Times New Roman" w:hAnsi="Calibri" w:cs="Calibri"/>
        </w:rPr>
      </w:pPr>
      <w:bookmarkStart w:id="25" w:name="_Toc517048405"/>
      <w:r>
        <w:rPr>
          <w:rFonts w:ascii="Calibri" w:eastAsia="Times New Roman" w:hAnsi="Calibri" w:cs="Calibri"/>
        </w:rPr>
        <w:t>Objecttype overzicht</w:t>
      </w:r>
      <w:bookmarkEnd w:id="25"/>
      <w:r>
        <w:rPr>
          <w:rFonts w:ascii="Calibri" w:eastAsia="Times New Roman" w:hAnsi="Calibri" w:cs="Calibri"/>
        </w:rPr>
        <w:t xml:space="preserve"> </w:t>
      </w:r>
    </w:p>
    <w:p w14:paraId="3C4E578E" w14:textId="4B0A495A" w:rsidR="000E5884" w:rsidRPr="00A71311" w:rsidRDefault="000E5884" w:rsidP="000E5884">
      <w:pPr>
        <w:rPr>
          <w:rFonts w:eastAsia="Batang"/>
          <w:noProof/>
        </w:rPr>
      </w:pPr>
      <w:r w:rsidRPr="005B0BF0">
        <w:rPr>
          <w:rFonts w:eastAsia="Batang"/>
          <w:noProof/>
        </w:rPr>
        <w:t>In dit hoofdstuk specificeren we de onderscheiden objecttypen naar de volgende aspecten.</w:t>
      </w:r>
      <w:r>
        <w:rPr>
          <w:rFonts w:eastAsia="Batang"/>
          <w:noProof/>
        </w:rPr>
        <w:t xml:space="preserve"> [nog te actualiseren]</w:t>
      </w:r>
    </w:p>
    <w:p w14:paraId="2481B529" w14:textId="77777777" w:rsidR="000E5884" w:rsidRDefault="000E5884" w:rsidP="000E5884">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0E5884" w:rsidRPr="005B0BF0" w14:paraId="11D7AE10" w14:textId="77777777" w:rsidTr="00282C86">
        <w:trPr>
          <w:cantSplit/>
        </w:trPr>
        <w:tc>
          <w:tcPr>
            <w:tcW w:w="2519" w:type="dxa"/>
            <w:shd w:val="clear" w:color="auto" w:fill="auto"/>
          </w:tcPr>
          <w:p w14:paraId="1F0F9FD1" w14:textId="77777777" w:rsidR="000E5884" w:rsidRPr="00A71311" w:rsidRDefault="000E5884" w:rsidP="00282C86">
            <w:pPr>
              <w:snapToGrid w:val="0"/>
              <w:rPr>
                <w:rFonts w:eastAsia="Batang"/>
                <w:b/>
                <w:noProof/>
              </w:rPr>
            </w:pPr>
            <w:r w:rsidRPr="00A71311">
              <w:rPr>
                <w:rFonts w:eastAsia="Batang"/>
                <w:b/>
                <w:noProof/>
              </w:rPr>
              <w:t xml:space="preserve">Naam </w:t>
            </w:r>
          </w:p>
        </w:tc>
        <w:tc>
          <w:tcPr>
            <w:tcW w:w="6949" w:type="dxa"/>
            <w:shd w:val="clear" w:color="auto" w:fill="auto"/>
          </w:tcPr>
          <w:p w14:paraId="3572D810" w14:textId="77777777" w:rsidR="000E5884" w:rsidRPr="005B0BF0" w:rsidRDefault="000E5884" w:rsidP="00282C86">
            <w:pPr>
              <w:snapToGrid w:val="0"/>
              <w:rPr>
                <w:rFonts w:eastAsia="Batang"/>
                <w:noProof/>
              </w:rPr>
            </w:pPr>
            <w:r w:rsidRPr="005B0BF0">
              <w:rPr>
                <w:rFonts w:eastAsia="Batang"/>
                <w:noProof/>
              </w:rPr>
              <w:t>De naam van het objecttype.</w:t>
            </w:r>
          </w:p>
        </w:tc>
      </w:tr>
      <w:tr w:rsidR="000E5884" w:rsidRPr="005B0BF0" w14:paraId="435B2FE8" w14:textId="77777777" w:rsidTr="00282C86">
        <w:trPr>
          <w:cantSplit/>
        </w:trPr>
        <w:tc>
          <w:tcPr>
            <w:tcW w:w="2519" w:type="dxa"/>
            <w:shd w:val="clear" w:color="auto" w:fill="auto"/>
          </w:tcPr>
          <w:p w14:paraId="1A3D63E5" w14:textId="77777777" w:rsidR="000E5884" w:rsidRPr="00A71311" w:rsidRDefault="000E5884" w:rsidP="00282C86">
            <w:pPr>
              <w:snapToGrid w:val="0"/>
              <w:rPr>
                <w:rFonts w:eastAsia="Batang"/>
                <w:b/>
                <w:noProof/>
              </w:rPr>
            </w:pPr>
            <w:r w:rsidRPr="00A71311">
              <w:rPr>
                <w:rFonts w:eastAsia="Batang"/>
                <w:b/>
                <w:noProof/>
              </w:rPr>
              <w:t xml:space="preserve">Mnemonic </w:t>
            </w:r>
          </w:p>
        </w:tc>
        <w:tc>
          <w:tcPr>
            <w:tcW w:w="6949" w:type="dxa"/>
            <w:shd w:val="clear" w:color="auto" w:fill="auto"/>
          </w:tcPr>
          <w:p w14:paraId="402E17FE" w14:textId="77777777" w:rsidR="000E5884" w:rsidRPr="005B0BF0" w:rsidRDefault="000E5884" w:rsidP="00282C86">
            <w:pPr>
              <w:snapToGrid w:val="0"/>
              <w:rPr>
                <w:rFonts w:eastAsia="Batang"/>
                <w:noProof/>
              </w:rPr>
            </w:pPr>
            <w:r w:rsidRPr="005B0BF0">
              <w:rPr>
                <w:rFonts w:eastAsia="Batang"/>
                <w:noProof/>
              </w:rPr>
              <w:t>De in StUF-BG gehanteerde afkorting voor de naam van het objecttype. Objecttypen met een mnemonic tussen (haakjes) worden (nog) niet als zelfstandige entiteit in StUF-BG gebruikt.</w:t>
            </w:r>
          </w:p>
        </w:tc>
      </w:tr>
      <w:tr w:rsidR="000E5884" w:rsidRPr="005B0BF0" w14:paraId="227E93C9" w14:textId="77777777" w:rsidTr="00282C86">
        <w:trPr>
          <w:cantSplit/>
        </w:trPr>
        <w:tc>
          <w:tcPr>
            <w:tcW w:w="2519" w:type="dxa"/>
            <w:shd w:val="clear" w:color="auto" w:fill="auto"/>
          </w:tcPr>
          <w:p w14:paraId="1C49BFCF" w14:textId="77777777" w:rsidR="000E5884" w:rsidRPr="00A71311" w:rsidRDefault="000E5884" w:rsidP="00282C86">
            <w:pPr>
              <w:snapToGrid w:val="0"/>
              <w:rPr>
                <w:rFonts w:eastAsia="Batang"/>
                <w:b/>
                <w:noProof/>
              </w:rPr>
            </w:pPr>
            <w:r w:rsidRPr="00A71311">
              <w:rPr>
                <w:rFonts w:eastAsia="Batang"/>
                <w:b/>
                <w:noProof/>
              </w:rPr>
              <w:t xml:space="preserve">Herkomst </w:t>
            </w:r>
          </w:p>
        </w:tc>
        <w:tc>
          <w:tcPr>
            <w:tcW w:w="6949" w:type="dxa"/>
            <w:shd w:val="clear" w:color="auto" w:fill="auto"/>
          </w:tcPr>
          <w:p w14:paraId="54502A96" w14:textId="77777777" w:rsidR="000E5884" w:rsidRPr="005B0BF0" w:rsidRDefault="000E5884" w:rsidP="00282C86">
            <w:pPr>
              <w:snapToGrid w:val="0"/>
              <w:rPr>
                <w:rFonts w:eastAsia="Batang"/>
                <w:noProof/>
              </w:rPr>
            </w:pPr>
            <w:r w:rsidRPr="005B0BF0">
              <w:rPr>
                <w:rFonts w:eastAsia="Batang"/>
                <w:noProof/>
              </w:rPr>
              <w:t>De basisregistratie</w:t>
            </w:r>
            <w:r>
              <w:rPr>
                <w:rFonts w:eastAsia="Batang"/>
                <w:noProof/>
              </w:rPr>
              <w:t xml:space="preserve"> of het informatiemodel waaraan het objecttype is ontleend dan wel ‘KING’ indien het een door KING Gemeenten toegevoegd objecttype betreft</w:t>
            </w:r>
            <w:r w:rsidRPr="005B0BF0">
              <w:rPr>
                <w:rFonts w:eastAsia="Batang"/>
                <w:noProof/>
              </w:rPr>
              <w:t xml:space="preserve">. </w:t>
            </w:r>
          </w:p>
        </w:tc>
      </w:tr>
      <w:tr w:rsidR="000E5884" w:rsidRPr="005B0BF0" w14:paraId="5C04EC71" w14:textId="77777777" w:rsidTr="00282C86">
        <w:trPr>
          <w:cantSplit/>
        </w:trPr>
        <w:tc>
          <w:tcPr>
            <w:tcW w:w="2519" w:type="dxa"/>
            <w:shd w:val="clear" w:color="auto" w:fill="auto"/>
          </w:tcPr>
          <w:p w14:paraId="6CF850F2" w14:textId="77777777" w:rsidR="000E5884" w:rsidRPr="00A71311" w:rsidRDefault="000E5884" w:rsidP="00282C86">
            <w:pPr>
              <w:snapToGrid w:val="0"/>
              <w:rPr>
                <w:rFonts w:eastAsia="Batang"/>
                <w:b/>
                <w:noProof/>
              </w:rPr>
            </w:pPr>
            <w:r w:rsidRPr="00A71311">
              <w:rPr>
                <w:rFonts w:eastAsia="Batang"/>
                <w:b/>
                <w:noProof/>
              </w:rPr>
              <w:t xml:space="preserve">Definitie </w:t>
            </w:r>
          </w:p>
        </w:tc>
        <w:tc>
          <w:tcPr>
            <w:tcW w:w="6949" w:type="dxa"/>
            <w:shd w:val="clear" w:color="auto" w:fill="auto"/>
          </w:tcPr>
          <w:p w14:paraId="0D464655" w14:textId="77777777" w:rsidR="000E5884" w:rsidRPr="005B0BF0" w:rsidRDefault="000E5884" w:rsidP="00282C86">
            <w:pPr>
              <w:snapToGrid w:val="0"/>
              <w:rPr>
                <w:rFonts w:eastAsia="Batang"/>
                <w:noProof/>
              </w:rPr>
            </w:pPr>
            <w:r w:rsidRPr="005B0BF0">
              <w:rPr>
                <w:rFonts w:eastAsia="Batang"/>
                <w:noProof/>
              </w:rPr>
              <w:t>De beschrijving van de betekenis van het objecttype.</w:t>
            </w:r>
          </w:p>
        </w:tc>
      </w:tr>
      <w:tr w:rsidR="000E5884" w:rsidRPr="005B0BF0" w14:paraId="6508917F" w14:textId="77777777" w:rsidTr="00282C86">
        <w:trPr>
          <w:cantSplit/>
        </w:trPr>
        <w:tc>
          <w:tcPr>
            <w:tcW w:w="2519" w:type="dxa"/>
            <w:shd w:val="clear" w:color="auto" w:fill="auto"/>
          </w:tcPr>
          <w:p w14:paraId="43EF826B" w14:textId="77777777" w:rsidR="000E5884" w:rsidRPr="00A71311" w:rsidRDefault="000E5884" w:rsidP="00282C86">
            <w:pPr>
              <w:snapToGrid w:val="0"/>
              <w:rPr>
                <w:rFonts w:eastAsia="Batang"/>
                <w:b/>
                <w:noProof/>
              </w:rPr>
            </w:pPr>
            <w:r w:rsidRPr="00A71311">
              <w:rPr>
                <w:rFonts w:eastAsia="Batang"/>
                <w:b/>
                <w:noProof/>
              </w:rPr>
              <w:t xml:space="preserve">Herkomst definitie </w:t>
            </w:r>
          </w:p>
        </w:tc>
        <w:tc>
          <w:tcPr>
            <w:tcW w:w="6949" w:type="dxa"/>
            <w:shd w:val="clear" w:color="auto" w:fill="auto"/>
          </w:tcPr>
          <w:p w14:paraId="566B14C4" w14:textId="77777777" w:rsidR="000E5884" w:rsidRPr="005B0BF0" w:rsidRDefault="000E5884" w:rsidP="00282C86">
            <w:pPr>
              <w:snapToGrid w:val="0"/>
              <w:rPr>
                <w:rFonts w:eastAsia="Batang"/>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rFonts w:eastAsia="Batang"/>
                <w:noProof/>
              </w:rPr>
              <w:t>.</w:t>
            </w:r>
          </w:p>
        </w:tc>
      </w:tr>
      <w:tr w:rsidR="000E5884" w:rsidRPr="005B0BF0" w14:paraId="097ACC2D" w14:textId="77777777" w:rsidTr="00282C86">
        <w:trPr>
          <w:cantSplit/>
        </w:trPr>
        <w:tc>
          <w:tcPr>
            <w:tcW w:w="2519" w:type="dxa"/>
            <w:shd w:val="clear" w:color="auto" w:fill="auto"/>
          </w:tcPr>
          <w:p w14:paraId="14C29D5D" w14:textId="77777777" w:rsidR="000E5884" w:rsidRPr="00A71311" w:rsidRDefault="000E5884" w:rsidP="00282C86">
            <w:pPr>
              <w:snapToGrid w:val="0"/>
              <w:rPr>
                <w:rFonts w:eastAsia="Batang"/>
                <w:b/>
                <w:noProof/>
              </w:rPr>
            </w:pPr>
            <w:r w:rsidRPr="00A71311">
              <w:rPr>
                <w:rFonts w:eastAsia="Batang"/>
                <w:b/>
                <w:noProof/>
              </w:rPr>
              <w:t xml:space="preserve">Datum opname </w:t>
            </w:r>
          </w:p>
        </w:tc>
        <w:tc>
          <w:tcPr>
            <w:tcW w:w="6949" w:type="dxa"/>
            <w:shd w:val="clear" w:color="auto" w:fill="auto"/>
          </w:tcPr>
          <w:p w14:paraId="091BC5AA" w14:textId="77777777" w:rsidR="000E5884" w:rsidRPr="005B0BF0" w:rsidRDefault="000E5884" w:rsidP="00282C86">
            <w:pPr>
              <w:snapToGrid w:val="0"/>
              <w:rPr>
                <w:rFonts w:eastAsia="Batang"/>
                <w:noProof/>
              </w:rPr>
            </w:pPr>
            <w:r w:rsidRPr="005B0BF0">
              <w:rPr>
                <w:rFonts w:eastAsia="Batang"/>
                <w:noProof/>
              </w:rPr>
              <w:t>De datum waarop het objecttype is opgenomen in</w:t>
            </w:r>
            <w:r>
              <w:rPr>
                <w:rFonts w:eastAsia="Batang"/>
                <w:noProof/>
              </w:rPr>
              <w:t>het informatiemodel</w:t>
            </w:r>
            <w:r w:rsidRPr="005B0BF0">
              <w:rPr>
                <w:rFonts w:eastAsia="Batang"/>
                <w:noProof/>
              </w:rPr>
              <w:t>.</w:t>
            </w:r>
          </w:p>
        </w:tc>
      </w:tr>
      <w:tr w:rsidR="000E5884" w:rsidRPr="005B0BF0" w14:paraId="6B18187C" w14:textId="77777777" w:rsidTr="00282C86">
        <w:trPr>
          <w:cantSplit/>
        </w:trPr>
        <w:tc>
          <w:tcPr>
            <w:tcW w:w="2519" w:type="dxa"/>
            <w:shd w:val="clear" w:color="auto" w:fill="auto"/>
          </w:tcPr>
          <w:p w14:paraId="46F77D6A" w14:textId="77777777" w:rsidR="000E5884" w:rsidRPr="00A71311" w:rsidRDefault="000E5884" w:rsidP="00282C86">
            <w:pPr>
              <w:snapToGrid w:val="0"/>
              <w:rPr>
                <w:rFonts w:eastAsia="Batang"/>
                <w:b/>
                <w:noProof/>
              </w:rPr>
            </w:pPr>
            <w:r w:rsidRPr="00A71311">
              <w:rPr>
                <w:rFonts w:eastAsia="Batang"/>
                <w:b/>
                <w:noProof/>
              </w:rPr>
              <w:t xml:space="preserve">Unieke aanduiding </w:t>
            </w:r>
          </w:p>
        </w:tc>
        <w:tc>
          <w:tcPr>
            <w:tcW w:w="6949" w:type="dxa"/>
            <w:shd w:val="clear" w:color="auto" w:fill="auto"/>
          </w:tcPr>
          <w:p w14:paraId="1F9325A6" w14:textId="77777777" w:rsidR="000E5884" w:rsidRPr="005B0BF0" w:rsidRDefault="000E5884" w:rsidP="00282C86">
            <w:pPr>
              <w:snapToGrid w:val="0"/>
              <w:rPr>
                <w:rFonts w:eastAsia="Batang"/>
                <w:noProof/>
              </w:rPr>
            </w:pPr>
            <w:r>
              <w:rPr>
                <w:rFonts w:eastAsia="Batang"/>
                <w:noProof/>
              </w:rPr>
              <w:t>D</w:t>
            </w:r>
            <w:r w:rsidRPr="005B0BF0">
              <w:rPr>
                <w:rFonts w:eastAsia="Batang"/>
                <w:noProof/>
              </w:rPr>
              <w:t xml:space="preserve">e wijze waarop objecten (van dit type) uniek worden aangeduid. </w:t>
            </w:r>
          </w:p>
        </w:tc>
      </w:tr>
      <w:tr w:rsidR="000E5884" w:rsidRPr="005B0BF0" w14:paraId="65A2D8B4" w14:textId="77777777" w:rsidTr="00282C86">
        <w:trPr>
          <w:cantSplit/>
        </w:trPr>
        <w:tc>
          <w:tcPr>
            <w:tcW w:w="2519" w:type="dxa"/>
            <w:shd w:val="clear" w:color="auto" w:fill="auto"/>
          </w:tcPr>
          <w:p w14:paraId="16703C51" w14:textId="77777777" w:rsidR="000E5884" w:rsidRPr="00A71311" w:rsidRDefault="000E5884" w:rsidP="00282C86">
            <w:pPr>
              <w:snapToGrid w:val="0"/>
              <w:rPr>
                <w:rFonts w:eastAsia="Batang"/>
                <w:b/>
                <w:noProof/>
              </w:rPr>
            </w:pPr>
            <w:r w:rsidRPr="00A71311">
              <w:rPr>
                <w:rFonts w:eastAsia="Batang"/>
                <w:b/>
                <w:noProof/>
              </w:rPr>
              <w:t xml:space="preserve">Populatie </w:t>
            </w:r>
          </w:p>
        </w:tc>
        <w:tc>
          <w:tcPr>
            <w:tcW w:w="6949" w:type="dxa"/>
            <w:shd w:val="clear" w:color="auto" w:fill="auto"/>
          </w:tcPr>
          <w:p w14:paraId="6AC6BF39" w14:textId="77777777" w:rsidR="000E5884" w:rsidRPr="005B0BF0" w:rsidRDefault="000E5884" w:rsidP="00282C86">
            <w:pPr>
              <w:snapToGrid w:val="0"/>
              <w:rPr>
                <w:rFonts w:eastAsia="Batang"/>
                <w:noProof/>
              </w:rPr>
            </w:pPr>
            <w:r>
              <w:rPr>
                <w:rFonts w:eastAsia="Batang"/>
                <w:noProof/>
              </w:rPr>
              <w:t>D</w:t>
            </w:r>
            <w:r w:rsidRPr="005B0BF0">
              <w:rPr>
                <w:rFonts w:eastAsia="Batang"/>
                <w:noProof/>
              </w:rPr>
              <w:t>e beschrijving van de exemplaren van het gedefinieerde objecttype</w:t>
            </w:r>
            <w:r>
              <w:rPr>
                <w:rFonts w:eastAsia="Batang"/>
                <w:noProof/>
              </w:rPr>
              <w:t xml:space="preserve"> binnen het domein waarop het informatiemodel betrekking heeft</w:t>
            </w:r>
            <w:r w:rsidRPr="005B0BF0">
              <w:rPr>
                <w:rFonts w:eastAsia="Batang"/>
                <w:noProof/>
              </w:rPr>
              <w:t>.</w:t>
            </w:r>
          </w:p>
        </w:tc>
      </w:tr>
      <w:tr w:rsidR="000E5884" w:rsidRPr="005B0BF0" w14:paraId="79E83FC4" w14:textId="77777777" w:rsidTr="00282C86">
        <w:trPr>
          <w:cantSplit/>
        </w:trPr>
        <w:tc>
          <w:tcPr>
            <w:tcW w:w="2519" w:type="dxa"/>
            <w:shd w:val="clear" w:color="auto" w:fill="auto"/>
          </w:tcPr>
          <w:p w14:paraId="336059EB" w14:textId="77777777" w:rsidR="000E5884" w:rsidRPr="00A71311" w:rsidRDefault="000E5884" w:rsidP="00282C86">
            <w:pPr>
              <w:snapToGrid w:val="0"/>
              <w:rPr>
                <w:rFonts w:eastAsia="Batang"/>
                <w:b/>
                <w:noProof/>
              </w:rPr>
            </w:pPr>
            <w:r w:rsidRPr="00A71311">
              <w:rPr>
                <w:rFonts w:eastAsia="Batang"/>
                <w:b/>
                <w:noProof/>
              </w:rPr>
              <w:t xml:space="preserve">Kwaliteitsbegrip </w:t>
            </w:r>
          </w:p>
        </w:tc>
        <w:tc>
          <w:tcPr>
            <w:tcW w:w="6949" w:type="dxa"/>
            <w:shd w:val="clear" w:color="auto" w:fill="auto"/>
          </w:tcPr>
          <w:p w14:paraId="12664EC3" w14:textId="77777777" w:rsidR="000E5884" w:rsidRPr="005B0BF0" w:rsidRDefault="000E5884" w:rsidP="00282C86">
            <w:pPr>
              <w:snapToGrid w:val="0"/>
              <w:rPr>
                <w:rFonts w:eastAsia="Batang"/>
                <w:noProof/>
              </w:rPr>
            </w:pPr>
            <w:r>
              <w:rPr>
                <w:rFonts w:eastAsia="Batang"/>
                <w:noProof/>
              </w:rPr>
              <w:t>D</w:t>
            </w:r>
            <w:r w:rsidRPr="005B0BF0">
              <w:rPr>
                <w:rFonts w:eastAsia="Batang"/>
                <w:noProof/>
              </w:rPr>
              <w:t xml:space="preserve">e waarborgen voor de juistheid van </w:t>
            </w:r>
            <w:r>
              <w:rPr>
                <w:rFonts w:eastAsia="Batang"/>
                <w:noProof/>
              </w:rPr>
              <w:t>een</w:t>
            </w:r>
            <w:r w:rsidRPr="005B0BF0">
              <w:rPr>
                <w:rFonts w:eastAsia="Batang"/>
                <w:noProof/>
              </w:rPr>
              <w:t xml:space="preserve"> object van het desbetreffende type. </w:t>
            </w:r>
          </w:p>
        </w:tc>
      </w:tr>
      <w:tr w:rsidR="000E5884" w:rsidRPr="005B0BF0" w14:paraId="42E46F6E" w14:textId="77777777" w:rsidTr="00282C86">
        <w:tc>
          <w:tcPr>
            <w:tcW w:w="2519" w:type="dxa"/>
            <w:shd w:val="clear" w:color="auto" w:fill="auto"/>
          </w:tcPr>
          <w:p w14:paraId="5DE3337E" w14:textId="77777777" w:rsidR="000E5884" w:rsidRPr="00A71311" w:rsidRDefault="000E5884" w:rsidP="00282C86">
            <w:pPr>
              <w:snapToGrid w:val="0"/>
              <w:rPr>
                <w:rFonts w:eastAsia="Batang"/>
                <w:b/>
                <w:noProof/>
              </w:rPr>
            </w:pPr>
            <w:r w:rsidRPr="00A71311">
              <w:rPr>
                <w:rFonts w:eastAsia="Batang"/>
                <w:b/>
                <w:noProof/>
              </w:rPr>
              <w:t xml:space="preserve">Overzicht attributen </w:t>
            </w:r>
          </w:p>
        </w:tc>
        <w:tc>
          <w:tcPr>
            <w:tcW w:w="6949" w:type="dxa"/>
            <w:shd w:val="clear" w:color="auto" w:fill="auto"/>
          </w:tcPr>
          <w:p w14:paraId="703B5B30" w14:textId="77777777" w:rsidR="000E5884" w:rsidRPr="005B0BF0" w:rsidRDefault="000E5884" w:rsidP="00282C86">
            <w:pPr>
              <w:tabs>
                <w:tab w:val="left" w:pos="947"/>
                <w:tab w:val="left" w:pos="3927"/>
              </w:tabs>
              <w:rPr>
                <w:rFonts w:eastAsia="Batang"/>
                <w:noProof/>
              </w:rPr>
            </w:pPr>
            <w:r w:rsidRPr="005B0BF0">
              <w:rPr>
                <w:rFonts w:eastAsia="Batang"/>
                <w:noProof/>
              </w:rPr>
              <w:t>Hier worden de attribuutsoorten gespecificeerd die behoren tot het desbetreffende objecttype. Attribuutsoorten kunnen deel uit maken van een zgn. attribuutgroep. De tot een dergelijke groep behorende attribuutsoorten zijn inspringend vermeld.</w:t>
            </w:r>
          </w:p>
          <w:p w14:paraId="3026284A" w14:textId="77777777" w:rsidR="000E5884" w:rsidRPr="005B0BF0" w:rsidRDefault="000E5884" w:rsidP="00282C86">
            <w:pPr>
              <w:tabs>
                <w:tab w:val="left" w:pos="947"/>
                <w:tab w:val="left" w:pos="3927"/>
              </w:tabs>
              <w:rPr>
                <w:rFonts w:eastAsia="Batang"/>
                <w:noProof/>
              </w:rPr>
            </w:pPr>
            <w:r w:rsidRPr="005B0BF0">
              <w:rPr>
                <w:rFonts w:eastAsia="Batang"/>
                <w:noProof/>
              </w:rPr>
              <w:t xml:space="preserve">Van elk attribuutsoort wordt de naam, definitie, formaat en kardinaliteit </w:t>
            </w:r>
            <w:r>
              <w:rPr>
                <w:rFonts w:eastAsia="Batang"/>
                <w:noProof/>
              </w:rPr>
              <w:t>vermeld</w:t>
            </w:r>
            <w:r w:rsidRPr="005B0BF0">
              <w:rPr>
                <w:rFonts w:eastAsia="Batang"/>
                <w:noProof/>
              </w:rPr>
              <w:t xml:space="preserve">. </w:t>
            </w:r>
            <w:r>
              <w:t>Zie voor de betekenis van deze aspecten deel II.</w:t>
            </w:r>
          </w:p>
        </w:tc>
      </w:tr>
      <w:tr w:rsidR="000E5884" w:rsidRPr="005B0BF0" w14:paraId="08BD2BE1" w14:textId="77777777" w:rsidTr="00282C86">
        <w:trPr>
          <w:cantSplit/>
        </w:trPr>
        <w:tc>
          <w:tcPr>
            <w:tcW w:w="2519" w:type="dxa"/>
            <w:shd w:val="clear" w:color="auto" w:fill="auto"/>
          </w:tcPr>
          <w:p w14:paraId="5093B2EA" w14:textId="77777777" w:rsidR="000E5884" w:rsidRPr="00A71311" w:rsidRDefault="000E5884" w:rsidP="00282C86">
            <w:pPr>
              <w:snapToGrid w:val="0"/>
              <w:rPr>
                <w:rFonts w:eastAsia="Batang"/>
                <w:b/>
                <w:noProof/>
              </w:rPr>
            </w:pPr>
            <w:r w:rsidRPr="00A71311">
              <w:rPr>
                <w:rFonts w:eastAsia="Batang"/>
                <w:b/>
                <w:noProof/>
              </w:rPr>
              <w:t>Overzicht relaties</w:t>
            </w:r>
          </w:p>
        </w:tc>
        <w:tc>
          <w:tcPr>
            <w:tcW w:w="6949" w:type="dxa"/>
            <w:shd w:val="clear" w:color="auto" w:fill="auto"/>
          </w:tcPr>
          <w:p w14:paraId="4D43A0AF" w14:textId="77777777" w:rsidR="000E5884" w:rsidRPr="005B0BF0" w:rsidRDefault="000E5884" w:rsidP="00282C86">
            <w:pPr>
              <w:rPr>
                <w:rFonts w:eastAsia="Batang"/>
                <w:noProof/>
              </w:rPr>
            </w:pPr>
            <w:r>
              <w:rPr>
                <w:rFonts w:eastAsia="Batang"/>
                <w:noProof/>
              </w:rPr>
              <w:t xml:space="preserve">Hier </w:t>
            </w:r>
            <w:r w:rsidRPr="005B0BF0">
              <w:rPr>
                <w:rFonts w:eastAsia="Batang"/>
                <w:noProof/>
              </w:rPr>
              <w:t xml:space="preserve">worden de relaties gespecificeerd die het desbetreffende objecttype heeft met andere objecttypen. </w:t>
            </w:r>
          </w:p>
          <w:p w14:paraId="36784612" w14:textId="77777777" w:rsidR="000E5884" w:rsidRPr="005B0BF0" w:rsidRDefault="000E5884" w:rsidP="00282C86">
            <w:pPr>
              <w:rPr>
                <w:rFonts w:eastAsia="Batang"/>
                <w:noProof/>
              </w:rPr>
            </w:pPr>
            <w:r w:rsidRPr="005B0BF0">
              <w:rPr>
                <w:rFonts w:eastAsia="Batang"/>
                <w:noProof/>
              </w:rPr>
              <w:t>Van elke relatiesoort wordt de relatienaam met kardinaliteiten en de definitie</w:t>
            </w:r>
          </w:p>
          <w:p w14:paraId="3F24FAFA" w14:textId="77777777" w:rsidR="000E5884" w:rsidRPr="005B0BF0" w:rsidRDefault="000E5884" w:rsidP="00282C86">
            <w:pPr>
              <w:rPr>
                <w:rFonts w:eastAsia="Batang"/>
                <w:noProof/>
              </w:rPr>
            </w:pPr>
            <w:r w:rsidRPr="005B0BF0">
              <w:rPr>
                <w:rFonts w:eastAsia="Batang"/>
                <w:noProof/>
              </w:rPr>
              <w:t xml:space="preserve">getoond. </w:t>
            </w:r>
            <w:r>
              <w:t>Zie voor de betekenis van deze aspecten deel II.</w:t>
            </w:r>
          </w:p>
        </w:tc>
      </w:tr>
      <w:tr w:rsidR="000E5884" w:rsidRPr="005B0BF0" w14:paraId="57E879D7" w14:textId="77777777" w:rsidTr="00282C86">
        <w:trPr>
          <w:cantSplit/>
        </w:trPr>
        <w:tc>
          <w:tcPr>
            <w:tcW w:w="2519" w:type="dxa"/>
            <w:shd w:val="clear" w:color="auto" w:fill="auto"/>
          </w:tcPr>
          <w:p w14:paraId="5C490F28" w14:textId="77777777" w:rsidR="000E5884" w:rsidRPr="00A71311" w:rsidRDefault="000E5884" w:rsidP="00282C86">
            <w:pPr>
              <w:snapToGrid w:val="0"/>
              <w:rPr>
                <w:rFonts w:eastAsia="Batang"/>
                <w:b/>
                <w:noProof/>
              </w:rPr>
            </w:pPr>
            <w:r w:rsidRPr="00A71311">
              <w:rPr>
                <w:rFonts w:eastAsia="Batang"/>
                <w:b/>
                <w:noProof/>
              </w:rPr>
              <w:t>Toelichting objecttype</w:t>
            </w:r>
          </w:p>
        </w:tc>
        <w:tc>
          <w:tcPr>
            <w:tcW w:w="6949" w:type="dxa"/>
            <w:shd w:val="clear" w:color="auto" w:fill="auto"/>
          </w:tcPr>
          <w:p w14:paraId="79D7691D" w14:textId="77777777" w:rsidR="000E5884" w:rsidRPr="005B0BF0" w:rsidRDefault="000E5884" w:rsidP="00282C86">
            <w:pPr>
              <w:tabs>
                <w:tab w:val="left" w:pos="5167"/>
              </w:tabs>
              <w:snapToGrid w:val="0"/>
              <w:rPr>
                <w:rFonts w:eastAsia="Batang"/>
                <w:noProof/>
              </w:rPr>
            </w:pPr>
            <w:r>
              <w:rPr>
                <w:rFonts w:eastAsia="Batang"/>
                <w:noProof/>
              </w:rPr>
              <w:t xml:space="preserve">Een inhoudelijke </w:t>
            </w:r>
            <w:r w:rsidRPr="005B0BF0">
              <w:rPr>
                <w:rFonts w:eastAsia="Batang"/>
                <w:noProof/>
              </w:rPr>
              <w:t>toelichting</w:t>
            </w:r>
            <w:r>
              <w:rPr>
                <w:rFonts w:eastAsia="Batang"/>
              </w:rPr>
              <w:t xml:space="preserve"> op het objecttype als geheel.</w:t>
            </w:r>
            <w:r w:rsidRPr="005B0BF0">
              <w:rPr>
                <w:rFonts w:eastAsia="Batang"/>
                <w:noProof/>
              </w:rPr>
              <w:t xml:space="preserve"> </w:t>
            </w:r>
          </w:p>
        </w:tc>
      </w:tr>
    </w:tbl>
    <w:p w14:paraId="51F19783" w14:textId="23830E63" w:rsidR="000E5884" w:rsidRDefault="000E5884" w:rsidP="000E5884">
      <w:pPr>
        <w:rPr>
          <w:lang w:eastAsia="en-US"/>
        </w:rPr>
      </w:pPr>
    </w:p>
    <w:p w14:paraId="7F220186" w14:textId="77777777" w:rsidR="002E0941" w:rsidRDefault="002E0941" w:rsidP="002E0941">
      <w:pPr>
        <w:pStyle w:val="Kop2"/>
        <w:rPr>
          <w:rFonts w:ascii="Calibri" w:hAnsi="Calibri" w:cs="Calibri"/>
        </w:rPr>
      </w:pPr>
      <w:bookmarkStart w:id="26" w:name="global_class_Model_BESLUIT"/>
      <w:bookmarkStart w:id="27" w:name="_Toc517048406"/>
      <w:bookmarkEnd w:id="26"/>
      <w:r>
        <w:rPr>
          <w:rFonts w:ascii="Calibri" w:hAnsi="Calibri" w:cs="Calibri"/>
        </w:rPr>
        <w:t>Objecttype BESLUIT</w:t>
      </w:r>
      <w:bookmarkEnd w:id="2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D2F4F7F" w14:textId="77777777" w:rsidTr="002E0941">
        <w:trPr>
          <w:tblCellSpacing w:w="15" w:type="dxa"/>
        </w:trPr>
        <w:tc>
          <w:tcPr>
            <w:tcW w:w="1500" w:type="pct"/>
            <w:tcBorders>
              <w:top w:val="nil"/>
              <w:left w:val="nil"/>
              <w:bottom w:val="nil"/>
              <w:right w:val="nil"/>
            </w:tcBorders>
            <w:hideMark/>
          </w:tcPr>
          <w:p w14:paraId="56A16298"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850573C" w14:textId="77777777" w:rsidR="002E0941" w:rsidRDefault="002E0941">
            <w:pPr>
              <w:rPr>
                <w:rFonts w:ascii="Calibri" w:hAnsi="Calibri" w:cs="Calibri"/>
                <w:sz w:val="22"/>
                <w:szCs w:val="22"/>
              </w:rPr>
            </w:pPr>
            <w:r>
              <w:rPr>
                <w:rFonts w:ascii="Calibri" w:hAnsi="Calibri" w:cs="Calibri"/>
                <w:sz w:val="22"/>
                <w:szCs w:val="22"/>
              </w:rPr>
              <w:t>BESLUIT</w:t>
            </w:r>
          </w:p>
        </w:tc>
      </w:tr>
      <w:tr w:rsidR="002E0941" w14:paraId="3F33E1B0" w14:textId="77777777" w:rsidTr="002E0941">
        <w:trPr>
          <w:tblCellSpacing w:w="15" w:type="dxa"/>
        </w:trPr>
        <w:tc>
          <w:tcPr>
            <w:tcW w:w="1500" w:type="pct"/>
            <w:tcBorders>
              <w:top w:val="nil"/>
              <w:left w:val="nil"/>
              <w:bottom w:val="nil"/>
              <w:right w:val="nil"/>
            </w:tcBorders>
            <w:hideMark/>
          </w:tcPr>
          <w:p w14:paraId="6B09858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754E722"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7844A1B8" w14:textId="77777777" w:rsidTr="002E0941">
        <w:trPr>
          <w:tblCellSpacing w:w="15" w:type="dxa"/>
        </w:trPr>
        <w:tc>
          <w:tcPr>
            <w:tcW w:w="1500" w:type="pct"/>
            <w:tcBorders>
              <w:top w:val="nil"/>
              <w:left w:val="nil"/>
              <w:bottom w:val="nil"/>
              <w:right w:val="nil"/>
            </w:tcBorders>
            <w:hideMark/>
          </w:tcPr>
          <w:p w14:paraId="4465EAB7"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4EA36CA" w14:textId="77777777" w:rsidR="002E0941" w:rsidRDefault="002E0941">
            <w:pPr>
              <w:rPr>
                <w:rFonts w:ascii="Calibri" w:hAnsi="Calibri" w:cs="Calibri"/>
                <w:sz w:val="22"/>
                <w:szCs w:val="22"/>
              </w:rPr>
            </w:pPr>
            <w:r>
              <w:rPr>
                <w:rFonts w:ascii="Calibri" w:hAnsi="Calibri" w:cs="Calibri"/>
                <w:sz w:val="22"/>
                <w:szCs w:val="22"/>
              </w:rPr>
              <w:t xml:space="preserve">Een na overweging of beraadslaging vastgestelde beslissing voor een individueel of concreet geval. </w:t>
            </w:r>
          </w:p>
        </w:tc>
      </w:tr>
      <w:tr w:rsidR="002E0941" w14:paraId="4AF05B3E" w14:textId="77777777" w:rsidTr="002E0941">
        <w:trPr>
          <w:tblCellSpacing w:w="15" w:type="dxa"/>
        </w:trPr>
        <w:tc>
          <w:tcPr>
            <w:tcW w:w="1500" w:type="pct"/>
            <w:tcBorders>
              <w:top w:val="nil"/>
              <w:left w:val="nil"/>
              <w:bottom w:val="nil"/>
              <w:right w:val="nil"/>
            </w:tcBorders>
            <w:hideMark/>
          </w:tcPr>
          <w:p w14:paraId="7BFD14D7"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1565D5" w14:textId="77777777" w:rsidR="002E0941" w:rsidRDefault="002E0941">
            <w:pPr>
              <w:rPr>
                <w:rFonts w:ascii="Calibri" w:hAnsi="Calibri" w:cs="Calibri"/>
                <w:sz w:val="22"/>
                <w:szCs w:val="22"/>
              </w:rPr>
            </w:pPr>
            <w:r>
              <w:rPr>
                <w:rFonts w:ascii="Calibri" w:hAnsi="Calibri" w:cs="Calibri"/>
                <w:sz w:val="22"/>
                <w:szCs w:val="22"/>
              </w:rPr>
              <w:t>VNG-R op basis van de BESCHIKKING in het GFO Zaken</w:t>
            </w:r>
          </w:p>
        </w:tc>
      </w:tr>
      <w:tr w:rsidR="002E0941" w14:paraId="161281B4" w14:textId="77777777" w:rsidTr="002E0941">
        <w:trPr>
          <w:tblCellSpacing w:w="15" w:type="dxa"/>
        </w:trPr>
        <w:tc>
          <w:tcPr>
            <w:tcW w:w="1500" w:type="pct"/>
            <w:tcBorders>
              <w:top w:val="nil"/>
              <w:left w:val="nil"/>
              <w:bottom w:val="nil"/>
              <w:right w:val="nil"/>
            </w:tcBorders>
            <w:hideMark/>
          </w:tcPr>
          <w:p w14:paraId="01E94294"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CABCE34" w14:textId="77777777" w:rsidR="002E0941" w:rsidRDefault="002E0941">
            <w:pPr>
              <w:rPr>
                <w:rFonts w:ascii="Calibri" w:hAnsi="Calibri" w:cs="Calibri"/>
                <w:sz w:val="22"/>
                <w:szCs w:val="22"/>
              </w:rPr>
            </w:pPr>
            <w:r>
              <w:rPr>
                <w:rFonts w:ascii="Calibri" w:hAnsi="Calibri" w:cs="Calibri"/>
                <w:sz w:val="22"/>
                <w:szCs w:val="22"/>
              </w:rPr>
              <w:t>1 juni 2008</w:t>
            </w:r>
          </w:p>
        </w:tc>
      </w:tr>
      <w:tr w:rsidR="002E0941" w14:paraId="7FFD426E" w14:textId="77777777" w:rsidTr="002E0941">
        <w:trPr>
          <w:tblCellSpacing w:w="15" w:type="dxa"/>
        </w:trPr>
        <w:tc>
          <w:tcPr>
            <w:tcW w:w="1500" w:type="pct"/>
            <w:tcBorders>
              <w:top w:val="nil"/>
              <w:left w:val="nil"/>
              <w:bottom w:val="nil"/>
              <w:right w:val="nil"/>
            </w:tcBorders>
            <w:hideMark/>
          </w:tcPr>
          <w:p w14:paraId="5F0694A8"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A81C8B3" w14:textId="77777777" w:rsidR="002E0941" w:rsidRDefault="002E0941">
            <w:pPr>
              <w:rPr>
                <w:rFonts w:ascii="Calibri" w:hAnsi="Calibri" w:cs="Calibri"/>
                <w:sz w:val="22"/>
                <w:szCs w:val="22"/>
              </w:rPr>
            </w:pPr>
            <w:r>
              <w:rPr>
                <w:rFonts w:ascii="Calibri" w:hAnsi="Calibri" w:cs="Calibri"/>
                <w:sz w:val="22"/>
                <w:szCs w:val="22"/>
              </w:rPr>
              <w:t>Besluitidentificatie Verantwoordelijke organisatie</w:t>
            </w:r>
          </w:p>
        </w:tc>
      </w:tr>
      <w:tr w:rsidR="002E0941" w14:paraId="7012420E" w14:textId="77777777" w:rsidTr="002E0941">
        <w:trPr>
          <w:tblCellSpacing w:w="15" w:type="dxa"/>
        </w:trPr>
        <w:tc>
          <w:tcPr>
            <w:tcW w:w="1500" w:type="pct"/>
            <w:tcBorders>
              <w:top w:val="nil"/>
              <w:left w:val="nil"/>
              <w:bottom w:val="nil"/>
              <w:right w:val="nil"/>
            </w:tcBorders>
            <w:hideMark/>
          </w:tcPr>
          <w:p w14:paraId="31EA7A23"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B5C5414" w14:textId="77777777" w:rsidR="002E0941" w:rsidRDefault="002E0941">
            <w:pPr>
              <w:rPr>
                <w:rFonts w:ascii="Calibri" w:hAnsi="Calibri" w:cs="Calibri"/>
                <w:sz w:val="22"/>
                <w:szCs w:val="22"/>
              </w:rPr>
            </w:pPr>
            <w:r>
              <w:rPr>
                <w:rFonts w:ascii="Calibri" w:hAnsi="Calibri" w:cs="Calibri"/>
                <w:sz w:val="22"/>
                <w:szCs w:val="22"/>
              </w:rPr>
              <w:t xml:space="preserve">Alle besluiten die het (tussen)resultaat zijn van zaken waarvoor de zaakbehandelende organisatie(s) het zaakgericht werken heeft ingericht, aangevuld met alle andere besluiten waarop zaken betrekking hebben. </w:t>
            </w:r>
          </w:p>
        </w:tc>
      </w:tr>
      <w:tr w:rsidR="002E0941" w14:paraId="39ECEBCD" w14:textId="77777777" w:rsidTr="002E0941">
        <w:trPr>
          <w:tblCellSpacing w:w="15" w:type="dxa"/>
        </w:trPr>
        <w:tc>
          <w:tcPr>
            <w:tcW w:w="1500" w:type="pct"/>
            <w:tcBorders>
              <w:top w:val="nil"/>
              <w:left w:val="nil"/>
              <w:bottom w:val="nil"/>
              <w:right w:val="nil"/>
            </w:tcBorders>
            <w:hideMark/>
          </w:tcPr>
          <w:p w14:paraId="077CF52C"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FD6439E" w14:textId="77777777" w:rsidR="002E0941" w:rsidRDefault="002E0941">
            <w:pPr>
              <w:rPr>
                <w:rFonts w:ascii="Calibri" w:hAnsi="Calibri" w:cs="Calibri"/>
                <w:sz w:val="22"/>
                <w:szCs w:val="22"/>
              </w:rPr>
            </w:pPr>
          </w:p>
        </w:tc>
      </w:tr>
      <w:tr w:rsidR="002E0941" w14:paraId="62A8EF7E" w14:textId="77777777" w:rsidTr="002E0941">
        <w:trPr>
          <w:tblCellSpacing w:w="15" w:type="dxa"/>
        </w:trPr>
        <w:tc>
          <w:tcPr>
            <w:tcW w:w="1500" w:type="pct"/>
            <w:tcBorders>
              <w:top w:val="nil"/>
              <w:left w:val="nil"/>
              <w:bottom w:val="nil"/>
              <w:right w:val="nil"/>
            </w:tcBorders>
            <w:hideMark/>
          </w:tcPr>
          <w:p w14:paraId="511EE46C"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92DF1FB" w14:textId="77777777" w:rsidR="002E0941" w:rsidRDefault="002E0941">
            <w:pPr>
              <w:rPr>
                <w:rFonts w:ascii="Calibri" w:hAnsi="Calibri" w:cs="Calibri"/>
                <w:sz w:val="22"/>
                <w:szCs w:val="22"/>
              </w:rPr>
            </w:pPr>
            <w:r>
              <w:rPr>
                <w:rFonts w:ascii="Calibri" w:hAnsi="Calibri" w:cs="Calibri"/>
                <w:sz w:val="22"/>
                <w:szCs w:val="22"/>
              </w:rPr>
              <w:t>Nee</w:t>
            </w:r>
          </w:p>
        </w:tc>
      </w:tr>
    </w:tbl>
    <w:p w14:paraId="05F88F4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FE32828" w14:textId="77777777" w:rsidTr="002E0941">
        <w:trPr>
          <w:tblCellSpacing w:w="15" w:type="dxa"/>
        </w:trPr>
        <w:tc>
          <w:tcPr>
            <w:tcW w:w="1500" w:type="pct"/>
            <w:tcBorders>
              <w:top w:val="nil"/>
              <w:left w:val="nil"/>
              <w:bottom w:val="nil"/>
              <w:right w:val="nil"/>
            </w:tcBorders>
            <w:hideMark/>
          </w:tcPr>
          <w:p w14:paraId="2B9DCD8B"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8887E7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3"/>
        <w:gridCol w:w="2224"/>
        <w:gridCol w:w="4467"/>
        <w:gridCol w:w="1128"/>
        <w:gridCol w:w="892"/>
      </w:tblGrid>
      <w:tr w:rsidR="002E0941" w14:paraId="7B625F9D" w14:textId="77777777" w:rsidTr="002E0941">
        <w:trPr>
          <w:tblCellSpacing w:w="15" w:type="dxa"/>
        </w:trPr>
        <w:tc>
          <w:tcPr>
            <w:tcW w:w="0" w:type="auto"/>
            <w:tcBorders>
              <w:top w:val="nil"/>
              <w:left w:val="nil"/>
              <w:bottom w:val="nil"/>
              <w:right w:val="nil"/>
            </w:tcBorders>
            <w:hideMark/>
          </w:tcPr>
          <w:p w14:paraId="17697A33"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481A283"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C4446F8"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2636798"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A8A0157"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EFBE25E" w14:textId="77777777" w:rsidTr="002E0941">
        <w:trPr>
          <w:tblCellSpacing w:w="15" w:type="dxa"/>
        </w:trPr>
        <w:tc>
          <w:tcPr>
            <w:tcW w:w="250" w:type="pct"/>
            <w:tcBorders>
              <w:top w:val="nil"/>
              <w:left w:val="nil"/>
              <w:bottom w:val="nil"/>
              <w:right w:val="nil"/>
            </w:tcBorders>
            <w:hideMark/>
          </w:tcPr>
          <w:p w14:paraId="07FAF14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107630C" w14:textId="77777777" w:rsidR="002E0941" w:rsidRDefault="002E0941">
            <w:pPr>
              <w:rPr>
                <w:rFonts w:ascii="Calibri" w:hAnsi="Calibri" w:cs="Calibri"/>
                <w:sz w:val="22"/>
                <w:szCs w:val="22"/>
              </w:rPr>
            </w:pPr>
            <w:r>
              <w:rPr>
                <w:rFonts w:ascii="Calibri" w:hAnsi="Calibri" w:cs="Calibri"/>
                <w:sz w:val="22"/>
                <w:szCs w:val="22"/>
              </w:rPr>
              <w:t xml:space="preserve">Besluitidentificatie </w:t>
            </w:r>
          </w:p>
        </w:tc>
        <w:tc>
          <w:tcPr>
            <w:tcW w:w="2500" w:type="pct"/>
            <w:tcBorders>
              <w:top w:val="nil"/>
              <w:left w:val="nil"/>
              <w:bottom w:val="nil"/>
              <w:right w:val="nil"/>
            </w:tcBorders>
            <w:hideMark/>
          </w:tcPr>
          <w:p w14:paraId="536FA1EB" w14:textId="77777777" w:rsidR="002E0941" w:rsidRDefault="002E0941">
            <w:pPr>
              <w:rPr>
                <w:rFonts w:ascii="Calibri" w:hAnsi="Calibri" w:cs="Calibri"/>
                <w:sz w:val="22"/>
                <w:szCs w:val="22"/>
              </w:rPr>
            </w:pPr>
            <w:r>
              <w:rPr>
                <w:rFonts w:ascii="Calibri" w:hAnsi="Calibri" w:cs="Calibri"/>
                <w:sz w:val="22"/>
                <w:szCs w:val="22"/>
              </w:rPr>
              <w:t>Identificatie van het besluit binnen de organisatie die het besluit heeft vastgesteld.</w:t>
            </w:r>
          </w:p>
        </w:tc>
        <w:tc>
          <w:tcPr>
            <w:tcW w:w="500" w:type="pct"/>
            <w:tcBorders>
              <w:top w:val="nil"/>
              <w:left w:val="nil"/>
              <w:bottom w:val="nil"/>
              <w:right w:val="nil"/>
            </w:tcBorders>
            <w:hideMark/>
          </w:tcPr>
          <w:p w14:paraId="7CA3970C" w14:textId="77777777" w:rsidR="002E0941" w:rsidRDefault="002E0941">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2AE6B00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3BE5F45" w14:textId="77777777" w:rsidTr="002E0941">
        <w:trPr>
          <w:tblCellSpacing w:w="15" w:type="dxa"/>
        </w:trPr>
        <w:tc>
          <w:tcPr>
            <w:tcW w:w="250" w:type="pct"/>
            <w:tcBorders>
              <w:top w:val="nil"/>
              <w:left w:val="nil"/>
              <w:bottom w:val="nil"/>
              <w:right w:val="nil"/>
            </w:tcBorders>
            <w:hideMark/>
          </w:tcPr>
          <w:p w14:paraId="50282A9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F6687A" w14:textId="77777777" w:rsidR="002E0941" w:rsidRDefault="002E0941">
            <w:pPr>
              <w:rPr>
                <w:rFonts w:ascii="Calibri" w:hAnsi="Calibri" w:cs="Calibri"/>
                <w:sz w:val="22"/>
                <w:szCs w:val="22"/>
              </w:rPr>
            </w:pPr>
            <w:r>
              <w:rPr>
                <w:rFonts w:ascii="Calibri" w:hAnsi="Calibri" w:cs="Calibri"/>
                <w:sz w:val="22"/>
                <w:szCs w:val="22"/>
              </w:rPr>
              <w:t xml:space="preserve">Verantwoordelijke organisatie </w:t>
            </w:r>
          </w:p>
        </w:tc>
        <w:tc>
          <w:tcPr>
            <w:tcW w:w="2500" w:type="pct"/>
            <w:tcBorders>
              <w:top w:val="nil"/>
              <w:left w:val="nil"/>
              <w:bottom w:val="nil"/>
              <w:right w:val="nil"/>
            </w:tcBorders>
            <w:hideMark/>
          </w:tcPr>
          <w:p w14:paraId="1B12DBB3" w14:textId="77777777" w:rsidR="002E0941" w:rsidRDefault="002E0941">
            <w:pPr>
              <w:rPr>
                <w:rFonts w:ascii="Calibri" w:hAnsi="Calibri" w:cs="Calibri"/>
                <w:sz w:val="22"/>
                <w:szCs w:val="22"/>
              </w:rPr>
            </w:pPr>
            <w:r>
              <w:rPr>
                <w:rFonts w:ascii="Calibri" w:hAnsi="Calibri" w:cs="Calibri"/>
                <w:sz w:val="22"/>
                <w:szCs w:val="22"/>
              </w:rPr>
              <w:t xml:space="preserve">Het RSIN van de Niet-natuurlijk persoon zijnde de organisatie die het besluit heeft vastgesteld. </w:t>
            </w:r>
          </w:p>
        </w:tc>
        <w:tc>
          <w:tcPr>
            <w:tcW w:w="500" w:type="pct"/>
            <w:tcBorders>
              <w:top w:val="nil"/>
              <w:left w:val="nil"/>
              <w:bottom w:val="nil"/>
              <w:right w:val="nil"/>
            </w:tcBorders>
            <w:hideMark/>
          </w:tcPr>
          <w:p w14:paraId="3D833187"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6D0FD72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0971DEC" w14:textId="77777777" w:rsidTr="002E0941">
        <w:trPr>
          <w:tblCellSpacing w:w="15" w:type="dxa"/>
        </w:trPr>
        <w:tc>
          <w:tcPr>
            <w:tcW w:w="250" w:type="pct"/>
            <w:tcBorders>
              <w:top w:val="nil"/>
              <w:left w:val="nil"/>
              <w:bottom w:val="nil"/>
              <w:right w:val="nil"/>
            </w:tcBorders>
            <w:hideMark/>
          </w:tcPr>
          <w:p w14:paraId="09599B0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D9D47E4" w14:textId="77777777" w:rsidR="002E0941" w:rsidRDefault="002E0941">
            <w:pPr>
              <w:rPr>
                <w:rFonts w:ascii="Calibri" w:hAnsi="Calibri" w:cs="Calibri"/>
                <w:sz w:val="22"/>
                <w:szCs w:val="22"/>
              </w:rPr>
            </w:pPr>
            <w:r>
              <w:rPr>
                <w:rFonts w:ascii="Calibri" w:hAnsi="Calibri" w:cs="Calibri"/>
                <w:sz w:val="22"/>
                <w:szCs w:val="22"/>
              </w:rPr>
              <w:t xml:space="preserve">Besluitdatum </w:t>
            </w:r>
          </w:p>
        </w:tc>
        <w:tc>
          <w:tcPr>
            <w:tcW w:w="2500" w:type="pct"/>
            <w:tcBorders>
              <w:top w:val="nil"/>
              <w:left w:val="nil"/>
              <w:bottom w:val="nil"/>
              <w:right w:val="nil"/>
            </w:tcBorders>
            <w:hideMark/>
          </w:tcPr>
          <w:p w14:paraId="25DBC255" w14:textId="77777777" w:rsidR="002E0941" w:rsidRDefault="002E0941">
            <w:pPr>
              <w:rPr>
                <w:rFonts w:ascii="Calibri" w:hAnsi="Calibri" w:cs="Calibri"/>
                <w:sz w:val="22"/>
                <w:szCs w:val="22"/>
              </w:rPr>
            </w:pPr>
            <w:r>
              <w:rPr>
                <w:rFonts w:ascii="Calibri" w:hAnsi="Calibri" w:cs="Calibri"/>
                <w:sz w:val="22"/>
                <w:szCs w:val="22"/>
              </w:rPr>
              <w:t>De beslisdatum (AWB) van het besluit.</w:t>
            </w:r>
          </w:p>
        </w:tc>
        <w:tc>
          <w:tcPr>
            <w:tcW w:w="500" w:type="pct"/>
            <w:tcBorders>
              <w:top w:val="nil"/>
              <w:left w:val="nil"/>
              <w:bottom w:val="nil"/>
              <w:right w:val="nil"/>
            </w:tcBorders>
            <w:hideMark/>
          </w:tcPr>
          <w:p w14:paraId="7ABAFBCF"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25B389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049635F" w14:textId="77777777" w:rsidTr="002E0941">
        <w:trPr>
          <w:tblCellSpacing w:w="15" w:type="dxa"/>
        </w:trPr>
        <w:tc>
          <w:tcPr>
            <w:tcW w:w="250" w:type="pct"/>
            <w:tcBorders>
              <w:top w:val="nil"/>
              <w:left w:val="nil"/>
              <w:bottom w:val="nil"/>
              <w:right w:val="nil"/>
            </w:tcBorders>
            <w:hideMark/>
          </w:tcPr>
          <w:p w14:paraId="3063C69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C58EB9" w14:textId="77777777" w:rsidR="002E0941" w:rsidRDefault="002E0941">
            <w:pPr>
              <w:rPr>
                <w:rFonts w:ascii="Calibri" w:hAnsi="Calibri" w:cs="Calibri"/>
                <w:sz w:val="22"/>
                <w:szCs w:val="22"/>
              </w:rPr>
            </w:pPr>
            <w:r>
              <w:rPr>
                <w:rFonts w:ascii="Calibri" w:hAnsi="Calibri" w:cs="Calibri"/>
                <w:sz w:val="22"/>
                <w:szCs w:val="22"/>
              </w:rPr>
              <w:t xml:space="preserve">Besluittoelichting </w:t>
            </w:r>
          </w:p>
        </w:tc>
        <w:tc>
          <w:tcPr>
            <w:tcW w:w="2500" w:type="pct"/>
            <w:tcBorders>
              <w:top w:val="nil"/>
              <w:left w:val="nil"/>
              <w:bottom w:val="nil"/>
              <w:right w:val="nil"/>
            </w:tcBorders>
            <w:hideMark/>
          </w:tcPr>
          <w:p w14:paraId="7C015E8B" w14:textId="77777777" w:rsidR="002E0941" w:rsidRDefault="002E0941">
            <w:pPr>
              <w:rPr>
                <w:rFonts w:ascii="Calibri" w:hAnsi="Calibri" w:cs="Calibri"/>
                <w:sz w:val="22"/>
                <w:szCs w:val="22"/>
              </w:rPr>
            </w:pPr>
            <w:r>
              <w:rPr>
                <w:rFonts w:ascii="Calibri" w:hAnsi="Calibri" w:cs="Calibri"/>
                <w:sz w:val="22"/>
                <w:szCs w:val="22"/>
              </w:rPr>
              <w:t>Toelichting bij het besluit.</w:t>
            </w:r>
          </w:p>
        </w:tc>
        <w:tc>
          <w:tcPr>
            <w:tcW w:w="500" w:type="pct"/>
            <w:tcBorders>
              <w:top w:val="nil"/>
              <w:left w:val="nil"/>
              <w:bottom w:val="nil"/>
              <w:right w:val="nil"/>
            </w:tcBorders>
            <w:hideMark/>
          </w:tcPr>
          <w:p w14:paraId="5B94E6C4"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7A65D92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84DC796" w14:textId="77777777" w:rsidTr="002E0941">
        <w:trPr>
          <w:tblCellSpacing w:w="15" w:type="dxa"/>
        </w:trPr>
        <w:tc>
          <w:tcPr>
            <w:tcW w:w="250" w:type="pct"/>
            <w:tcBorders>
              <w:top w:val="nil"/>
              <w:left w:val="nil"/>
              <w:bottom w:val="nil"/>
              <w:right w:val="nil"/>
            </w:tcBorders>
            <w:hideMark/>
          </w:tcPr>
          <w:p w14:paraId="0A760D0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DDF87E2" w14:textId="77777777" w:rsidR="002E0941" w:rsidRDefault="002E0941">
            <w:pPr>
              <w:rPr>
                <w:rFonts w:ascii="Calibri" w:hAnsi="Calibri" w:cs="Calibri"/>
                <w:sz w:val="22"/>
                <w:szCs w:val="22"/>
              </w:rPr>
            </w:pPr>
            <w:r>
              <w:rPr>
                <w:rFonts w:ascii="Calibri" w:hAnsi="Calibri" w:cs="Calibri"/>
                <w:sz w:val="22"/>
                <w:szCs w:val="22"/>
              </w:rPr>
              <w:t xml:space="preserve">Bestuursorgaan </w:t>
            </w:r>
          </w:p>
        </w:tc>
        <w:tc>
          <w:tcPr>
            <w:tcW w:w="2500" w:type="pct"/>
            <w:tcBorders>
              <w:top w:val="nil"/>
              <w:left w:val="nil"/>
              <w:bottom w:val="nil"/>
              <w:right w:val="nil"/>
            </w:tcBorders>
            <w:hideMark/>
          </w:tcPr>
          <w:p w14:paraId="336CD2FA" w14:textId="77777777" w:rsidR="002E0941" w:rsidRDefault="002E0941">
            <w:pPr>
              <w:rPr>
                <w:rFonts w:ascii="Calibri" w:hAnsi="Calibri" w:cs="Calibri"/>
                <w:sz w:val="22"/>
                <w:szCs w:val="22"/>
              </w:rPr>
            </w:pPr>
            <w:r>
              <w:rPr>
                <w:rFonts w:ascii="Calibri" w:hAnsi="Calibri" w:cs="Calibri"/>
                <w:sz w:val="22"/>
                <w:szCs w:val="22"/>
              </w:rPr>
              <w:t xml:space="preserve">Een orgaan van een rechtspersoon krachtens publiekrecht ingesteld of een persoon of college, met enig openbaar gezag bekleed onder wiens verantwoordelijkheid het besluit vastgesteld is. </w:t>
            </w:r>
          </w:p>
        </w:tc>
        <w:tc>
          <w:tcPr>
            <w:tcW w:w="500" w:type="pct"/>
            <w:tcBorders>
              <w:top w:val="nil"/>
              <w:left w:val="nil"/>
              <w:bottom w:val="nil"/>
              <w:right w:val="nil"/>
            </w:tcBorders>
            <w:hideMark/>
          </w:tcPr>
          <w:p w14:paraId="70E68D9F" w14:textId="77777777" w:rsidR="002E0941" w:rsidRDefault="002E0941">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57D3ED9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B6F1EA0" w14:textId="77777777" w:rsidTr="002E0941">
        <w:trPr>
          <w:tblCellSpacing w:w="15" w:type="dxa"/>
        </w:trPr>
        <w:tc>
          <w:tcPr>
            <w:tcW w:w="250" w:type="pct"/>
            <w:tcBorders>
              <w:top w:val="nil"/>
              <w:left w:val="nil"/>
              <w:bottom w:val="nil"/>
              <w:right w:val="nil"/>
            </w:tcBorders>
            <w:hideMark/>
          </w:tcPr>
          <w:p w14:paraId="5AEEC59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5202F9E" w14:textId="77777777" w:rsidR="002E0941" w:rsidRDefault="002E0941">
            <w:pPr>
              <w:rPr>
                <w:rFonts w:ascii="Calibri" w:hAnsi="Calibri" w:cs="Calibri"/>
                <w:sz w:val="22"/>
                <w:szCs w:val="22"/>
              </w:rPr>
            </w:pPr>
            <w:r>
              <w:rPr>
                <w:rFonts w:ascii="Calibri" w:hAnsi="Calibri" w:cs="Calibri"/>
                <w:sz w:val="22"/>
                <w:szCs w:val="22"/>
              </w:rPr>
              <w:t xml:space="preserve">Ingangsdatum </w:t>
            </w:r>
          </w:p>
        </w:tc>
        <w:tc>
          <w:tcPr>
            <w:tcW w:w="2500" w:type="pct"/>
            <w:tcBorders>
              <w:top w:val="nil"/>
              <w:left w:val="nil"/>
              <w:bottom w:val="nil"/>
              <w:right w:val="nil"/>
            </w:tcBorders>
            <w:hideMark/>
          </w:tcPr>
          <w:p w14:paraId="0ECF857C" w14:textId="77777777" w:rsidR="002E0941" w:rsidRDefault="002E0941">
            <w:pPr>
              <w:rPr>
                <w:rFonts w:ascii="Calibri" w:hAnsi="Calibri" w:cs="Calibri"/>
                <w:sz w:val="22"/>
                <w:szCs w:val="22"/>
              </w:rPr>
            </w:pPr>
            <w:r>
              <w:rPr>
                <w:rFonts w:ascii="Calibri" w:hAnsi="Calibri" w:cs="Calibri"/>
                <w:sz w:val="22"/>
                <w:szCs w:val="22"/>
              </w:rPr>
              <w:t>Ingangsdatum van de werkingsperiode van het besluit.</w:t>
            </w:r>
          </w:p>
        </w:tc>
        <w:tc>
          <w:tcPr>
            <w:tcW w:w="500" w:type="pct"/>
            <w:tcBorders>
              <w:top w:val="nil"/>
              <w:left w:val="nil"/>
              <w:bottom w:val="nil"/>
              <w:right w:val="nil"/>
            </w:tcBorders>
            <w:hideMark/>
          </w:tcPr>
          <w:p w14:paraId="4A40ABA8"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E061C0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39B9CC6" w14:textId="77777777" w:rsidTr="002E0941">
        <w:trPr>
          <w:tblCellSpacing w:w="15" w:type="dxa"/>
        </w:trPr>
        <w:tc>
          <w:tcPr>
            <w:tcW w:w="250" w:type="pct"/>
            <w:tcBorders>
              <w:top w:val="nil"/>
              <w:left w:val="nil"/>
              <w:bottom w:val="nil"/>
              <w:right w:val="nil"/>
            </w:tcBorders>
            <w:hideMark/>
          </w:tcPr>
          <w:p w14:paraId="30F6BC4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A22666" w14:textId="77777777" w:rsidR="002E0941" w:rsidRDefault="002E0941">
            <w:pPr>
              <w:rPr>
                <w:rFonts w:ascii="Calibri" w:hAnsi="Calibri" w:cs="Calibri"/>
                <w:sz w:val="22"/>
                <w:szCs w:val="22"/>
              </w:rPr>
            </w:pPr>
            <w:r>
              <w:rPr>
                <w:rFonts w:ascii="Calibri" w:hAnsi="Calibri" w:cs="Calibri"/>
                <w:sz w:val="22"/>
                <w:szCs w:val="22"/>
              </w:rPr>
              <w:t xml:space="preserve">Vervaldatum </w:t>
            </w:r>
          </w:p>
        </w:tc>
        <w:tc>
          <w:tcPr>
            <w:tcW w:w="2500" w:type="pct"/>
            <w:tcBorders>
              <w:top w:val="nil"/>
              <w:left w:val="nil"/>
              <w:bottom w:val="nil"/>
              <w:right w:val="nil"/>
            </w:tcBorders>
            <w:hideMark/>
          </w:tcPr>
          <w:p w14:paraId="5BA7BD6B" w14:textId="77777777" w:rsidR="002E0941" w:rsidRDefault="002E0941">
            <w:pPr>
              <w:rPr>
                <w:rFonts w:ascii="Calibri" w:hAnsi="Calibri" w:cs="Calibri"/>
                <w:sz w:val="22"/>
                <w:szCs w:val="22"/>
              </w:rPr>
            </w:pPr>
            <w:r>
              <w:rPr>
                <w:rFonts w:ascii="Calibri" w:hAnsi="Calibri" w:cs="Calibri"/>
                <w:sz w:val="22"/>
                <w:szCs w:val="22"/>
              </w:rPr>
              <w:t>Datum waarop de werkingsperiode van het besluit eindigt.</w:t>
            </w:r>
          </w:p>
        </w:tc>
        <w:tc>
          <w:tcPr>
            <w:tcW w:w="500" w:type="pct"/>
            <w:tcBorders>
              <w:top w:val="nil"/>
              <w:left w:val="nil"/>
              <w:bottom w:val="nil"/>
              <w:right w:val="nil"/>
            </w:tcBorders>
            <w:hideMark/>
          </w:tcPr>
          <w:p w14:paraId="4D1A8BB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E6E96C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DE431E2" w14:textId="77777777" w:rsidTr="002E0941">
        <w:trPr>
          <w:tblCellSpacing w:w="15" w:type="dxa"/>
        </w:trPr>
        <w:tc>
          <w:tcPr>
            <w:tcW w:w="250" w:type="pct"/>
            <w:tcBorders>
              <w:top w:val="nil"/>
              <w:left w:val="nil"/>
              <w:bottom w:val="nil"/>
              <w:right w:val="nil"/>
            </w:tcBorders>
            <w:hideMark/>
          </w:tcPr>
          <w:p w14:paraId="43DA262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F69849" w14:textId="77777777" w:rsidR="002E0941" w:rsidRDefault="002E0941">
            <w:pPr>
              <w:rPr>
                <w:rFonts w:ascii="Calibri" w:hAnsi="Calibri" w:cs="Calibri"/>
                <w:sz w:val="22"/>
                <w:szCs w:val="22"/>
              </w:rPr>
            </w:pPr>
            <w:r>
              <w:rPr>
                <w:rFonts w:ascii="Calibri" w:hAnsi="Calibri" w:cs="Calibri"/>
                <w:sz w:val="22"/>
                <w:szCs w:val="22"/>
              </w:rPr>
              <w:t xml:space="preserve">Vervalreden </w:t>
            </w:r>
          </w:p>
        </w:tc>
        <w:tc>
          <w:tcPr>
            <w:tcW w:w="2500" w:type="pct"/>
            <w:tcBorders>
              <w:top w:val="nil"/>
              <w:left w:val="nil"/>
              <w:bottom w:val="nil"/>
              <w:right w:val="nil"/>
            </w:tcBorders>
            <w:hideMark/>
          </w:tcPr>
          <w:p w14:paraId="693CF47F" w14:textId="77777777" w:rsidR="002E0941" w:rsidRDefault="002E0941">
            <w:pPr>
              <w:rPr>
                <w:rFonts w:ascii="Calibri" w:hAnsi="Calibri" w:cs="Calibri"/>
                <w:sz w:val="22"/>
                <w:szCs w:val="22"/>
              </w:rPr>
            </w:pPr>
            <w:r>
              <w:rPr>
                <w:rFonts w:ascii="Calibri" w:hAnsi="Calibri" w:cs="Calibri"/>
                <w:sz w:val="22"/>
                <w:szCs w:val="22"/>
              </w:rPr>
              <w:t>De omschrijving die aangeeft op grond waarvan het besluit is of komt te vervallen.</w:t>
            </w:r>
          </w:p>
        </w:tc>
        <w:tc>
          <w:tcPr>
            <w:tcW w:w="500" w:type="pct"/>
            <w:tcBorders>
              <w:top w:val="nil"/>
              <w:left w:val="nil"/>
              <w:bottom w:val="nil"/>
              <w:right w:val="nil"/>
            </w:tcBorders>
            <w:hideMark/>
          </w:tcPr>
          <w:p w14:paraId="627C8D04" w14:textId="77777777" w:rsidR="002E0941" w:rsidRDefault="002E0941">
            <w:pPr>
              <w:rPr>
                <w:rFonts w:ascii="Calibri" w:hAnsi="Calibri" w:cs="Calibri"/>
                <w:sz w:val="22"/>
                <w:szCs w:val="22"/>
              </w:rPr>
            </w:pPr>
            <w:r>
              <w:rPr>
                <w:rFonts w:ascii="Calibri" w:hAnsi="Calibri" w:cs="Calibri"/>
                <w:sz w:val="22"/>
                <w:szCs w:val="22"/>
              </w:rPr>
              <w:t xml:space="preserve">vervalreden </w:t>
            </w:r>
          </w:p>
        </w:tc>
        <w:tc>
          <w:tcPr>
            <w:tcW w:w="500" w:type="pct"/>
            <w:tcBorders>
              <w:top w:val="nil"/>
              <w:left w:val="nil"/>
              <w:bottom w:val="nil"/>
              <w:right w:val="nil"/>
            </w:tcBorders>
            <w:hideMark/>
          </w:tcPr>
          <w:p w14:paraId="5F3ACD5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8AE0662" w14:textId="77777777" w:rsidTr="002E0941">
        <w:trPr>
          <w:tblCellSpacing w:w="15" w:type="dxa"/>
        </w:trPr>
        <w:tc>
          <w:tcPr>
            <w:tcW w:w="250" w:type="pct"/>
            <w:tcBorders>
              <w:top w:val="nil"/>
              <w:left w:val="nil"/>
              <w:bottom w:val="nil"/>
              <w:right w:val="nil"/>
            </w:tcBorders>
            <w:hideMark/>
          </w:tcPr>
          <w:p w14:paraId="665A9C8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345AA3" w14:textId="77777777" w:rsidR="002E0941" w:rsidRDefault="002E0941">
            <w:pPr>
              <w:rPr>
                <w:rFonts w:ascii="Calibri" w:hAnsi="Calibri" w:cs="Calibri"/>
                <w:sz w:val="22"/>
                <w:szCs w:val="22"/>
              </w:rPr>
            </w:pPr>
            <w:r>
              <w:rPr>
                <w:rFonts w:ascii="Calibri" w:hAnsi="Calibri" w:cs="Calibri"/>
                <w:sz w:val="22"/>
                <w:szCs w:val="22"/>
              </w:rPr>
              <w:t xml:space="preserve">Publicatiedatum </w:t>
            </w:r>
          </w:p>
        </w:tc>
        <w:tc>
          <w:tcPr>
            <w:tcW w:w="2500" w:type="pct"/>
            <w:tcBorders>
              <w:top w:val="nil"/>
              <w:left w:val="nil"/>
              <w:bottom w:val="nil"/>
              <w:right w:val="nil"/>
            </w:tcBorders>
            <w:hideMark/>
          </w:tcPr>
          <w:p w14:paraId="1C85E666" w14:textId="77777777" w:rsidR="002E0941" w:rsidRDefault="002E0941">
            <w:pPr>
              <w:rPr>
                <w:rFonts w:ascii="Calibri" w:hAnsi="Calibri" w:cs="Calibri"/>
                <w:sz w:val="22"/>
                <w:szCs w:val="22"/>
              </w:rPr>
            </w:pPr>
            <w:r>
              <w:rPr>
                <w:rFonts w:ascii="Calibri" w:hAnsi="Calibri" w:cs="Calibri"/>
                <w:sz w:val="22"/>
                <w:szCs w:val="22"/>
              </w:rPr>
              <w:t>Datum waarop het besluit gepubliceerd wordt.</w:t>
            </w:r>
          </w:p>
        </w:tc>
        <w:tc>
          <w:tcPr>
            <w:tcW w:w="500" w:type="pct"/>
            <w:tcBorders>
              <w:top w:val="nil"/>
              <w:left w:val="nil"/>
              <w:bottom w:val="nil"/>
              <w:right w:val="nil"/>
            </w:tcBorders>
            <w:hideMark/>
          </w:tcPr>
          <w:p w14:paraId="57E49FF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8D9701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B1FA10B" w14:textId="77777777" w:rsidTr="002E0941">
        <w:trPr>
          <w:tblCellSpacing w:w="15" w:type="dxa"/>
        </w:trPr>
        <w:tc>
          <w:tcPr>
            <w:tcW w:w="250" w:type="pct"/>
            <w:tcBorders>
              <w:top w:val="nil"/>
              <w:left w:val="nil"/>
              <w:bottom w:val="nil"/>
              <w:right w:val="nil"/>
            </w:tcBorders>
            <w:hideMark/>
          </w:tcPr>
          <w:p w14:paraId="5737CA5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599B23" w14:textId="77777777" w:rsidR="002E0941" w:rsidRDefault="002E0941">
            <w:pPr>
              <w:rPr>
                <w:rFonts w:ascii="Calibri" w:hAnsi="Calibri" w:cs="Calibri"/>
                <w:sz w:val="22"/>
                <w:szCs w:val="22"/>
              </w:rPr>
            </w:pPr>
            <w:r>
              <w:rPr>
                <w:rFonts w:ascii="Calibri" w:hAnsi="Calibri" w:cs="Calibri"/>
                <w:sz w:val="22"/>
                <w:szCs w:val="22"/>
              </w:rPr>
              <w:t xml:space="preserve">Verzenddatum </w:t>
            </w:r>
          </w:p>
        </w:tc>
        <w:tc>
          <w:tcPr>
            <w:tcW w:w="2500" w:type="pct"/>
            <w:tcBorders>
              <w:top w:val="nil"/>
              <w:left w:val="nil"/>
              <w:bottom w:val="nil"/>
              <w:right w:val="nil"/>
            </w:tcBorders>
            <w:hideMark/>
          </w:tcPr>
          <w:p w14:paraId="12A13E0C" w14:textId="77777777" w:rsidR="002E0941" w:rsidRDefault="002E0941">
            <w:pPr>
              <w:rPr>
                <w:rFonts w:ascii="Calibri" w:hAnsi="Calibri" w:cs="Calibri"/>
                <w:sz w:val="22"/>
                <w:szCs w:val="22"/>
              </w:rPr>
            </w:pPr>
            <w:r>
              <w:rPr>
                <w:rFonts w:ascii="Calibri" w:hAnsi="Calibri" w:cs="Calibri"/>
                <w:sz w:val="22"/>
                <w:szCs w:val="22"/>
              </w:rPr>
              <w:t>Datum waarop het besluit verzonden is.</w:t>
            </w:r>
          </w:p>
        </w:tc>
        <w:tc>
          <w:tcPr>
            <w:tcW w:w="500" w:type="pct"/>
            <w:tcBorders>
              <w:top w:val="nil"/>
              <w:left w:val="nil"/>
              <w:bottom w:val="nil"/>
              <w:right w:val="nil"/>
            </w:tcBorders>
            <w:hideMark/>
          </w:tcPr>
          <w:p w14:paraId="4ED60BE7"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49389F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E5BB5A3" w14:textId="77777777" w:rsidTr="002E0941">
        <w:trPr>
          <w:tblCellSpacing w:w="15" w:type="dxa"/>
        </w:trPr>
        <w:tc>
          <w:tcPr>
            <w:tcW w:w="250" w:type="pct"/>
            <w:tcBorders>
              <w:top w:val="nil"/>
              <w:left w:val="nil"/>
              <w:bottom w:val="nil"/>
              <w:right w:val="nil"/>
            </w:tcBorders>
            <w:hideMark/>
          </w:tcPr>
          <w:p w14:paraId="7771E93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0C514C" w14:textId="77777777" w:rsidR="002E0941" w:rsidRDefault="002E0941">
            <w:pPr>
              <w:rPr>
                <w:rFonts w:ascii="Calibri" w:hAnsi="Calibri" w:cs="Calibri"/>
                <w:sz w:val="22"/>
                <w:szCs w:val="22"/>
              </w:rPr>
            </w:pPr>
            <w:r>
              <w:rPr>
                <w:rFonts w:ascii="Calibri" w:hAnsi="Calibri" w:cs="Calibri"/>
                <w:sz w:val="22"/>
                <w:szCs w:val="22"/>
              </w:rPr>
              <w:t xml:space="preserve">Uiterlijke reactiedatum </w:t>
            </w:r>
          </w:p>
        </w:tc>
        <w:tc>
          <w:tcPr>
            <w:tcW w:w="2500" w:type="pct"/>
            <w:tcBorders>
              <w:top w:val="nil"/>
              <w:left w:val="nil"/>
              <w:bottom w:val="nil"/>
              <w:right w:val="nil"/>
            </w:tcBorders>
            <w:hideMark/>
          </w:tcPr>
          <w:p w14:paraId="3B97AF8B" w14:textId="77777777" w:rsidR="002E0941" w:rsidRDefault="002E0941">
            <w:pPr>
              <w:rPr>
                <w:rFonts w:ascii="Calibri" w:hAnsi="Calibri" w:cs="Calibri"/>
                <w:sz w:val="22"/>
                <w:szCs w:val="22"/>
              </w:rPr>
            </w:pPr>
            <w:r>
              <w:rPr>
                <w:rFonts w:ascii="Calibri" w:hAnsi="Calibri" w:cs="Calibri"/>
                <w:sz w:val="22"/>
                <w:szCs w:val="22"/>
              </w:rPr>
              <w:t>De datum tot wanneer verweer tegen het besluit mogelijk is.</w:t>
            </w:r>
          </w:p>
        </w:tc>
        <w:tc>
          <w:tcPr>
            <w:tcW w:w="500" w:type="pct"/>
            <w:tcBorders>
              <w:top w:val="nil"/>
              <w:left w:val="nil"/>
              <w:bottom w:val="nil"/>
              <w:right w:val="nil"/>
            </w:tcBorders>
            <w:hideMark/>
          </w:tcPr>
          <w:p w14:paraId="453646A8"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E4168BB" w14:textId="77777777" w:rsidR="002E0941" w:rsidRDefault="002E0941">
            <w:pPr>
              <w:rPr>
                <w:rFonts w:ascii="Calibri" w:hAnsi="Calibri" w:cs="Calibri"/>
                <w:sz w:val="22"/>
                <w:szCs w:val="22"/>
              </w:rPr>
            </w:pPr>
            <w:r>
              <w:rPr>
                <w:rFonts w:ascii="Calibri" w:hAnsi="Calibri" w:cs="Calibri"/>
                <w:sz w:val="22"/>
                <w:szCs w:val="22"/>
              </w:rPr>
              <w:t>0 .. 1</w:t>
            </w:r>
          </w:p>
        </w:tc>
      </w:tr>
    </w:tbl>
    <w:p w14:paraId="5F53F0A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6227FB" w14:textId="77777777" w:rsidTr="002E0941">
        <w:trPr>
          <w:tblCellSpacing w:w="15" w:type="dxa"/>
        </w:trPr>
        <w:tc>
          <w:tcPr>
            <w:tcW w:w="1500" w:type="pct"/>
            <w:tcBorders>
              <w:top w:val="nil"/>
              <w:left w:val="nil"/>
              <w:bottom w:val="nil"/>
              <w:right w:val="nil"/>
            </w:tcBorders>
            <w:hideMark/>
          </w:tcPr>
          <w:p w14:paraId="3244FB1C"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1FA4949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6436688B" w14:textId="77777777" w:rsidTr="002E0941">
        <w:trPr>
          <w:tblCellSpacing w:w="15" w:type="dxa"/>
        </w:trPr>
        <w:tc>
          <w:tcPr>
            <w:tcW w:w="0" w:type="auto"/>
            <w:tcBorders>
              <w:top w:val="nil"/>
              <w:left w:val="nil"/>
              <w:bottom w:val="nil"/>
              <w:right w:val="nil"/>
            </w:tcBorders>
            <w:hideMark/>
          </w:tcPr>
          <w:p w14:paraId="07E60901"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EF42729"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178F016D"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426B0C76" w14:textId="77777777" w:rsidTr="002E0941">
        <w:trPr>
          <w:tblCellSpacing w:w="15" w:type="dxa"/>
        </w:trPr>
        <w:tc>
          <w:tcPr>
            <w:tcW w:w="250" w:type="pct"/>
            <w:tcBorders>
              <w:top w:val="nil"/>
              <w:left w:val="nil"/>
              <w:bottom w:val="nil"/>
              <w:right w:val="nil"/>
            </w:tcBorders>
            <w:hideMark/>
          </w:tcPr>
          <w:p w14:paraId="1655944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C275F2E" w14:textId="77777777" w:rsidR="002E0941" w:rsidRDefault="002E0941">
            <w:pPr>
              <w:rPr>
                <w:rFonts w:ascii="Calibri" w:hAnsi="Calibri" w:cs="Calibri"/>
                <w:sz w:val="22"/>
                <w:szCs w:val="22"/>
              </w:rPr>
            </w:pPr>
            <w:r>
              <w:rPr>
                <w:rFonts w:ascii="Calibri" w:hAnsi="Calibri" w:cs="Calibri"/>
                <w:sz w:val="22"/>
                <w:szCs w:val="22"/>
              </w:rPr>
              <w:t xml:space="preserve">BESLUIT [ 0 .. * ] is uitkomst van ZAAK [ 0 .. 1 ] </w:t>
            </w:r>
          </w:p>
        </w:tc>
        <w:tc>
          <w:tcPr>
            <w:tcW w:w="2500" w:type="pct"/>
            <w:tcBorders>
              <w:top w:val="nil"/>
              <w:left w:val="nil"/>
              <w:bottom w:val="nil"/>
              <w:right w:val="nil"/>
            </w:tcBorders>
            <w:hideMark/>
          </w:tcPr>
          <w:p w14:paraId="3D7B68AA" w14:textId="77777777" w:rsidR="002E0941" w:rsidRDefault="002E0941">
            <w:pPr>
              <w:rPr>
                <w:rFonts w:ascii="Calibri" w:hAnsi="Calibri" w:cs="Calibri"/>
                <w:sz w:val="22"/>
                <w:szCs w:val="22"/>
              </w:rPr>
            </w:pPr>
            <w:r>
              <w:rPr>
                <w:rFonts w:ascii="Calibri" w:hAnsi="Calibri" w:cs="Calibri"/>
                <w:sz w:val="22"/>
                <w:szCs w:val="22"/>
              </w:rPr>
              <w:t>Aanduiding van de ZAAK waarbinnen het BESLUIT genomen is.</w:t>
            </w:r>
          </w:p>
        </w:tc>
      </w:tr>
      <w:tr w:rsidR="002E0941" w14:paraId="4E967512" w14:textId="77777777" w:rsidTr="002E0941">
        <w:trPr>
          <w:tblCellSpacing w:w="15" w:type="dxa"/>
        </w:trPr>
        <w:tc>
          <w:tcPr>
            <w:tcW w:w="250" w:type="pct"/>
            <w:tcBorders>
              <w:top w:val="nil"/>
              <w:left w:val="nil"/>
              <w:bottom w:val="nil"/>
              <w:right w:val="nil"/>
            </w:tcBorders>
            <w:hideMark/>
          </w:tcPr>
          <w:p w14:paraId="1FC9E86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FE49F17" w14:textId="77777777" w:rsidR="002E0941" w:rsidRDefault="002E0941">
            <w:pPr>
              <w:rPr>
                <w:rFonts w:ascii="Calibri" w:hAnsi="Calibri" w:cs="Calibri"/>
                <w:sz w:val="22"/>
                <w:szCs w:val="22"/>
              </w:rPr>
            </w:pPr>
            <w:r>
              <w:rPr>
                <w:rFonts w:ascii="Calibri" w:hAnsi="Calibri" w:cs="Calibri"/>
                <w:sz w:val="22"/>
                <w:szCs w:val="22"/>
              </w:rPr>
              <w:t xml:space="preserve">BESLUIT [ 0 .. * ] kan vastgelegd zijn als INFORMATIEOBJECT [ 0 .. * ] </w:t>
            </w:r>
          </w:p>
        </w:tc>
        <w:tc>
          <w:tcPr>
            <w:tcW w:w="2500" w:type="pct"/>
            <w:tcBorders>
              <w:top w:val="nil"/>
              <w:left w:val="nil"/>
              <w:bottom w:val="nil"/>
              <w:right w:val="nil"/>
            </w:tcBorders>
            <w:hideMark/>
          </w:tcPr>
          <w:p w14:paraId="20B804A2" w14:textId="77777777" w:rsidR="002E0941" w:rsidRDefault="002E0941">
            <w:pPr>
              <w:rPr>
                <w:rFonts w:ascii="Calibri" w:hAnsi="Calibri" w:cs="Calibri"/>
                <w:sz w:val="22"/>
                <w:szCs w:val="22"/>
              </w:rPr>
            </w:pPr>
            <w:r>
              <w:rPr>
                <w:rFonts w:ascii="Calibri" w:hAnsi="Calibri" w:cs="Calibri"/>
                <w:sz w:val="22"/>
                <w:szCs w:val="22"/>
              </w:rPr>
              <w:t>Aanduiding van het (de) INFORMATIEOBJECT(en) waarin het BESLUIT beschreven is.</w:t>
            </w:r>
          </w:p>
        </w:tc>
      </w:tr>
      <w:tr w:rsidR="002E0941" w14:paraId="7896C45A" w14:textId="77777777" w:rsidTr="002E0941">
        <w:trPr>
          <w:tblCellSpacing w:w="15" w:type="dxa"/>
        </w:trPr>
        <w:tc>
          <w:tcPr>
            <w:tcW w:w="250" w:type="pct"/>
            <w:tcBorders>
              <w:top w:val="nil"/>
              <w:left w:val="nil"/>
              <w:bottom w:val="nil"/>
              <w:right w:val="nil"/>
            </w:tcBorders>
            <w:hideMark/>
          </w:tcPr>
          <w:p w14:paraId="7D16128B"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2D26AFC" w14:textId="77777777" w:rsidR="002E0941" w:rsidRDefault="002E0941">
            <w:pPr>
              <w:rPr>
                <w:rFonts w:ascii="Calibri" w:hAnsi="Calibri" w:cs="Calibri"/>
                <w:sz w:val="22"/>
                <w:szCs w:val="22"/>
              </w:rPr>
            </w:pPr>
            <w:r>
              <w:rPr>
                <w:rFonts w:ascii="Calibri" w:hAnsi="Calibri" w:cs="Calibri"/>
                <w:sz w:val="22"/>
                <w:szCs w:val="22"/>
              </w:rPr>
              <w:t xml:space="preserve">BESLUIT [ 0 .. * ] is van BESLUITTYPE [ 1 ] </w:t>
            </w:r>
          </w:p>
        </w:tc>
        <w:tc>
          <w:tcPr>
            <w:tcW w:w="2500" w:type="pct"/>
            <w:tcBorders>
              <w:top w:val="nil"/>
              <w:left w:val="nil"/>
              <w:bottom w:val="nil"/>
              <w:right w:val="nil"/>
            </w:tcBorders>
            <w:hideMark/>
          </w:tcPr>
          <w:p w14:paraId="6D5F3590" w14:textId="77777777" w:rsidR="002E0941" w:rsidRDefault="002E0941">
            <w:pPr>
              <w:rPr>
                <w:rFonts w:ascii="Calibri" w:hAnsi="Calibri" w:cs="Calibri"/>
                <w:sz w:val="22"/>
                <w:szCs w:val="22"/>
              </w:rPr>
            </w:pPr>
            <w:r>
              <w:rPr>
                <w:rFonts w:ascii="Calibri" w:hAnsi="Calibri" w:cs="Calibri"/>
                <w:sz w:val="22"/>
                <w:szCs w:val="22"/>
              </w:rPr>
              <w:t>Aanduiding van de aard van het BESLUIT.</w:t>
            </w:r>
          </w:p>
        </w:tc>
      </w:tr>
    </w:tbl>
    <w:p w14:paraId="4AF7B86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D067C66" w14:textId="77777777" w:rsidTr="002E0941">
        <w:trPr>
          <w:tblCellSpacing w:w="15" w:type="dxa"/>
        </w:trPr>
        <w:tc>
          <w:tcPr>
            <w:tcW w:w="1500" w:type="pct"/>
            <w:tcBorders>
              <w:top w:val="nil"/>
              <w:left w:val="nil"/>
              <w:bottom w:val="nil"/>
              <w:right w:val="nil"/>
            </w:tcBorders>
            <w:hideMark/>
          </w:tcPr>
          <w:p w14:paraId="1C69AC5F"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1CDF1E4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49BD810F" w14:textId="77777777" w:rsidTr="0055546E">
        <w:trPr>
          <w:tblCellSpacing w:w="15" w:type="dxa"/>
        </w:trPr>
        <w:tc>
          <w:tcPr>
            <w:tcW w:w="247" w:type="pct"/>
            <w:tcBorders>
              <w:top w:val="nil"/>
              <w:left w:val="nil"/>
              <w:bottom w:val="nil"/>
              <w:right w:val="nil"/>
            </w:tcBorders>
            <w:hideMark/>
          </w:tcPr>
          <w:p w14:paraId="3698B593" w14:textId="77777777" w:rsidR="002E0941" w:rsidRDefault="002E0941">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1B7A9BF3" w14:textId="77777777" w:rsidR="002E0941" w:rsidRDefault="002E0941">
            <w:pPr>
              <w:rPr>
                <w:rFonts w:ascii="Calibri" w:hAnsi="Calibri" w:cs="Calibri"/>
                <w:sz w:val="22"/>
                <w:szCs w:val="22"/>
              </w:rPr>
            </w:pPr>
            <w:r>
              <w:rPr>
                <w:rFonts w:ascii="Calibri" w:hAnsi="Calibri" w:cs="Calibri"/>
                <w:sz w:val="22"/>
                <w:szCs w:val="22"/>
              </w:rPr>
              <w:t xml:space="preserve">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 Een besluit wordt veelal schriftelijk vastgelegd maar dit is niet noodzakelijk. Omgekeerd kan het voorkomen dat in een INFORMATIEOBJECT meerdere besluiten vastgelegd zijn.Vandaar de N:M-relatie naar INFORMATIEOBJECT. Een besluit komt voort uit een zaak van de zaakbehandelende organisatie dan wel is een besluit van een andere organisatie dat het onderwerp (object) is van een zaak van de zaakbehandelende organisatie. BESLUIT heeft dan ook een optionele relatie met de ZAAK waarvan het een uitkomst is. Wel moet er minimaal een relatie naar ZAAK dan wel naar BESLUIT (ALS OBJECT) zijn. Indien een BESLUIT een beschikking betreft, is er sprake van een beschikkinghouder, bijvoorbeeld degene aan wie de vergunning verleend is. Dit is één van de betrokkkenen met een van toepassing zijnde rol bij de zaak waartoe het besluit behoort. </w:t>
            </w:r>
          </w:p>
        </w:tc>
      </w:tr>
    </w:tbl>
    <w:p w14:paraId="36199A6F" w14:textId="77777777" w:rsidR="0055546E" w:rsidRDefault="0055546E" w:rsidP="0055546E">
      <w:pPr>
        <w:pStyle w:val="Kop2"/>
        <w:rPr>
          <w:rFonts w:ascii="Calibri" w:hAnsi="Calibri" w:cs="Calibri"/>
        </w:rPr>
      </w:pPr>
      <w:bookmarkStart w:id="28" w:name="global_class_Model_BETROKKENE"/>
      <w:bookmarkStart w:id="29" w:name="_Toc517048407"/>
      <w:bookmarkEnd w:id="28"/>
      <w:r>
        <w:rPr>
          <w:rFonts w:ascii="Calibri" w:hAnsi="Calibri" w:cs="Calibri"/>
        </w:rPr>
        <w:t>Objecttype BESLUITTYPE</w:t>
      </w:r>
      <w:bookmarkEnd w:id="2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3152E076" w14:textId="77777777" w:rsidTr="0055546E">
        <w:trPr>
          <w:tblCellSpacing w:w="15" w:type="dxa"/>
        </w:trPr>
        <w:tc>
          <w:tcPr>
            <w:tcW w:w="1500" w:type="pct"/>
            <w:tcBorders>
              <w:top w:val="nil"/>
              <w:left w:val="nil"/>
              <w:bottom w:val="nil"/>
              <w:right w:val="nil"/>
            </w:tcBorders>
            <w:hideMark/>
          </w:tcPr>
          <w:p w14:paraId="0F46707D" w14:textId="77777777" w:rsidR="0055546E" w:rsidRDefault="0055546E" w:rsidP="0055546E">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562EEC" w14:textId="77777777" w:rsidR="0055546E" w:rsidRDefault="0055546E" w:rsidP="0055546E">
            <w:pPr>
              <w:rPr>
                <w:rFonts w:ascii="Calibri" w:hAnsi="Calibri" w:cs="Calibri"/>
                <w:sz w:val="22"/>
                <w:szCs w:val="22"/>
              </w:rPr>
            </w:pPr>
            <w:r>
              <w:rPr>
                <w:rFonts w:ascii="Calibri" w:hAnsi="Calibri" w:cs="Calibri"/>
                <w:sz w:val="22"/>
                <w:szCs w:val="22"/>
              </w:rPr>
              <w:t>BESLUITTYPE</w:t>
            </w:r>
          </w:p>
        </w:tc>
      </w:tr>
      <w:tr w:rsidR="0055546E" w14:paraId="0964E3FE" w14:textId="77777777" w:rsidTr="0055546E">
        <w:trPr>
          <w:tblCellSpacing w:w="15" w:type="dxa"/>
        </w:trPr>
        <w:tc>
          <w:tcPr>
            <w:tcW w:w="1500" w:type="pct"/>
            <w:tcBorders>
              <w:top w:val="nil"/>
              <w:left w:val="nil"/>
              <w:bottom w:val="nil"/>
              <w:right w:val="nil"/>
            </w:tcBorders>
            <w:hideMark/>
          </w:tcPr>
          <w:p w14:paraId="5379E8B5"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6E1396E"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4C2350A5" w14:textId="77777777" w:rsidTr="0055546E">
        <w:trPr>
          <w:tblCellSpacing w:w="15" w:type="dxa"/>
        </w:trPr>
        <w:tc>
          <w:tcPr>
            <w:tcW w:w="1500" w:type="pct"/>
            <w:tcBorders>
              <w:top w:val="nil"/>
              <w:left w:val="nil"/>
              <w:bottom w:val="nil"/>
              <w:right w:val="nil"/>
            </w:tcBorders>
            <w:hideMark/>
          </w:tcPr>
          <w:p w14:paraId="7E8B2F22"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C9C1D78" w14:textId="77777777" w:rsidR="0055546E" w:rsidRDefault="0055546E" w:rsidP="0055546E">
            <w:pPr>
              <w:rPr>
                <w:rFonts w:ascii="Calibri" w:hAnsi="Calibri" w:cs="Calibri"/>
                <w:sz w:val="22"/>
                <w:szCs w:val="22"/>
              </w:rPr>
            </w:pPr>
            <w:r>
              <w:rPr>
                <w:rFonts w:ascii="Calibri" w:hAnsi="Calibri" w:cs="Calibri"/>
                <w:sz w:val="22"/>
                <w:szCs w:val="22"/>
              </w:rPr>
              <w:t>Generieke aanduiding van de aard van een besluit</w:t>
            </w:r>
          </w:p>
        </w:tc>
      </w:tr>
      <w:tr w:rsidR="0055546E" w14:paraId="1F482677" w14:textId="77777777" w:rsidTr="0055546E">
        <w:trPr>
          <w:tblCellSpacing w:w="15" w:type="dxa"/>
        </w:trPr>
        <w:tc>
          <w:tcPr>
            <w:tcW w:w="1500" w:type="pct"/>
            <w:tcBorders>
              <w:top w:val="nil"/>
              <w:left w:val="nil"/>
              <w:bottom w:val="nil"/>
              <w:right w:val="nil"/>
            </w:tcBorders>
            <w:hideMark/>
          </w:tcPr>
          <w:p w14:paraId="01D9B1CC"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7868926"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2333511A" w14:textId="77777777" w:rsidTr="0055546E">
        <w:trPr>
          <w:tblCellSpacing w:w="15" w:type="dxa"/>
        </w:trPr>
        <w:tc>
          <w:tcPr>
            <w:tcW w:w="1500" w:type="pct"/>
            <w:tcBorders>
              <w:top w:val="nil"/>
              <w:left w:val="nil"/>
              <w:bottom w:val="nil"/>
              <w:right w:val="nil"/>
            </w:tcBorders>
            <w:hideMark/>
          </w:tcPr>
          <w:p w14:paraId="2DF85B6E"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BD84748" w14:textId="77777777" w:rsidR="0055546E" w:rsidRDefault="0055546E" w:rsidP="0055546E">
            <w:pPr>
              <w:rPr>
                <w:rFonts w:ascii="Calibri" w:hAnsi="Calibri" w:cs="Calibri"/>
                <w:sz w:val="22"/>
                <w:szCs w:val="22"/>
              </w:rPr>
            </w:pPr>
            <w:r>
              <w:rPr>
                <w:rFonts w:ascii="Calibri" w:hAnsi="Calibri" w:cs="Calibri"/>
                <w:sz w:val="22"/>
                <w:szCs w:val="22"/>
              </w:rPr>
              <w:t>1 juni 2008</w:t>
            </w:r>
          </w:p>
        </w:tc>
      </w:tr>
      <w:tr w:rsidR="0055546E" w14:paraId="01219DAF" w14:textId="77777777" w:rsidTr="0055546E">
        <w:trPr>
          <w:tblCellSpacing w:w="15" w:type="dxa"/>
        </w:trPr>
        <w:tc>
          <w:tcPr>
            <w:tcW w:w="1500" w:type="pct"/>
            <w:tcBorders>
              <w:top w:val="nil"/>
              <w:left w:val="nil"/>
              <w:bottom w:val="nil"/>
              <w:right w:val="nil"/>
            </w:tcBorders>
            <w:hideMark/>
          </w:tcPr>
          <w:p w14:paraId="02BB11EA"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5DAAEBB6" w14:textId="77777777" w:rsidR="0055546E" w:rsidRDefault="0055546E" w:rsidP="0055546E">
            <w:pPr>
              <w:rPr>
                <w:rFonts w:ascii="Calibri" w:hAnsi="Calibri" w:cs="Calibri"/>
                <w:sz w:val="22"/>
                <w:szCs w:val="22"/>
              </w:rPr>
            </w:pPr>
            <w:r>
              <w:rPr>
                <w:rFonts w:ascii="Calibri" w:hAnsi="Calibri" w:cs="Calibri"/>
                <w:sz w:val="22"/>
                <w:szCs w:val="22"/>
              </w:rPr>
              <w:t>Besluittype-omschrijving Domein RSIN</w:t>
            </w:r>
          </w:p>
        </w:tc>
      </w:tr>
      <w:tr w:rsidR="0055546E" w14:paraId="2D9C9974" w14:textId="77777777" w:rsidTr="0055546E">
        <w:trPr>
          <w:tblCellSpacing w:w="15" w:type="dxa"/>
        </w:trPr>
        <w:tc>
          <w:tcPr>
            <w:tcW w:w="1500" w:type="pct"/>
            <w:tcBorders>
              <w:top w:val="nil"/>
              <w:left w:val="nil"/>
              <w:bottom w:val="nil"/>
              <w:right w:val="nil"/>
            </w:tcBorders>
            <w:hideMark/>
          </w:tcPr>
          <w:p w14:paraId="01AAF0A9"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15DF2BB6" w14:textId="77777777" w:rsidR="0055546E" w:rsidRDefault="0055546E" w:rsidP="0055546E">
            <w:pPr>
              <w:rPr>
                <w:rFonts w:ascii="Calibri" w:hAnsi="Calibri" w:cs="Calibri"/>
                <w:sz w:val="22"/>
                <w:szCs w:val="22"/>
              </w:rPr>
            </w:pPr>
            <w:r>
              <w:rPr>
                <w:rFonts w:ascii="Calibri" w:hAnsi="Calibri" w:cs="Calibri"/>
                <w:sz w:val="22"/>
                <w:szCs w:val="22"/>
              </w:rPr>
              <w:t xml:space="preserve">Alle besluittypen van de besluiten die het resultaat kunnen zijn van het zaakgericht werken van de behandelende organisatie(s). </w:t>
            </w:r>
          </w:p>
        </w:tc>
      </w:tr>
      <w:tr w:rsidR="0055546E" w14:paraId="1E379482" w14:textId="77777777" w:rsidTr="0055546E">
        <w:trPr>
          <w:tblCellSpacing w:w="15" w:type="dxa"/>
        </w:trPr>
        <w:tc>
          <w:tcPr>
            <w:tcW w:w="1500" w:type="pct"/>
            <w:tcBorders>
              <w:top w:val="nil"/>
              <w:left w:val="nil"/>
              <w:bottom w:val="nil"/>
              <w:right w:val="nil"/>
            </w:tcBorders>
            <w:hideMark/>
          </w:tcPr>
          <w:p w14:paraId="6BB7C866"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48FDDAB" w14:textId="77777777" w:rsidR="0055546E" w:rsidRDefault="0055546E" w:rsidP="0055546E">
            <w:pPr>
              <w:rPr>
                <w:rFonts w:ascii="Calibri" w:hAnsi="Calibri" w:cs="Calibri"/>
                <w:sz w:val="22"/>
                <w:szCs w:val="22"/>
              </w:rPr>
            </w:pPr>
          </w:p>
        </w:tc>
      </w:tr>
      <w:tr w:rsidR="0055546E" w14:paraId="3983FCB1" w14:textId="77777777" w:rsidTr="0055546E">
        <w:trPr>
          <w:tblCellSpacing w:w="15" w:type="dxa"/>
        </w:trPr>
        <w:tc>
          <w:tcPr>
            <w:tcW w:w="1500" w:type="pct"/>
            <w:tcBorders>
              <w:top w:val="nil"/>
              <w:left w:val="nil"/>
              <w:bottom w:val="nil"/>
              <w:right w:val="nil"/>
            </w:tcBorders>
            <w:hideMark/>
          </w:tcPr>
          <w:p w14:paraId="5548F938"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B8DC9CF" w14:textId="77777777" w:rsidR="0055546E" w:rsidRDefault="0055546E" w:rsidP="0055546E">
            <w:pPr>
              <w:rPr>
                <w:rFonts w:ascii="Calibri" w:hAnsi="Calibri" w:cs="Calibri"/>
                <w:sz w:val="22"/>
                <w:szCs w:val="22"/>
              </w:rPr>
            </w:pPr>
            <w:r>
              <w:rPr>
                <w:rFonts w:ascii="Calibri" w:hAnsi="Calibri" w:cs="Calibri"/>
                <w:sz w:val="22"/>
                <w:szCs w:val="22"/>
              </w:rPr>
              <w:t>Nee</w:t>
            </w:r>
          </w:p>
        </w:tc>
      </w:tr>
    </w:tbl>
    <w:p w14:paraId="1781DAC2"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29399282" w14:textId="77777777" w:rsidTr="0055546E">
        <w:trPr>
          <w:tblCellSpacing w:w="15" w:type="dxa"/>
        </w:trPr>
        <w:tc>
          <w:tcPr>
            <w:tcW w:w="1500" w:type="pct"/>
            <w:tcBorders>
              <w:top w:val="nil"/>
              <w:left w:val="nil"/>
              <w:bottom w:val="nil"/>
              <w:right w:val="nil"/>
            </w:tcBorders>
            <w:hideMark/>
          </w:tcPr>
          <w:p w14:paraId="6BB210C0"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20B64957"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55546E" w14:paraId="0F5B5B49" w14:textId="77777777" w:rsidTr="0055546E">
        <w:trPr>
          <w:tblCellSpacing w:w="15" w:type="dxa"/>
        </w:trPr>
        <w:tc>
          <w:tcPr>
            <w:tcW w:w="0" w:type="auto"/>
            <w:tcBorders>
              <w:top w:val="nil"/>
              <w:left w:val="nil"/>
              <w:bottom w:val="nil"/>
              <w:right w:val="nil"/>
            </w:tcBorders>
            <w:hideMark/>
          </w:tcPr>
          <w:p w14:paraId="0C28465B"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001FC9EF"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E928421"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5E3C992"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EB8B742"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4C29EE9D" w14:textId="77777777" w:rsidTr="0055546E">
        <w:trPr>
          <w:tblCellSpacing w:w="15" w:type="dxa"/>
        </w:trPr>
        <w:tc>
          <w:tcPr>
            <w:tcW w:w="250" w:type="pct"/>
            <w:tcBorders>
              <w:top w:val="nil"/>
              <w:left w:val="nil"/>
              <w:bottom w:val="nil"/>
              <w:right w:val="nil"/>
            </w:tcBorders>
            <w:hideMark/>
          </w:tcPr>
          <w:p w14:paraId="3EC9C02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DE9B8C" w14:textId="77777777" w:rsidR="0055546E" w:rsidRDefault="0055546E" w:rsidP="0055546E">
            <w:pPr>
              <w:rPr>
                <w:rFonts w:ascii="Calibri" w:hAnsi="Calibri" w:cs="Calibri"/>
                <w:sz w:val="22"/>
                <w:szCs w:val="22"/>
              </w:rPr>
            </w:pPr>
            <w:r>
              <w:rPr>
                <w:rFonts w:ascii="Calibri" w:hAnsi="Calibri" w:cs="Calibri"/>
                <w:sz w:val="22"/>
                <w:szCs w:val="22"/>
              </w:rPr>
              <w:t xml:space="preserve">Besluittype-omschrijving </w:t>
            </w:r>
          </w:p>
        </w:tc>
        <w:tc>
          <w:tcPr>
            <w:tcW w:w="2500" w:type="pct"/>
            <w:tcBorders>
              <w:top w:val="nil"/>
              <w:left w:val="nil"/>
              <w:bottom w:val="nil"/>
              <w:right w:val="nil"/>
            </w:tcBorders>
            <w:hideMark/>
          </w:tcPr>
          <w:p w14:paraId="630226D8" w14:textId="77777777" w:rsidR="0055546E" w:rsidRDefault="0055546E" w:rsidP="0055546E">
            <w:pPr>
              <w:rPr>
                <w:rFonts w:ascii="Calibri" w:hAnsi="Calibri" w:cs="Calibri"/>
                <w:sz w:val="22"/>
                <w:szCs w:val="22"/>
              </w:rPr>
            </w:pPr>
            <w:r>
              <w:rPr>
                <w:rFonts w:ascii="Calibri" w:hAnsi="Calibri" w:cs="Calibri"/>
                <w:sz w:val="22"/>
                <w:szCs w:val="22"/>
              </w:rPr>
              <w:t>Omschrijving van de aard van BESLUITen van het BESLUITTYPE.</w:t>
            </w:r>
          </w:p>
        </w:tc>
        <w:tc>
          <w:tcPr>
            <w:tcW w:w="500" w:type="pct"/>
            <w:tcBorders>
              <w:top w:val="nil"/>
              <w:left w:val="nil"/>
              <w:bottom w:val="nil"/>
              <w:right w:val="nil"/>
            </w:tcBorders>
            <w:hideMark/>
          </w:tcPr>
          <w:p w14:paraId="64991644"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FF81AD3"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76256DC" w14:textId="77777777" w:rsidTr="0055546E">
        <w:trPr>
          <w:tblCellSpacing w:w="15" w:type="dxa"/>
        </w:trPr>
        <w:tc>
          <w:tcPr>
            <w:tcW w:w="250" w:type="pct"/>
            <w:tcBorders>
              <w:top w:val="nil"/>
              <w:left w:val="nil"/>
              <w:bottom w:val="nil"/>
              <w:right w:val="nil"/>
            </w:tcBorders>
            <w:hideMark/>
          </w:tcPr>
          <w:p w14:paraId="7FB3CE5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FF6FCB" w14:textId="77777777" w:rsidR="0055546E" w:rsidRDefault="0055546E" w:rsidP="0055546E">
            <w:pPr>
              <w:rPr>
                <w:rFonts w:ascii="Calibri" w:hAnsi="Calibri" w:cs="Calibri"/>
                <w:sz w:val="22"/>
                <w:szCs w:val="22"/>
              </w:rPr>
            </w:pPr>
            <w:r>
              <w:rPr>
                <w:rFonts w:ascii="Calibri" w:hAnsi="Calibri" w:cs="Calibri"/>
                <w:sz w:val="22"/>
                <w:szCs w:val="22"/>
              </w:rPr>
              <w:t xml:space="preserve">Domein </w:t>
            </w:r>
          </w:p>
        </w:tc>
        <w:tc>
          <w:tcPr>
            <w:tcW w:w="2500" w:type="pct"/>
            <w:tcBorders>
              <w:top w:val="nil"/>
              <w:left w:val="nil"/>
              <w:bottom w:val="nil"/>
              <w:right w:val="nil"/>
            </w:tcBorders>
            <w:hideMark/>
          </w:tcPr>
          <w:p w14:paraId="75707B36" w14:textId="77777777" w:rsidR="0055546E" w:rsidRDefault="0055546E" w:rsidP="0055546E">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c>
          <w:tcPr>
            <w:tcW w:w="500" w:type="pct"/>
            <w:tcBorders>
              <w:top w:val="nil"/>
              <w:left w:val="nil"/>
              <w:bottom w:val="nil"/>
              <w:right w:val="nil"/>
            </w:tcBorders>
            <w:hideMark/>
          </w:tcPr>
          <w:p w14:paraId="7733B6DB" w14:textId="77777777" w:rsidR="0055546E" w:rsidRDefault="0055546E" w:rsidP="0055546E">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15FAF3A9"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19335C2" w14:textId="77777777" w:rsidTr="0055546E">
        <w:trPr>
          <w:tblCellSpacing w:w="15" w:type="dxa"/>
        </w:trPr>
        <w:tc>
          <w:tcPr>
            <w:tcW w:w="250" w:type="pct"/>
            <w:tcBorders>
              <w:top w:val="nil"/>
              <w:left w:val="nil"/>
              <w:bottom w:val="nil"/>
              <w:right w:val="nil"/>
            </w:tcBorders>
            <w:hideMark/>
          </w:tcPr>
          <w:p w14:paraId="72AB262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AE3F6D8" w14:textId="77777777" w:rsidR="0055546E" w:rsidRDefault="0055546E" w:rsidP="0055546E">
            <w:pPr>
              <w:rPr>
                <w:rFonts w:ascii="Calibri" w:hAnsi="Calibri" w:cs="Calibri"/>
                <w:sz w:val="22"/>
                <w:szCs w:val="22"/>
              </w:rPr>
            </w:pPr>
            <w:r>
              <w:rPr>
                <w:rFonts w:ascii="Calibri" w:hAnsi="Calibri" w:cs="Calibri"/>
                <w:sz w:val="22"/>
                <w:szCs w:val="22"/>
              </w:rPr>
              <w:t xml:space="preserve">RSIN </w:t>
            </w:r>
          </w:p>
        </w:tc>
        <w:tc>
          <w:tcPr>
            <w:tcW w:w="2500" w:type="pct"/>
            <w:tcBorders>
              <w:top w:val="nil"/>
              <w:left w:val="nil"/>
              <w:bottom w:val="nil"/>
              <w:right w:val="nil"/>
            </w:tcBorders>
            <w:hideMark/>
          </w:tcPr>
          <w:p w14:paraId="0681915E" w14:textId="77777777" w:rsidR="0055546E" w:rsidRDefault="0055546E" w:rsidP="0055546E">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c>
          <w:tcPr>
            <w:tcW w:w="500" w:type="pct"/>
            <w:tcBorders>
              <w:top w:val="nil"/>
              <w:left w:val="nil"/>
              <w:bottom w:val="nil"/>
              <w:right w:val="nil"/>
            </w:tcBorders>
            <w:hideMark/>
          </w:tcPr>
          <w:p w14:paraId="33B26EE8" w14:textId="77777777" w:rsidR="0055546E" w:rsidRDefault="0055546E" w:rsidP="0055546E">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5F55971E"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C3EC13E" w14:textId="77777777" w:rsidTr="0055546E">
        <w:trPr>
          <w:tblCellSpacing w:w="15" w:type="dxa"/>
        </w:trPr>
        <w:tc>
          <w:tcPr>
            <w:tcW w:w="250" w:type="pct"/>
            <w:tcBorders>
              <w:top w:val="nil"/>
              <w:left w:val="nil"/>
              <w:bottom w:val="nil"/>
              <w:right w:val="nil"/>
            </w:tcBorders>
            <w:hideMark/>
          </w:tcPr>
          <w:p w14:paraId="378247D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0AE065" w14:textId="77777777" w:rsidR="0055546E" w:rsidRDefault="0055546E" w:rsidP="0055546E">
            <w:pPr>
              <w:rPr>
                <w:rFonts w:ascii="Calibri" w:hAnsi="Calibri" w:cs="Calibri"/>
                <w:sz w:val="22"/>
                <w:szCs w:val="22"/>
              </w:rPr>
            </w:pPr>
            <w:r>
              <w:rPr>
                <w:rFonts w:ascii="Calibri" w:hAnsi="Calibri" w:cs="Calibri"/>
                <w:sz w:val="22"/>
                <w:szCs w:val="22"/>
              </w:rPr>
              <w:t xml:space="preserve">Besluittype-omschrijving generiek </w:t>
            </w:r>
          </w:p>
        </w:tc>
        <w:tc>
          <w:tcPr>
            <w:tcW w:w="2500" w:type="pct"/>
            <w:tcBorders>
              <w:top w:val="nil"/>
              <w:left w:val="nil"/>
              <w:bottom w:val="nil"/>
              <w:right w:val="nil"/>
            </w:tcBorders>
            <w:hideMark/>
          </w:tcPr>
          <w:p w14:paraId="684F3BA3" w14:textId="77777777" w:rsidR="0055546E" w:rsidRDefault="0055546E" w:rsidP="0055546E">
            <w:pPr>
              <w:rPr>
                <w:rFonts w:ascii="Calibri" w:hAnsi="Calibri" w:cs="Calibri"/>
                <w:sz w:val="22"/>
                <w:szCs w:val="22"/>
              </w:rPr>
            </w:pPr>
            <w:r>
              <w:rPr>
                <w:rFonts w:ascii="Calibri" w:hAnsi="Calibri" w:cs="Calibri"/>
                <w:sz w:val="22"/>
                <w:szCs w:val="22"/>
              </w:rPr>
              <w:t>Algemeen gehanteerde omschrijving van de aard van BESLUITen van het BESLUITTYPE</w:t>
            </w:r>
          </w:p>
        </w:tc>
        <w:tc>
          <w:tcPr>
            <w:tcW w:w="500" w:type="pct"/>
            <w:tcBorders>
              <w:top w:val="nil"/>
              <w:left w:val="nil"/>
              <w:bottom w:val="nil"/>
              <w:right w:val="nil"/>
            </w:tcBorders>
            <w:hideMark/>
          </w:tcPr>
          <w:p w14:paraId="42AFB7DA"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A2D05A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74E5878" w14:textId="77777777" w:rsidTr="0055546E">
        <w:trPr>
          <w:tblCellSpacing w:w="15" w:type="dxa"/>
        </w:trPr>
        <w:tc>
          <w:tcPr>
            <w:tcW w:w="250" w:type="pct"/>
            <w:tcBorders>
              <w:top w:val="nil"/>
              <w:left w:val="nil"/>
              <w:bottom w:val="nil"/>
              <w:right w:val="nil"/>
            </w:tcBorders>
            <w:hideMark/>
          </w:tcPr>
          <w:p w14:paraId="6E883EB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DBC2FB" w14:textId="77777777" w:rsidR="0055546E" w:rsidRDefault="0055546E" w:rsidP="0055546E">
            <w:pPr>
              <w:rPr>
                <w:rFonts w:ascii="Calibri" w:hAnsi="Calibri" w:cs="Calibri"/>
                <w:sz w:val="22"/>
                <w:szCs w:val="22"/>
              </w:rPr>
            </w:pPr>
            <w:r>
              <w:rPr>
                <w:rFonts w:ascii="Calibri" w:hAnsi="Calibri" w:cs="Calibri"/>
                <w:sz w:val="22"/>
                <w:szCs w:val="22"/>
              </w:rPr>
              <w:t xml:space="preserve">Besluitcategorie </w:t>
            </w:r>
          </w:p>
        </w:tc>
        <w:tc>
          <w:tcPr>
            <w:tcW w:w="2500" w:type="pct"/>
            <w:tcBorders>
              <w:top w:val="nil"/>
              <w:left w:val="nil"/>
              <w:bottom w:val="nil"/>
              <w:right w:val="nil"/>
            </w:tcBorders>
            <w:hideMark/>
          </w:tcPr>
          <w:p w14:paraId="38D40DCC" w14:textId="77777777" w:rsidR="0055546E" w:rsidRDefault="0055546E" w:rsidP="0055546E">
            <w:pPr>
              <w:rPr>
                <w:rFonts w:ascii="Calibri" w:hAnsi="Calibri" w:cs="Calibri"/>
                <w:sz w:val="22"/>
                <w:szCs w:val="22"/>
              </w:rPr>
            </w:pPr>
            <w:r>
              <w:rPr>
                <w:rFonts w:ascii="Calibri" w:hAnsi="Calibri" w:cs="Calibri"/>
                <w:sz w:val="22"/>
                <w:szCs w:val="22"/>
              </w:rPr>
              <w:t>Typering van de aard van BESLUITen van het BESLUITTYPE.</w:t>
            </w:r>
          </w:p>
        </w:tc>
        <w:tc>
          <w:tcPr>
            <w:tcW w:w="500" w:type="pct"/>
            <w:tcBorders>
              <w:top w:val="nil"/>
              <w:left w:val="nil"/>
              <w:bottom w:val="nil"/>
              <w:right w:val="nil"/>
            </w:tcBorders>
            <w:hideMark/>
          </w:tcPr>
          <w:p w14:paraId="3A221344" w14:textId="77777777" w:rsidR="0055546E" w:rsidRDefault="0055546E" w:rsidP="0055546E">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4849EE78"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FD4813E" w14:textId="77777777" w:rsidTr="0055546E">
        <w:trPr>
          <w:tblCellSpacing w:w="15" w:type="dxa"/>
        </w:trPr>
        <w:tc>
          <w:tcPr>
            <w:tcW w:w="250" w:type="pct"/>
            <w:tcBorders>
              <w:top w:val="nil"/>
              <w:left w:val="nil"/>
              <w:bottom w:val="nil"/>
              <w:right w:val="nil"/>
            </w:tcBorders>
            <w:hideMark/>
          </w:tcPr>
          <w:p w14:paraId="73A4DC7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ABB301" w14:textId="77777777" w:rsidR="0055546E" w:rsidRDefault="0055546E" w:rsidP="0055546E">
            <w:pPr>
              <w:rPr>
                <w:rFonts w:ascii="Calibri" w:hAnsi="Calibri" w:cs="Calibri"/>
                <w:sz w:val="22"/>
                <w:szCs w:val="22"/>
              </w:rPr>
            </w:pPr>
            <w:r>
              <w:rPr>
                <w:rFonts w:ascii="Calibri" w:hAnsi="Calibri" w:cs="Calibri"/>
                <w:sz w:val="22"/>
                <w:szCs w:val="22"/>
              </w:rPr>
              <w:t xml:space="preserve">Reactietermijn </w:t>
            </w:r>
          </w:p>
        </w:tc>
        <w:tc>
          <w:tcPr>
            <w:tcW w:w="2500" w:type="pct"/>
            <w:tcBorders>
              <w:top w:val="nil"/>
              <w:left w:val="nil"/>
              <w:bottom w:val="nil"/>
              <w:right w:val="nil"/>
            </w:tcBorders>
            <w:hideMark/>
          </w:tcPr>
          <w:p w14:paraId="53FEF020" w14:textId="77777777" w:rsidR="0055546E" w:rsidRDefault="0055546E" w:rsidP="0055546E">
            <w:pPr>
              <w:rPr>
                <w:rFonts w:ascii="Calibri" w:hAnsi="Calibri" w:cs="Calibri"/>
                <w:sz w:val="22"/>
                <w:szCs w:val="22"/>
              </w:rPr>
            </w:pPr>
            <w:r>
              <w:rPr>
                <w:rFonts w:ascii="Calibri" w:hAnsi="Calibri" w:cs="Calibri"/>
                <w:sz w:val="22"/>
                <w:szCs w:val="22"/>
              </w:rPr>
              <w:t xml:space="preserve">Het aantal dagen, gerekend vanaf de verzend- of publicatiedatum, waarbinnen verweer tegen een besluit van het besluittype mogelijk is. </w:t>
            </w:r>
          </w:p>
        </w:tc>
        <w:tc>
          <w:tcPr>
            <w:tcW w:w="500" w:type="pct"/>
            <w:tcBorders>
              <w:top w:val="nil"/>
              <w:left w:val="nil"/>
              <w:bottom w:val="nil"/>
              <w:right w:val="nil"/>
            </w:tcBorders>
            <w:hideMark/>
          </w:tcPr>
          <w:p w14:paraId="764ECF64" w14:textId="77777777" w:rsidR="0055546E" w:rsidRDefault="0055546E" w:rsidP="0055546E">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48773261"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ECA76CB" w14:textId="77777777" w:rsidTr="0055546E">
        <w:trPr>
          <w:tblCellSpacing w:w="15" w:type="dxa"/>
        </w:trPr>
        <w:tc>
          <w:tcPr>
            <w:tcW w:w="250" w:type="pct"/>
            <w:tcBorders>
              <w:top w:val="nil"/>
              <w:left w:val="nil"/>
              <w:bottom w:val="nil"/>
              <w:right w:val="nil"/>
            </w:tcBorders>
            <w:hideMark/>
          </w:tcPr>
          <w:p w14:paraId="366EDE5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55BADA" w14:textId="77777777" w:rsidR="0055546E" w:rsidRDefault="0055546E" w:rsidP="0055546E">
            <w:pPr>
              <w:rPr>
                <w:rFonts w:ascii="Calibri" w:hAnsi="Calibri" w:cs="Calibri"/>
                <w:sz w:val="22"/>
                <w:szCs w:val="22"/>
              </w:rPr>
            </w:pPr>
            <w:r>
              <w:rPr>
                <w:rFonts w:ascii="Calibri" w:hAnsi="Calibri" w:cs="Calibri"/>
                <w:sz w:val="22"/>
                <w:szCs w:val="22"/>
              </w:rPr>
              <w:t xml:space="preserve">Publicatie-indicatie </w:t>
            </w:r>
          </w:p>
        </w:tc>
        <w:tc>
          <w:tcPr>
            <w:tcW w:w="2500" w:type="pct"/>
            <w:tcBorders>
              <w:top w:val="nil"/>
              <w:left w:val="nil"/>
              <w:bottom w:val="nil"/>
              <w:right w:val="nil"/>
            </w:tcBorders>
            <w:hideMark/>
          </w:tcPr>
          <w:p w14:paraId="31EE1CF4" w14:textId="77777777" w:rsidR="0055546E" w:rsidRDefault="0055546E" w:rsidP="0055546E">
            <w:pPr>
              <w:rPr>
                <w:rFonts w:ascii="Calibri" w:hAnsi="Calibri" w:cs="Calibri"/>
                <w:sz w:val="22"/>
                <w:szCs w:val="22"/>
              </w:rPr>
            </w:pPr>
            <w:r>
              <w:rPr>
                <w:rFonts w:ascii="Calibri" w:hAnsi="Calibri" w:cs="Calibri"/>
                <w:sz w:val="22"/>
                <w:szCs w:val="22"/>
              </w:rPr>
              <w:t>Aanduiding of BESLUITen van dit BESLUITTYPE gepubliceerd moeten worden.</w:t>
            </w:r>
          </w:p>
        </w:tc>
        <w:tc>
          <w:tcPr>
            <w:tcW w:w="500" w:type="pct"/>
            <w:tcBorders>
              <w:top w:val="nil"/>
              <w:left w:val="nil"/>
              <w:bottom w:val="nil"/>
              <w:right w:val="nil"/>
            </w:tcBorders>
            <w:hideMark/>
          </w:tcPr>
          <w:p w14:paraId="16D99BBA" w14:textId="77777777" w:rsidR="0055546E" w:rsidRDefault="0055546E" w:rsidP="0055546E">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3537F54E"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65055D5" w14:textId="77777777" w:rsidTr="0055546E">
        <w:trPr>
          <w:tblCellSpacing w:w="15" w:type="dxa"/>
        </w:trPr>
        <w:tc>
          <w:tcPr>
            <w:tcW w:w="250" w:type="pct"/>
            <w:tcBorders>
              <w:top w:val="nil"/>
              <w:left w:val="nil"/>
              <w:bottom w:val="nil"/>
              <w:right w:val="nil"/>
            </w:tcBorders>
            <w:hideMark/>
          </w:tcPr>
          <w:p w14:paraId="783C323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5E89F2" w14:textId="77777777" w:rsidR="0055546E" w:rsidRDefault="0055546E" w:rsidP="0055546E">
            <w:pPr>
              <w:rPr>
                <w:rFonts w:ascii="Calibri" w:hAnsi="Calibri" w:cs="Calibri"/>
                <w:sz w:val="22"/>
                <w:szCs w:val="22"/>
              </w:rPr>
            </w:pPr>
            <w:r>
              <w:rPr>
                <w:rFonts w:ascii="Calibri" w:hAnsi="Calibri" w:cs="Calibri"/>
                <w:sz w:val="22"/>
                <w:szCs w:val="22"/>
              </w:rPr>
              <w:t xml:space="preserve">Publicatietekst </w:t>
            </w:r>
          </w:p>
        </w:tc>
        <w:tc>
          <w:tcPr>
            <w:tcW w:w="2500" w:type="pct"/>
            <w:tcBorders>
              <w:top w:val="nil"/>
              <w:left w:val="nil"/>
              <w:bottom w:val="nil"/>
              <w:right w:val="nil"/>
            </w:tcBorders>
            <w:hideMark/>
          </w:tcPr>
          <w:p w14:paraId="1DDEE467" w14:textId="77777777" w:rsidR="0055546E" w:rsidRDefault="0055546E" w:rsidP="0055546E">
            <w:pPr>
              <w:rPr>
                <w:rFonts w:ascii="Calibri" w:hAnsi="Calibri" w:cs="Calibri"/>
                <w:sz w:val="22"/>
                <w:szCs w:val="22"/>
              </w:rPr>
            </w:pPr>
            <w:r>
              <w:rPr>
                <w:rFonts w:ascii="Calibri" w:hAnsi="Calibri" w:cs="Calibri"/>
                <w:sz w:val="22"/>
                <w:szCs w:val="22"/>
              </w:rPr>
              <w:t>De generieke tekst van de publicatie van BESLUITen van dit BESLUITTYPE</w:t>
            </w:r>
          </w:p>
        </w:tc>
        <w:tc>
          <w:tcPr>
            <w:tcW w:w="500" w:type="pct"/>
            <w:tcBorders>
              <w:top w:val="nil"/>
              <w:left w:val="nil"/>
              <w:bottom w:val="nil"/>
              <w:right w:val="nil"/>
            </w:tcBorders>
            <w:hideMark/>
          </w:tcPr>
          <w:p w14:paraId="0AED14F2" w14:textId="77777777" w:rsidR="0055546E" w:rsidRDefault="0055546E" w:rsidP="0055546E">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44492D01"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784375F" w14:textId="77777777" w:rsidTr="0055546E">
        <w:trPr>
          <w:tblCellSpacing w:w="15" w:type="dxa"/>
        </w:trPr>
        <w:tc>
          <w:tcPr>
            <w:tcW w:w="250" w:type="pct"/>
            <w:tcBorders>
              <w:top w:val="nil"/>
              <w:left w:val="nil"/>
              <w:bottom w:val="nil"/>
              <w:right w:val="nil"/>
            </w:tcBorders>
            <w:hideMark/>
          </w:tcPr>
          <w:p w14:paraId="12F9976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315DA0" w14:textId="77777777" w:rsidR="0055546E" w:rsidRDefault="0055546E" w:rsidP="0055546E">
            <w:pPr>
              <w:rPr>
                <w:rFonts w:ascii="Calibri" w:hAnsi="Calibri" w:cs="Calibri"/>
                <w:sz w:val="22"/>
                <w:szCs w:val="22"/>
              </w:rPr>
            </w:pPr>
            <w:r>
              <w:rPr>
                <w:rFonts w:ascii="Calibri" w:hAnsi="Calibri" w:cs="Calibri"/>
                <w:sz w:val="22"/>
                <w:szCs w:val="22"/>
              </w:rPr>
              <w:t xml:space="preserve">Publicatietermijn </w:t>
            </w:r>
          </w:p>
        </w:tc>
        <w:tc>
          <w:tcPr>
            <w:tcW w:w="2500" w:type="pct"/>
            <w:tcBorders>
              <w:top w:val="nil"/>
              <w:left w:val="nil"/>
              <w:bottom w:val="nil"/>
              <w:right w:val="nil"/>
            </w:tcBorders>
            <w:hideMark/>
          </w:tcPr>
          <w:p w14:paraId="5CE1807D" w14:textId="77777777" w:rsidR="0055546E" w:rsidRDefault="0055546E" w:rsidP="0055546E">
            <w:pPr>
              <w:rPr>
                <w:rFonts w:ascii="Calibri" w:hAnsi="Calibri" w:cs="Calibri"/>
                <w:sz w:val="22"/>
                <w:szCs w:val="22"/>
              </w:rPr>
            </w:pPr>
            <w:r>
              <w:rPr>
                <w:rFonts w:ascii="Calibri" w:hAnsi="Calibri" w:cs="Calibri"/>
                <w:sz w:val="22"/>
                <w:szCs w:val="22"/>
              </w:rPr>
              <w:t xml:space="preserve">Het aantal dagen, gerekend vanaf de verzend- of publicatiedatum, dat BESLUITen van dit BESLUITTYPE gepubliceerd moeten blijven. </w:t>
            </w:r>
          </w:p>
        </w:tc>
        <w:tc>
          <w:tcPr>
            <w:tcW w:w="500" w:type="pct"/>
            <w:tcBorders>
              <w:top w:val="nil"/>
              <w:left w:val="nil"/>
              <w:bottom w:val="nil"/>
              <w:right w:val="nil"/>
            </w:tcBorders>
            <w:hideMark/>
          </w:tcPr>
          <w:p w14:paraId="520B328C" w14:textId="77777777" w:rsidR="0055546E" w:rsidRDefault="0055546E" w:rsidP="0055546E">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129EF75C"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D41C7C7" w14:textId="77777777" w:rsidTr="0055546E">
        <w:trPr>
          <w:tblCellSpacing w:w="15" w:type="dxa"/>
        </w:trPr>
        <w:tc>
          <w:tcPr>
            <w:tcW w:w="250" w:type="pct"/>
            <w:tcBorders>
              <w:top w:val="nil"/>
              <w:left w:val="nil"/>
              <w:bottom w:val="nil"/>
              <w:right w:val="nil"/>
            </w:tcBorders>
            <w:hideMark/>
          </w:tcPr>
          <w:p w14:paraId="264D252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96594C" w14:textId="77777777" w:rsidR="0055546E" w:rsidRDefault="0055546E" w:rsidP="0055546E">
            <w:pPr>
              <w:rPr>
                <w:rFonts w:ascii="Calibri" w:hAnsi="Calibri" w:cs="Calibri"/>
                <w:sz w:val="22"/>
                <w:szCs w:val="22"/>
              </w:rPr>
            </w:pPr>
            <w:r>
              <w:rPr>
                <w:rFonts w:ascii="Calibri" w:hAnsi="Calibri" w:cs="Calibri"/>
                <w:sz w:val="22"/>
                <w:szCs w:val="22"/>
              </w:rPr>
              <w:t xml:space="preserve">Datum begin geldigheid besluittype </w:t>
            </w:r>
          </w:p>
        </w:tc>
        <w:tc>
          <w:tcPr>
            <w:tcW w:w="2500" w:type="pct"/>
            <w:tcBorders>
              <w:top w:val="nil"/>
              <w:left w:val="nil"/>
              <w:bottom w:val="nil"/>
              <w:right w:val="nil"/>
            </w:tcBorders>
            <w:hideMark/>
          </w:tcPr>
          <w:p w14:paraId="3AECB18B" w14:textId="77777777" w:rsidR="0055546E" w:rsidRDefault="0055546E" w:rsidP="0055546E">
            <w:pPr>
              <w:rPr>
                <w:rFonts w:ascii="Calibri" w:hAnsi="Calibri" w:cs="Calibri"/>
                <w:sz w:val="22"/>
                <w:szCs w:val="22"/>
              </w:rPr>
            </w:pPr>
            <w:r>
              <w:rPr>
                <w:rFonts w:ascii="Calibri" w:hAnsi="Calibri" w:cs="Calibri"/>
                <w:sz w:val="22"/>
                <w:szCs w:val="22"/>
              </w:rPr>
              <w:t>De datum waarop het BESLUITTYPE is ontstaan.</w:t>
            </w:r>
          </w:p>
        </w:tc>
        <w:tc>
          <w:tcPr>
            <w:tcW w:w="500" w:type="pct"/>
            <w:tcBorders>
              <w:top w:val="nil"/>
              <w:left w:val="nil"/>
              <w:bottom w:val="nil"/>
              <w:right w:val="nil"/>
            </w:tcBorders>
            <w:hideMark/>
          </w:tcPr>
          <w:p w14:paraId="256401EE"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8AAD889"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C2373BC" w14:textId="77777777" w:rsidTr="0055546E">
        <w:trPr>
          <w:tblCellSpacing w:w="15" w:type="dxa"/>
        </w:trPr>
        <w:tc>
          <w:tcPr>
            <w:tcW w:w="250" w:type="pct"/>
            <w:tcBorders>
              <w:top w:val="nil"/>
              <w:left w:val="nil"/>
              <w:bottom w:val="nil"/>
              <w:right w:val="nil"/>
            </w:tcBorders>
            <w:hideMark/>
          </w:tcPr>
          <w:p w14:paraId="7F99E61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1E2261" w14:textId="77777777" w:rsidR="0055546E" w:rsidRDefault="0055546E" w:rsidP="0055546E">
            <w:pPr>
              <w:rPr>
                <w:rFonts w:ascii="Calibri" w:hAnsi="Calibri" w:cs="Calibri"/>
                <w:sz w:val="22"/>
                <w:szCs w:val="22"/>
              </w:rPr>
            </w:pPr>
            <w:r>
              <w:rPr>
                <w:rFonts w:ascii="Calibri" w:hAnsi="Calibri" w:cs="Calibri"/>
                <w:sz w:val="22"/>
                <w:szCs w:val="22"/>
              </w:rPr>
              <w:t xml:space="preserve">Datum einde geldigheid besluittype </w:t>
            </w:r>
          </w:p>
        </w:tc>
        <w:tc>
          <w:tcPr>
            <w:tcW w:w="2500" w:type="pct"/>
            <w:tcBorders>
              <w:top w:val="nil"/>
              <w:left w:val="nil"/>
              <w:bottom w:val="nil"/>
              <w:right w:val="nil"/>
            </w:tcBorders>
            <w:hideMark/>
          </w:tcPr>
          <w:p w14:paraId="7519CB76" w14:textId="77777777" w:rsidR="0055546E" w:rsidRDefault="0055546E" w:rsidP="0055546E">
            <w:pPr>
              <w:rPr>
                <w:rFonts w:ascii="Calibri" w:hAnsi="Calibri" w:cs="Calibri"/>
                <w:sz w:val="22"/>
                <w:szCs w:val="22"/>
              </w:rPr>
            </w:pPr>
            <w:r>
              <w:rPr>
                <w:rFonts w:ascii="Calibri" w:hAnsi="Calibri" w:cs="Calibri"/>
                <w:sz w:val="22"/>
                <w:szCs w:val="22"/>
              </w:rPr>
              <w:t>De datum waarop het BESLUITTYPE is opgeheven.</w:t>
            </w:r>
          </w:p>
        </w:tc>
        <w:tc>
          <w:tcPr>
            <w:tcW w:w="500" w:type="pct"/>
            <w:tcBorders>
              <w:top w:val="nil"/>
              <w:left w:val="nil"/>
              <w:bottom w:val="nil"/>
              <w:right w:val="nil"/>
            </w:tcBorders>
            <w:hideMark/>
          </w:tcPr>
          <w:p w14:paraId="799F611B"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25D30BB" w14:textId="77777777" w:rsidR="0055546E" w:rsidRDefault="0055546E" w:rsidP="0055546E">
            <w:pPr>
              <w:rPr>
                <w:rFonts w:ascii="Calibri" w:hAnsi="Calibri" w:cs="Calibri"/>
                <w:sz w:val="22"/>
                <w:szCs w:val="22"/>
              </w:rPr>
            </w:pPr>
            <w:r>
              <w:rPr>
                <w:rFonts w:ascii="Calibri" w:hAnsi="Calibri" w:cs="Calibri"/>
                <w:sz w:val="22"/>
                <w:szCs w:val="22"/>
              </w:rPr>
              <w:t>0 .. 1</w:t>
            </w:r>
          </w:p>
        </w:tc>
      </w:tr>
    </w:tbl>
    <w:p w14:paraId="771BF299"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7EC225A1" w14:textId="77777777" w:rsidTr="0055546E">
        <w:trPr>
          <w:tblCellSpacing w:w="15" w:type="dxa"/>
        </w:trPr>
        <w:tc>
          <w:tcPr>
            <w:tcW w:w="1500" w:type="pct"/>
            <w:tcBorders>
              <w:top w:val="nil"/>
              <w:left w:val="nil"/>
              <w:bottom w:val="nil"/>
              <w:right w:val="nil"/>
            </w:tcBorders>
            <w:hideMark/>
          </w:tcPr>
          <w:p w14:paraId="0636C8CD"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792A846D"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6B839BE4" w14:textId="77777777" w:rsidTr="0055546E">
        <w:trPr>
          <w:tblCellSpacing w:w="15" w:type="dxa"/>
        </w:trPr>
        <w:tc>
          <w:tcPr>
            <w:tcW w:w="250" w:type="pct"/>
            <w:tcBorders>
              <w:top w:val="nil"/>
              <w:left w:val="nil"/>
              <w:bottom w:val="nil"/>
              <w:right w:val="nil"/>
            </w:tcBorders>
            <w:hideMark/>
          </w:tcPr>
          <w:p w14:paraId="6F273C0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F362704" w14:textId="77777777" w:rsidR="0055546E" w:rsidRDefault="0055546E" w:rsidP="0055546E">
            <w:pPr>
              <w:rPr>
                <w:rFonts w:ascii="Calibri" w:hAnsi="Calibri" w:cs="Calibri"/>
                <w:sz w:val="22"/>
                <w:szCs w:val="22"/>
              </w:rPr>
            </w:pPr>
            <w:r>
              <w:rPr>
                <w:rFonts w:ascii="Calibri" w:hAnsi="Calibri" w:cs="Calibri"/>
                <w:sz w:val="22"/>
                <w:szCs w:val="22"/>
              </w:rPr>
              <w:t xml:space="preserve">Het betreft de indeling of groepering van besluiten naar hun aard, zoals bouwvergunning, ontheffing geluidhinder en monumentensubsidie </w:t>
            </w:r>
          </w:p>
        </w:tc>
      </w:tr>
    </w:tbl>
    <w:p w14:paraId="060CF6BE" w14:textId="77777777" w:rsidR="002E0941" w:rsidRDefault="002E0941" w:rsidP="002E0941">
      <w:pPr>
        <w:pStyle w:val="Kop2"/>
        <w:rPr>
          <w:rFonts w:ascii="Calibri" w:hAnsi="Calibri" w:cs="Calibri"/>
        </w:rPr>
      </w:pPr>
      <w:bookmarkStart w:id="30" w:name="_Toc517048408"/>
      <w:r>
        <w:rPr>
          <w:rFonts w:ascii="Calibri" w:hAnsi="Calibri" w:cs="Calibri"/>
        </w:rPr>
        <w:t>Objecttype BETROKKENE</w:t>
      </w:r>
      <w:bookmarkEnd w:id="3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9FBC44" w14:textId="77777777" w:rsidTr="002E0941">
        <w:trPr>
          <w:tblCellSpacing w:w="15" w:type="dxa"/>
        </w:trPr>
        <w:tc>
          <w:tcPr>
            <w:tcW w:w="1500" w:type="pct"/>
            <w:tcBorders>
              <w:top w:val="nil"/>
              <w:left w:val="nil"/>
              <w:bottom w:val="nil"/>
              <w:right w:val="nil"/>
            </w:tcBorders>
            <w:hideMark/>
          </w:tcPr>
          <w:p w14:paraId="3A6285C8"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0B30A51" w14:textId="77777777" w:rsidR="002E0941" w:rsidRDefault="002E0941">
            <w:pPr>
              <w:rPr>
                <w:rFonts w:ascii="Calibri" w:hAnsi="Calibri" w:cs="Calibri"/>
                <w:sz w:val="22"/>
                <w:szCs w:val="22"/>
              </w:rPr>
            </w:pPr>
            <w:r>
              <w:rPr>
                <w:rFonts w:ascii="Calibri" w:hAnsi="Calibri" w:cs="Calibri"/>
                <w:sz w:val="22"/>
                <w:szCs w:val="22"/>
              </w:rPr>
              <w:t>BETROKKENE</w:t>
            </w:r>
          </w:p>
        </w:tc>
      </w:tr>
      <w:tr w:rsidR="002E0941" w14:paraId="76AE8A2D" w14:textId="77777777" w:rsidTr="002E0941">
        <w:trPr>
          <w:tblCellSpacing w:w="15" w:type="dxa"/>
        </w:trPr>
        <w:tc>
          <w:tcPr>
            <w:tcW w:w="1500" w:type="pct"/>
            <w:tcBorders>
              <w:top w:val="nil"/>
              <w:left w:val="nil"/>
              <w:bottom w:val="nil"/>
              <w:right w:val="nil"/>
            </w:tcBorders>
            <w:hideMark/>
          </w:tcPr>
          <w:p w14:paraId="4E06337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EF1A0B1"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034FD77A" w14:textId="77777777" w:rsidTr="002E0941">
        <w:trPr>
          <w:tblCellSpacing w:w="15" w:type="dxa"/>
        </w:trPr>
        <w:tc>
          <w:tcPr>
            <w:tcW w:w="1500" w:type="pct"/>
            <w:tcBorders>
              <w:top w:val="nil"/>
              <w:left w:val="nil"/>
              <w:bottom w:val="nil"/>
              <w:right w:val="nil"/>
            </w:tcBorders>
            <w:hideMark/>
          </w:tcPr>
          <w:p w14:paraId="20F7E56C"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292A7D" w14:textId="77777777" w:rsidR="002E0941" w:rsidRDefault="002E0941">
            <w:pPr>
              <w:rPr>
                <w:rFonts w:ascii="Calibri" w:hAnsi="Calibri" w:cs="Calibri"/>
                <w:sz w:val="22"/>
                <w:szCs w:val="22"/>
              </w:rPr>
            </w:pPr>
            <w:r>
              <w:rPr>
                <w:rFonts w:ascii="Calibri" w:hAnsi="Calibri" w:cs="Calibri"/>
                <w:sz w:val="22"/>
                <w:szCs w:val="22"/>
              </w:rPr>
              <w:t xml:space="preserve">Een individu of een als zodanig benoemde groep van individuen, die als groep kunnen handelen, die een rol speelt bij één of meer ZAAKen. </w:t>
            </w:r>
          </w:p>
        </w:tc>
      </w:tr>
      <w:tr w:rsidR="002E0941" w14:paraId="3A8B7776" w14:textId="77777777" w:rsidTr="002E0941">
        <w:trPr>
          <w:tblCellSpacing w:w="15" w:type="dxa"/>
        </w:trPr>
        <w:tc>
          <w:tcPr>
            <w:tcW w:w="1500" w:type="pct"/>
            <w:tcBorders>
              <w:top w:val="nil"/>
              <w:left w:val="nil"/>
              <w:bottom w:val="nil"/>
              <w:right w:val="nil"/>
            </w:tcBorders>
            <w:hideMark/>
          </w:tcPr>
          <w:p w14:paraId="290A2389"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5020BCD"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17857C36" w14:textId="77777777" w:rsidTr="002E0941">
        <w:trPr>
          <w:tblCellSpacing w:w="15" w:type="dxa"/>
        </w:trPr>
        <w:tc>
          <w:tcPr>
            <w:tcW w:w="1500" w:type="pct"/>
            <w:tcBorders>
              <w:top w:val="nil"/>
              <w:left w:val="nil"/>
              <w:bottom w:val="nil"/>
              <w:right w:val="nil"/>
            </w:tcBorders>
            <w:hideMark/>
          </w:tcPr>
          <w:p w14:paraId="1372C85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57D0069" w14:textId="77777777" w:rsidR="002E0941" w:rsidRDefault="002E0941">
            <w:pPr>
              <w:rPr>
                <w:rFonts w:ascii="Calibri" w:hAnsi="Calibri" w:cs="Calibri"/>
                <w:sz w:val="22"/>
                <w:szCs w:val="22"/>
              </w:rPr>
            </w:pPr>
            <w:r>
              <w:rPr>
                <w:rFonts w:ascii="Calibri" w:hAnsi="Calibri" w:cs="Calibri"/>
                <w:sz w:val="22"/>
                <w:szCs w:val="22"/>
              </w:rPr>
              <w:t>1 juni 2008</w:t>
            </w:r>
          </w:p>
        </w:tc>
      </w:tr>
      <w:tr w:rsidR="002E0941" w14:paraId="291E43D9" w14:textId="77777777" w:rsidTr="002E0941">
        <w:trPr>
          <w:tblCellSpacing w:w="15" w:type="dxa"/>
        </w:trPr>
        <w:tc>
          <w:tcPr>
            <w:tcW w:w="1500" w:type="pct"/>
            <w:tcBorders>
              <w:top w:val="nil"/>
              <w:left w:val="nil"/>
              <w:bottom w:val="nil"/>
              <w:right w:val="nil"/>
            </w:tcBorders>
            <w:hideMark/>
          </w:tcPr>
          <w:p w14:paraId="76FAE2B4"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1D81159" w14:textId="77777777" w:rsidR="002E0941" w:rsidRDefault="002E0941">
            <w:pPr>
              <w:rPr>
                <w:rFonts w:ascii="Calibri" w:hAnsi="Calibri" w:cs="Calibri"/>
                <w:sz w:val="22"/>
                <w:szCs w:val="22"/>
              </w:rPr>
            </w:pPr>
            <w:r>
              <w:rPr>
                <w:rFonts w:ascii="Calibri" w:hAnsi="Calibri" w:cs="Calibri"/>
                <w:sz w:val="22"/>
                <w:szCs w:val="22"/>
              </w:rPr>
              <w:t>, BETROKKENE is NIET-NATUURLIJK PERSOON</w:t>
            </w:r>
          </w:p>
        </w:tc>
      </w:tr>
      <w:tr w:rsidR="002E0941" w14:paraId="5D1188EC" w14:textId="77777777" w:rsidTr="002E0941">
        <w:trPr>
          <w:tblCellSpacing w:w="15" w:type="dxa"/>
        </w:trPr>
        <w:tc>
          <w:tcPr>
            <w:tcW w:w="1500" w:type="pct"/>
            <w:tcBorders>
              <w:top w:val="nil"/>
              <w:left w:val="nil"/>
              <w:bottom w:val="nil"/>
              <w:right w:val="nil"/>
            </w:tcBorders>
            <w:hideMark/>
          </w:tcPr>
          <w:p w14:paraId="091D9E5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0516160" w14:textId="77777777" w:rsidR="002E0941" w:rsidRDefault="002E0941">
            <w:pPr>
              <w:rPr>
                <w:rFonts w:ascii="Calibri" w:hAnsi="Calibri" w:cs="Calibri"/>
                <w:sz w:val="22"/>
                <w:szCs w:val="22"/>
              </w:rPr>
            </w:pPr>
            <w:r>
              <w:rPr>
                <w:rFonts w:ascii="Calibri" w:hAnsi="Calibri" w:cs="Calibri"/>
                <w:sz w:val="22"/>
                <w:szCs w:val="22"/>
              </w:rPr>
              <w:t xml:space="preserve">Alle NATUURLIJK PERSOONen, NIET-NATUURLIJK PERSOONen, VESTIGINGen, ORGANISATORISCHE EENHEIDen (van de zaak-behandelende organisatie) en MEDEWERKERs (van die zaak-behandelende organisatie) die betrokken zijn in enigerlei rol bij één of meer zaken van de zaakbehandelende organisatie. </w:t>
            </w:r>
          </w:p>
        </w:tc>
      </w:tr>
      <w:tr w:rsidR="002E0941" w14:paraId="51F42D56" w14:textId="77777777" w:rsidTr="002E0941">
        <w:trPr>
          <w:tblCellSpacing w:w="15" w:type="dxa"/>
        </w:trPr>
        <w:tc>
          <w:tcPr>
            <w:tcW w:w="1500" w:type="pct"/>
            <w:tcBorders>
              <w:top w:val="nil"/>
              <w:left w:val="nil"/>
              <w:bottom w:val="nil"/>
              <w:right w:val="nil"/>
            </w:tcBorders>
            <w:hideMark/>
          </w:tcPr>
          <w:p w14:paraId="04BEB8E7"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3C8305D" w14:textId="77777777" w:rsidR="002E0941" w:rsidRDefault="002E0941">
            <w:pPr>
              <w:rPr>
                <w:rFonts w:ascii="Calibri" w:hAnsi="Calibri" w:cs="Calibri"/>
                <w:sz w:val="22"/>
                <w:szCs w:val="22"/>
              </w:rPr>
            </w:pPr>
          </w:p>
        </w:tc>
      </w:tr>
      <w:tr w:rsidR="002E0941" w14:paraId="1EF3FA79" w14:textId="77777777" w:rsidTr="002E0941">
        <w:trPr>
          <w:tblCellSpacing w:w="15" w:type="dxa"/>
        </w:trPr>
        <w:tc>
          <w:tcPr>
            <w:tcW w:w="1500" w:type="pct"/>
            <w:tcBorders>
              <w:top w:val="nil"/>
              <w:left w:val="nil"/>
              <w:bottom w:val="nil"/>
              <w:right w:val="nil"/>
            </w:tcBorders>
            <w:hideMark/>
          </w:tcPr>
          <w:p w14:paraId="1F7C1602"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665156D" w14:textId="77777777" w:rsidR="002E0941" w:rsidRDefault="002E0941">
            <w:pPr>
              <w:rPr>
                <w:rFonts w:ascii="Calibri" w:hAnsi="Calibri" w:cs="Calibri"/>
                <w:sz w:val="22"/>
                <w:szCs w:val="22"/>
              </w:rPr>
            </w:pPr>
            <w:r>
              <w:rPr>
                <w:rFonts w:ascii="Calibri" w:hAnsi="Calibri" w:cs="Calibri"/>
                <w:sz w:val="22"/>
                <w:szCs w:val="22"/>
              </w:rPr>
              <w:t>Ja</w:t>
            </w:r>
          </w:p>
        </w:tc>
      </w:tr>
    </w:tbl>
    <w:p w14:paraId="10DCC1D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2538F8A" w14:textId="77777777" w:rsidTr="002E0941">
        <w:trPr>
          <w:tblCellSpacing w:w="15" w:type="dxa"/>
        </w:trPr>
        <w:tc>
          <w:tcPr>
            <w:tcW w:w="1500" w:type="pct"/>
            <w:tcBorders>
              <w:top w:val="nil"/>
              <w:left w:val="nil"/>
              <w:bottom w:val="nil"/>
              <w:right w:val="nil"/>
            </w:tcBorders>
            <w:hideMark/>
          </w:tcPr>
          <w:p w14:paraId="0003F17A"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AB6802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61E6F1D9" w14:textId="77777777" w:rsidTr="002E0941">
        <w:trPr>
          <w:tblCellSpacing w:w="15" w:type="dxa"/>
        </w:trPr>
        <w:tc>
          <w:tcPr>
            <w:tcW w:w="0" w:type="auto"/>
            <w:tcBorders>
              <w:top w:val="nil"/>
              <w:left w:val="nil"/>
              <w:bottom w:val="nil"/>
              <w:right w:val="nil"/>
            </w:tcBorders>
            <w:hideMark/>
          </w:tcPr>
          <w:p w14:paraId="565ED907"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FB8D1F0"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05AA95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11F87E8"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1ADC18C"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F36E33E" w14:textId="77777777" w:rsidTr="002E0941">
        <w:trPr>
          <w:tblCellSpacing w:w="15" w:type="dxa"/>
        </w:trPr>
        <w:tc>
          <w:tcPr>
            <w:tcW w:w="250" w:type="pct"/>
            <w:tcBorders>
              <w:top w:val="nil"/>
              <w:left w:val="nil"/>
              <w:bottom w:val="nil"/>
              <w:right w:val="nil"/>
            </w:tcBorders>
            <w:hideMark/>
          </w:tcPr>
          <w:p w14:paraId="73D8F17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4B34D32" w14:textId="77777777" w:rsidR="002E0941" w:rsidRDefault="002E0941">
            <w:pPr>
              <w:rPr>
                <w:rFonts w:ascii="Calibri" w:hAnsi="Calibri" w:cs="Calibri"/>
                <w:sz w:val="22"/>
                <w:szCs w:val="22"/>
              </w:rPr>
            </w:pPr>
            <w:r>
              <w:rPr>
                <w:rFonts w:ascii="Calibri" w:hAnsi="Calibri" w:cs="Calibri"/>
                <w:sz w:val="22"/>
                <w:szCs w:val="22"/>
              </w:rPr>
              <w:t xml:space="preserve">Naam </w:t>
            </w:r>
          </w:p>
        </w:tc>
        <w:tc>
          <w:tcPr>
            <w:tcW w:w="2500" w:type="pct"/>
            <w:tcBorders>
              <w:top w:val="nil"/>
              <w:left w:val="nil"/>
              <w:bottom w:val="nil"/>
              <w:right w:val="nil"/>
            </w:tcBorders>
            <w:hideMark/>
          </w:tcPr>
          <w:p w14:paraId="4DA56C94" w14:textId="77777777" w:rsidR="002E0941" w:rsidRDefault="002E0941">
            <w:pPr>
              <w:rPr>
                <w:rFonts w:ascii="Calibri" w:hAnsi="Calibri" w:cs="Calibri"/>
                <w:sz w:val="22"/>
                <w:szCs w:val="22"/>
              </w:rPr>
            </w:pPr>
            <w:r>
              <w:rPr>
                <w:rFonts w:ascii="Calibri" w:hAnsi="Calibri" w:cs="Calibri"/>
                <w:sz w:val="22"/>
                <w:szCs w:val="22"/>
              </w:rPr>
              <w:t xml:space="preserve">De benaming van de BETROKKENE indien dit een (NIET) NATUURLIJK PERSOON, VESTIGING of specialisatie daarvan is. </w:t>
            </w:r>
          </w:p>
        </w:tc>
        <w:tc>
          <w:tcPr>
            <w:tcW w:w="500" w:type="pct"/>
            <w:tcBorders>
              <w:top w:val="nil"/>
              <w:left w:val="nil"/>
              <w:bottom w:val="nil"/>
              <w:right w:val="nil"/>
            </w:tcBorders>
            <w:hideMark/>
          </w:tcPr>
          <w:p w14:paraId="5E433571"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53661B6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0B0691E" w14:textId="77777777" w:rsidTr="002E0941">
        <w:trPr>
          <w:tblCellSpacing w:w="15" w:type="dxa"/>
        </w:trPr>
        <w:tc>
          <w:tcPr>
            <w:tcW w:w="250" w:type="pct"/>
            <w:tcBorders>
              <w:top w:val="nil"/>
              <w:left w:val="nil"/>
              <w:bottom w:val="nil"/>
              <w:right w:val="nil"/>
            </w:tcBorders>
            <w:hideMark/>
          </w:tcPr>
          <w:p w14:paraId="47B86F4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992DC81" w14:textId="77777777" w:rsidR="002E0941" w:rsidRDefault="002E0941">
            <w:pPr>
              <w:rPr>
                <w:rFonts w:ascii="Calibri" w:hAnsi="Calibri" w:cs="Calibri"/>
                <w:sz w:val="22"/>
                <w:szCs w:val="22"/>
              </w:rPr>
            </w:pPr>
            <w:r>
              <w:rPr>
                <w:rFonts w:ascii="Calibri" w:hAnsi="Calibri" w:cs="Calibri"/>
                <w:sz w:val="22"/>
                <w:szCs w:val="22"/>
              </w:rPr>
              <w:t xml:space="preserve">Adres binnenland </w:t>
            </w:r>
          </w:p>
        </w:tc>
        <w:tc>
          <w:tcPr>
            <w:tcW w:w="2500" w:type="pct"/>
            <w:tcBorders>
              <w:top w:val="nil"/>
              <w:left w:val="nil"/>
              <w:bottom w:val="nil"/>
              <w:right w:val="nil"/>
            </w:tcBorders>
            <w:hideMark/>
          </w:tcPr>
          <w:p w14:paraId="6221FA2F" w14:textId="77777777" w:rsidR="002E0941" w:rsidRDefault="002E0941">
            <w:pPr>
              <w:rPr>
                <w:rFonts w:ascii="Calibri" w:hAnsi="Calibri" w:cs="Calibri"/>
                <w:sz w:val="22"/>
                <w:szCs w:val="22"/>
              </w:rPr>
            </w:pPr>
            <w:r>
              <w:rPr>
                <w:rFonts w:ascii="Calibri" w:hAnsi="Calibri" w:cs="Calibri"/>
                <w:sz w:val="22"/>
                <w:szCs w:val="22"/>
              </w:rPr>
              <w:t xml:space="preserve">De aanduiding van het adres van de BETROKKENE indien dit adres in Nederland gelegen is. </w:t>
            </w:r>
          </w:p>
        </w:tc>
        <w:tc>
          <w:tcPr>
            <w:tcW w:w="500" w:type="pct"/>
            <w:tcBorders>
              <w:top w:val="nil"/>
              <w:left w:val="nil"/>
              <w:bottom w:val="nil"/>
              <w:right w:val="nil"/>
            </w:tcBorders>
            <w:hideMark/>
          </w:tcPr>
          <w:p w14:paraId="4C87B530" w14:textId="77777777" w:rsidR="002E0941" w:rsidRDefault="002E0941">
            <w:pPr>
              <w:rPr>
                <w:rFonts w:ascii="Calibri" w:hAnsi="Calibri" w:cs="Calibri"/>
                <w:sz w:val="22"/>
                <w:szCs w:val="22"/>
              </w:rPr>
            </w:pPr>
            <w:r>
              <w:rPr>
                <w:rFonts w:ascii="Calibri" w:hAnsi="Calibri" w:cs="Calibri"/>
                <w:sz w:val="22"/>
                <w:szCs w:val="22"/>
              </w:rPr>
              <w:t xml:space="preserve">AN257 </w:t>
            </w:r>
          </w:p>
        </w:tc>
        <w:tc>
          <w:tcPr>
            <w:tcW w:w="500" w:type="pct"/>
            <w:tcBorders>
              <w:top w:val="nil"/>
              <w:left w:val="nil"/>
              <w:bottom w:val="nil"/>
              <w:right w:val="nil"/>
            </w:tcBorders>
            <w:hideMark/>
          </w:tcPr>
          <w:p w14:paraId="0D3EE3A8" w14:textId="77777777" w:rsidR="002E0941" w:rsidRDefault="002E0941">
            <w:pPr>
              <w:rPr>
                <w:rFonts w:ascii="Calibri" w:hAnsi="Calibri" w:cs="Calibri"/>
                <w:sz w:val="22"/>
                <w:szCs w:val="22"/>
              </w:rPr>
            </w:pPr>
            <w:r>
              <w:rPr>
                <w:rFonts w:ascii="Calibri" w:hAnsi="Calibri" w:cs="Calibri"/>
                <w:sz w:val="22"/>
                <w:szCs w:val="22"/>
              </w:rPr>
              <w:t>0 .. 1</w:t>
            </w:r>
          </w:p>
        </w:tc>
      </w:tr>
    </w:tbl>
    <w:p w14:paraId="4ABD698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D3020CB" w14:textId="77777777" w:rsidTr="002E0941">
        <w:trPr>
          <w:tblCellSpacing w:w="15" w:type="dxa"/>
        </w:trPr>
        <w:tc>
          <w:tcPr>
            <w:tcW w:w="1500" w:type="pct"/>
            <w:tcBorders>
              <w:top w:val="nil"/>
              <w:left w:val="nil"/>
              <w:bottom w:val="nil"/>
              <w:right w:val="nil"/>
            </w:tcBorders>
            <w:hideMark/>
          </w:tcPr>
          <w:p w14:paraId="5F857040"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5A66C18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6E406FAB" w14:textId="77777777" w:rsidTr="002E0941">
        <w:trPr>
          <w:tblCellSpacing w:w="15" w:type="dxa"/>
        </w:trPr>
        <w:tc>
          <w:tcPr>
            <w:tcW w:w="0" w:type="auto"/>
            <w:tcBorders>
              <w:top w:val="nil"/>
              <w:left w:val="nil"/>
              <w:bottom w:val="nil"/>
              <w:right w:val="nil"/>
            </w:tcBorders>
            <w:hideMark/>
          </w:tcPr>
          <w:p w14:paraId="331BDB5F"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EBB983D"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0DCC3601"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3D585CE5" w14:textId="77777777" w:rsidTr="002E0941">
        <w:trPr>
          <w:tblCellSpacing w:w="15" w:type="dxa"/>
        </w:trPr>
        <w:tc>
          <w:tcPr>
            <w:tcW w:w="250" w:type="pct"/>
            <w:tcBorders>
              <w:top w:val="nil"/>
              <w:left w:val="nil"/>
              <w:bottom w:val="nil"/>
              <w:right w:val="nil"/>
            </w:tcBorders>
            <w:hideMark/>
          </w:tcPr>
          <w:p w14:paraId="3908F2E0"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75A49AD" w14:textId="77777777" w:rsidR="002E0941" w:rsidRDefault="002E0941">
            <w:pPr>
              <w:rPr>
                <w:rFonts w:ascii="Calibri" w:hAnsi="Calibri" w:cs="Calibri"/>
                <w:sz w:val="22"/>
                <w:szCs w:val="22"/>
              </w:rPr>
            </w:pPr>
            <w:r>
              <w:rPr>
                <w:rFonts w:ascii="Calibri" w:hAnsi="Calibri" w:cs="Calibri"/>
                <w:sz w:val="22"/>
                <w:szCs w:val="22"/>
              </w:rPr>
              <w:t xml:space="preserve">BETROKKENE [ 1 ] is NIET-NATUURLIJK PERSOON [ 0 .. 1 ] </w:t>
            </w:r>
          </w:p>
        </w:tc>
        <w:tc>
          <w:tcPr>
            <w:tcW w:w="2500" w:type="pct"/>
            <w:tcBorders>
              <w:top w:val="nil"/>
              <w:left w:val="nil"/>
              <w:bottom w:val="nil"/>
              <w:right w:val="nil"/>
            </w:tcBorders>
            <w:hideMark/>
          </w:tcPr>
          <w:p w14:paraId="4DC94491" w14:textId="77777777" w:rsidR="002E0941" w:rsidRDefault="002E0941">
            <w:pPr>
              <w:rPr>
                <w:rFonts w:ascii="Calibri" w:hAnsi="Calibri" w:cs="Calibri"/>
                <w:sz w:val="22"/>
                <w:szCs w:val="22"/>
              </w:rPr>
            </w:pPr>
            <w:r>
              <w:rPr>
                <w:rFonts w:ascii="Calibri" w:hAnsi="Calibri" w:cs="Calibri"/>
                <w:sz w:val="22"/>
                <w:szCs w:val="22"/>
              </w:rPr>
              <w:t xml:space="preserve">Een NIET_NATUURLIJK PERSOON treedt op in de hoedanigheid van een BETROKKENE bij een zaak </w:t>
            </w:r>
          </w:p>
        </w:tc>
      </w:tr>
      <w:tr w:rsidR="002E0941" w14:paraId="77F989D2" w14:textId="77777777" w:rsidTr="002E0941">
        <w:trPr>
          <w:tblCellSpacing w:w="15" w:type="dxa"/>
        </w:trPr>
        <w:tc>
          <w:tcPr>
            <w:tcW w:w="250" w:type="pct"/>
            <w:tcBorders>
              <w:top w:val="nil"/>
              <w:left w:val="nil"/>
              <w:bottom w:val="nil"/>
              <w:right w:val="nil"/>
            </w:tcBorders>
            <w:hideMark/>
          </w:tcPr>
          <w:p w14:paraId="01F09E74"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6FB72C7" w14:textId="77777777" w:rsidR="002E0941" w:rsidRDefault="002E0941">
            <w:pPr>
              <w:rPr>
                <w:rFonts w:ascii="Calibri" w:hAnsi="Calibri" w:cs="Calibri"/>
                <w:sz w:val="22"/>
                <w:szCs w:val="22"/>
              </w:rPr>
            </w:pPr>
            <w:r>
              <w:rPr>
                <w:rFonts w:ascii="Calibri" w:hAnsi="Calibri" w:cs="Calibri"/>
                <w:sz w:val="22"/>
                <w:szCs w:val="22"/>
              </w:rPr>
              <w:t xml:space="preserve">BETROKKENE [ 0 .. 1 ] is VESTIGING [ 0 .. 1 ] </w:t>
            </w:r>
          </w:p>
        </w:tc>
        <w:tc>
          <w:tcPr>
            <w:tcW w:w="2500" w:type="pct"/>
            <w:tcBorders>
              <w:top w:val="nil"/>
              <w:left w:val="nil"/>
              <w:bottom w:val="nil"/>
              <w:right w:val="nil"/>
            </w:tcBorders>
            <w:hideMark/>
          </w:tcPr>
          <w:p w14:paraId="776EFD54" w14:textId="77777777" w:rsidR="002E0941" w:rsidRDefault="002E0941">
            <w:pPr>
              <w:rPr>
                <w:rFonts w:ascii="Calibri" w:hAnsi="Calibri" w:cs="Calibri"/>
                <w:sz w:val="22"/>
                <w:szCs w:val="22"/>
              </w:rPr>
            </w:pPr>
            <w:r>
              <w:rPr>
                <w:rFonts w:ascii="Calibri" w:hAnsi="Calibri" w:cs="Calibri"/>
                <w:sz w:val="22"/>
                <w:szCs w:val="22"/>
              </w:rPr>
              <w:t>Een VESTIGING treedt op in de hoedanigheid van een BETROKKENE bij een zaak</w:t>
            </w:r>
          </w:p>
        </w:tc>
      </w:tr>
      <w:tr w:rsidR="002E0941" w14:paraId="2A088008" w14:textId="77777777" w:rsidTr="002E0941">
        <w:trPr>
          <w:tblCellSpacing w:w="15" w:type="dxa"/>
        </w:trPr>
        <w:tc>
          <w:tcPr>
            <w:tcW w:w="250" w:type="pct"/>
            <w:tcBorders>
              <w:top w:val="nil"/>
              <w:left w:val="nil"/>
              <w:bottom w:val="nil"/>
              <w:right w:val="nil"/>
            </w:tcBorders>
            <w:hideMark/>
          </w:tcPr>
          <w:p w14:paraId="3B293A32"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7AA6236" w14:textId="77777777" w:rsidR="002E0941" w:rsidRDefault="002E0941">
            <w:pPr>
              <w:rPr>
                <w:rFonts w:ascii="Calibri" w:hAnsi="Calibri" w:cs="Calibri"/>
                <w:sz w:val="22"/>
                <w:szCs w:val="22"/>
              </w:rPr>
            </w:pPr>
            <w:r>
              <w:rPr>
                <w:rFonts w:ascii="Calibri" w:hAnsi="Calibri" w:cs="Calibri"/>
                <w:sz w:val="22"/>
                <w:szCs w:val="22"/>
              </w:rPr>
              <w:t xml:space="preserve">BETROKKENE [ 0 .. 1 ] is ORGANISATORISCHE EENHEID [ 0 .. 1 ] </w:t>
            </w:r>
          </w:p>
        </w:tc>
        <w:tc>
          <w:tcPr>
            <w:tcW w:w="2500" w:type="pct"/>
            <w:tcBorders>
              <w:top w:val="nil"/>
              <w:left w:val="nil"/>
              <w:bottom w:val="nil"/>
              <w:right w:val="nil"/>
            </w:tcBorders>
            <w:hideMark/>
          </w:tcPr>
          <w:p w14:paraId="1E86877D" w14:textId="77777777" w:rsidR="002E0941" w:rsidRDefault="002E0941">
            <w:pPr>
              <w:rPr>
                <w:rFonts w:ascii="Calibri" w:hAnsi="Calibri" w:cs="Calibri"/>
                <w:sz w:val="22"/>
                <w:szCs w:val="22"/>
              </w:rPr>
            </w:pPr>
            <w:r>
              <w:rPr>
                <w:rFonts w:ascii="Calibri" w:hAnsi="Calibri" w:cs="Calibri"/>
                <w:sz w:val="22"/>
                <w:szCs w:val="22"/>
              </w:rPr>
              <w:t xml:space="preserve">Een ORGANISATORISCHE EENHEID treedt op in de hoedanigheid van een BETROKKENE bij een zaak </w:t>
            </w:r>
          </w:p>
        </w:tc>
      </w:tr>
      <w:tr w:rsidR="002E0941" w14:paraId="6FAF2247" w14:textId="77777777" w:rsidTr="002E0941">
        <w:trPr>
          <w:tblCellSpacing w:w="15" w:type="dxa"/>
        </w:trPr>
        <w:tc>
          <w:tcPr>
            <w:tcW w:w="250" w:type="pct"/>
            <w:tcBorders>
              <w:top w:val="nil"/>
              <w:left w:val="nil"/>
              <w:bottom w:val="nil"/>
              <w:right w:val="nil"/>
            </w:tcBorders>
            <w:hideMark/>
          </w:tcPr>
          <w:p w14:paraId="2324808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A63C223" w14:textId="77777777" w:rsidR="002E0941" w:rsidRDefault="002E0941">
            <w:pPr>
              <w:rPr>
                <w:rFonts w:ascii="Calibri" w:hAnsi="Calibri" w:cs="Calibri"/>
                <w:sz w:val="22"/>
                <w:szCs w:val="22"/>
              </w:rPr>
            </w:pPr>
            <w:r>
              <w:rPr>
                <w:rFonts w:ascii="Calibri" w:hAnsi="Calibri" w:cs="Calibri"/>
                <w:sz w:val="22"/>
                <w:szCs w:val="22"/>
              </w:rPr>
              <w:t xml:space="preserve">BETROKKENE [ 0 .. 1 ] is NATUURLIJK PERSOON [ 0 .. 1 ] </w:t>
            </w:r>
          </w:p>
        </w:tc>
        <w:tc>
          <w:tcPr>
            <w:tcW w:w="2500" w:type="pct"/>
            <w:tcBorders>
              <w:top w:val="nil"/>
              <w:left w:val="nil"/>
              <w:bottom w:val="nil"/>
              <w:right w:val="nil"/>
            </w:tcBorders>
            <w:hideMark/>
          </w:tcPr>
          <w:p w14:paraId="701BA5A8" w14:textId="77777777" w:rsidR="002E0941" w:rsidRDefault="002E0941">
            <w:pPr>
              <w:rPr>
                <w:rFonts w:ascii="Calibri" w:hAnsi="Calibri" w:cs="Calibri"/>
                <w:sz w:val="22"/>
                <w:szCs w:val="22"/>
              </w:rPr>
            </w:pPr>
            <w:r>
              <w:rPr>
                <w:rFonts w:ascii="Calibri" w:hAnsi="Calibri" w:cs="Calibri"/>
                <w:sz w:val="22"/>
                <w:szCs w:val="22"/>
              </w:rPr>
              <w:t>Een NATUURLIJK PERSOON treedt op in de hoedanigheid van een BETROKKENE bij een zaak</w:t>
            </w:r>
          </w:p>
        </w:tc>
      </w:tr>
      <w:tr w:rsidR="002E0941" w14:paraId="207649B4" w14:textId="77777777" w:rsidTr="002E0941">
        <w:trPr>
          <w:tblCellSpacing w:w="15" w:type="dxa"/>
        </w:trPr>
        <w:tc>
          <w:tcPr>
            <w:tcW w:w="250" w:type="pct"/>
            <w:tcBorders>
              <w:top w:val="nil"/>
              <w:left w:val="nil"/>
              <w:bottom w:val="nil"/>
              <w:right w:val="nil"/>
            </w:tcBorders>
            <w:hideMark/>
          </w:tcPr>
          <w:p w14:paraId="2CC2EE90"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D46CC06" w14:textId="77777777" w:rsidR="002E0941" w:rsidRDefault="002E0941">
            <w:pPr>
              <w:rPr>
                <w:rFonts w:ascii="Calibri" w:hAnsi="Calibri" w:cs="Calibri"/>
                <w:sz w:val="22"/>
                <w:szCs w:val="22"/>
              </w:rPr>
            </w:pPr>
            <w:r>
              <w:rPr>
                <w:rFonts w:ascii="Calibri" w:hAnsi="Calibri" w:cs="Calibri"/>
                <w:sz w:val="22"/>
                <w:szCs w:val="22"/>
              </w:rPr>
              <w:t xml:space="preserve">BETROKKENE [ 0 .. 1 ] is MEDEWERKER [ 0 .. 1 ] </w:t>
            </w:r>
          </w:p>
        </w:tc>
        <w:tc>
          <w:tcPr>
            <w:tcW w:w="2500" w:type="pct"/>
            <w:tcBorders>
              <w:top w:val="nil"/>
              <w:left w:val="nil"/>
              <w:bottom w:val="nil"/>
              <w:right w:val="nil"/>
            </w:tcBorders>
            <w:hideMark/>
          </w:tcPr>
          <w:p w14:paraId="300DE77C" w14:textId="77777777" w:rsidR="002E0941" w:rsidRDefault="002E0941">
            <w:pPr>
              <w:rPr>
                <w:rFonts w:ascii="Calibri" w:hAnsi="Calibri" w:cs="Calibri"/>
                <w:sz w:val="22"/>
                <w:szCs w:val="22"/>
              </w:rPr>
            </w:pPr>
            <w:r>
              <w:rPr>
                <w:rFonts w:ascii="Calibri" w:hAnsi="Calibri" w:cs="Calibri"/>
                <w:sz w:val="22"/>
                <w:szCs w:val="22"/>
              </w:rPr>
              <w:t>Een MEDEWERKER treedt op in de hoedanigheid van een BETROKKENE bij een zaak</w:t>
            </w:r>
          </w:p>
        </w:tc>
      </w:tr>
      <w:tr w:rsidR="002E0941" w14:paraId="1D4B2E31" w14:textId="77777777" w:rsidTr="002E0941">
        <w:trPr>
          <w:tblCellSpacing w:w="15" w:type="dxa"/>
        </w:trPr>
        <w:tc>
          <w:tcPr>
            <w:tcW w:w="250" w:type="pct"/>
            <w:tcBorders>
              <w:top w:val="nil"/>
              <w:left w:val="nil"/>
              <w:bottom w:val="nil"/>
              <w:right w:val="nil"/>
            </w:tcBorders>
            <w:hideMark/>
          </w:tcPr>
          <w:p w14:paraId="74F6471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7115EB9" w14:textId="77777777" w:rsidR="002E0941" w:rsidRDefault="002E0941">
            <w:pPr>
              <w:rPr>
                <w:rFonts w:ascii="Calibri" w:hAnsi="Calibri" w:cs="Calibri"/>
                <w:sz w:val="22"/>
                <w:szCs w:val="22"/>
              </w:rPr>
            </w:pPr>
            <w:r>
              <w:rPr>
                <w:rFonts w:ascii="Calibri" w:hAnsi="Calibri" w:cs="Calibri"/>
                <w:sz w:val="22"/>
                <w:szCs w:val="22"/>
              </w:rPr>
              <w:t xml:space="preserve">BETROKKENE [ 1 .. * ] heeft rol in ZAAK [ 1 .. * ] </w:t>
            </w:r>
          </w:p>
        </w:tc>
        <w:tc>
          <w:tcPr>
            <w:tcW w:w="2500" w:type="pct"/>
            <w:tcBorders>
              <w:top w:val="nil"/>
              <w:left w:val="nil"/>
              <w:bottom w:val="nil"/>
              <w:right w:val="nil"/>
            </w:tcBorders>
            <w:hideMark/>
          </w:tcPr>
          <w:p w14:paraId="606BA94F" w14:textId="77777777" w:rsidR="002E0941" w:rsidRDefault="002E0941">
            <w:pPr>
              <w:rPr>
                <w:rFonts w:ascii="Calibri" w:hAnsi="Calibri" w:cs="Calibri"/>
                <w:sz w:val="22"/>
                <w:szCs w:val="22"/>
              </w:rPr>
            </w:pPr>
            <w:r>
              <w:rPr>
                <w:rFonts w:ascii="Calibri" w:hAnsi="Calibri" w:cs="Calibri"/>
                <w:sz w:val="22"/>
                <w:szCs w:val="22"/>
              </w:rPr>
              <w:t xml:space="preserve">De taken, rechten en/of verplichtingen die een specifieke betrokkene heeft ten aanzien van een specifieke zaak. </w:t>
            </w:r>
          </w:p>
        </w:tc>
      </w:tr>
    </w:tbl>
    <w:p w14:paraId="6837D64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7498A02" w14:textId="77777777" w:rsidTr="002E0941">
        <w:trPr>
          <w:tblCellSpacing w:w="15" w:type="dxa"/>
        </w:trPr>
        <w:tc>
          <w:tcPr>
            <w:tcW w:w="1500" w:type="pct"/>
            <w:tcBorders>
              <w:top w:val="nil"/>
              <w:left w:val="nil"/>
              <w:bottom w:val="nil"/>
              <w:right w:val="nil"/>
            </w:tcBorders>
            <w:hideMark/>
          </w:tcPr>
          <w:p w14:paraId="41236E41"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2B4032C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2E3C36D" w14:textId="77777777" w:rsidTr="002E0941">
        <w:trPr>
          <w:tblCellSpacing w:w="15" w:type="dxa"/>
        </w:trPr>
        <w:tc>
          <w:tcPr>
            <w:tcW w:w="250" w:type="pct"/>
            <w:tcBorders>
              <w:top w:val="nil"/>
              <w:left w:val="nil"/>
              <w:bottom w:val="nil"/>
              <w:right w:val="nil"/>
            </w:tcBorders>
            <w:hideMark/>
          </w:tcPr>
          <w:p w14:paraId="58E839FB"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053589" w14:textId="77777777" w:rsidR="002E0941" w:rsidRDefault="002E0941">
            <w:pPr>
              <w:rPr>
                <w:rFonts w:ascii="Calibri" w:hAnsi="Calibri" w:cs="Calibri"/>
                <w:sz w:val="22"/>
                <w:szCs w:val="22"/>
              </w:rPr>
            </w:pPr>
            <w:r>
              <w:rPr>
                <w:rFonts w:ascii="Calibri" w:hAnsi="Calibri" w:cs="Calibri"/>
                <w:sz w:val="22"/>
                <w:szCs w:val="22"/>
              </w:rPr>
              <w:t xml:space="preserve">Het gaat hier om de verzameling van mogelijke betrokkenen bij zaken: natuurlijke personen in hun hoedanigheid als burger dwz. niet als medewerker van de zaakbehandelende organisatie(s), niet-natuurlijke personen, vestigingen (van maatschappelijke activiteiten van natuurlijke en niet-natuurlijke personen), organisatorische eenheden van de zaakbehandelende organisatie(s) en medewerkers binnen die organisatorische eenheden. Grofweg bestaat dit uit twee groepen: enerzijds burgers en bedrijven die zaken initieren en belanghebbende zijn bij zaken en anderzijds de organisatoriische eenheden en medewerkers van de zaakbehandelende organisatie(s). Evenwel, ook een medewerker van de zaakbehandelende organisatie(s) kan een zaak initieren, met name als het gaat om ?interne? zaken zoals bijvoorbeeld het opstellen van een bestemmingsplan. Indien een medewerker van een vestiging (van een maatschappelijke activiteit) die geen deel uit maakt van een zaakbehandelende organisatie, een zaak initieert (bijvoorbeeld een medewerker van een willekeurig bedrijf die een vergunning aanvraagt) dan is de betrokkene die vestiging, dus niet de medewerker daarvan. Desbetreffende medewerkergegevens kunnen eventuieel wel geregistreerd worden als contactgegevens bij de rol die die vestiging speelt in die zaak. BETROKKENE heeft zelf amper attribuutsoorten, alleen afgeleide attribuutsoorten gericht op het gebruik van die attribuutsoorten binnen de context van het zaakgericht werken. De attribuutsoorten bevinden zich vooral bij de specialisaties van het objecttype (?subtypes? zoals NATUURLIJK PERSOON). BETROKKENE heeft tevens geen attributen die een unieke aanduiding vormen. De unieke aanduiding van een betrokkene is telkens de unieke aanduiding van de desbetreffende specialisatie. </w:t>
            </w:r>
          </w:p>
        </w:tc>
      </w:tr>
    </w:tbl>
    <w:p w14:paraId="36CD13B3" w14:textId="77777777" w:rsidR="002E0941" w:rsidRDefault="002E0941" w:rsidP="002E0941">
      <w:pPr>
        <w:pStyle w:val="Kop2"/>
        <w:rPr>
          <w:rFonts w:ascii="Calibri" w:hAnsi="Calibri" w:cs="Calibri"/>
        </w:rPr>
      </w:pPr>
      <w:bookmarkStart w:id="31" w:name="global_class_Model_ENKELVOUDIGINFORMATIE"/>
      <w:bookmarkStart w:id="32" w:name="_Toc517048409"/>
      <w:bookmarkEnd w:id="31"/>
      <w:r>
        <w:rPr>
          <w:rFonts w:ascii="Calibri" w:hAnsi="Calibri" w:cs="Calibri"/>
        </w:rPr>
        <w:t>Objecttype ENKELVOUDIG INFORMATIEOBJECT</w:t>
      </w:r>
      <w:bookmarkEnd w:id="3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B494FD3" w14:textId="77777777" w:rsidTr="002E0941">
        <w:trPr>
          <w:tblCellSpacing w:w="15" w:type="dxa"/>
        </w:trPr>
        <w:tc>
          <w:tcPr>
            <w:tcW w:w="1500" w:type="pct"/>
            <w:tcBorders>
              <w:top w:val="nil"/>
              <w:left w:val="nil"/>
              <w:bottom w:val="nil"/>
              <w:right w:val="nil"/>
            </w:tcBorders>
            <w:hideMark/>
          </w:tcPr>
          <w:p w14:paraId="7479917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6CE8175" w14:textId="77777777" w:rsidR="002E0941" w:rsidRDefault="002E0941">
            <w:pPr>
              <w:rPr>
                <w:rFonts w:ascii="Calibri" w:hAnsi="Calibri" w:cs="Calibri"/>
                <w:sz w:val="22"/>
                <w:szCs w:val="22"/>
              </w:rPr>
            </w:pPr>
            <w:r>
              <w:rPr>
                <w:rFonts w:ascii="Calibri" w:hAnsi="Calibri" w:cs="Calibri"/>
                <w:sz w:val="22"/>
                <w:szCs w:val="22"/>
              </w:rPr>
              <w:t>ENKELVOUDIG INFORMATIEOBJECT</w:t>
            </w:r>
          </w:p>
        </w:tc>
      </w:tr>
      <w:tr w:rsidR="002E0941" w14:paraId="417E6EC4" w14:textId="77777777" w:rsidTr="002E0941">
        <w:trPr>
          <w:tblCellSpacing w:w="15" w:type="dxa"/>
        </w:trPr>
        <w:tc>
          <w:tcPr>
            <w:tcW w:w="1500" w:type="pct"/>
            <w:tcBorders>
              <w:top w:val="nil"/>
              <w:left w:val="nil"/>
              <w:bottom w:val="nil"/>
              <w:right w:val="nil"/>
            </w:tcBorders>
            <w:hideMark/>
          </w:tcPr>
          <w:p w14:paraId="76884843"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4920DB"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4A52444C" w14:textId="77777777" w:rsidTr="002E0941">
        <w:trPr>
          <w:tblCellSpacing w:w="15" w:type="dxa"/>
        </w:trPr>
        <w:tc>
          <w:tcPr>
            <w:tcW w:w="1500" w:type="pct"/>
            <w:tcBorders>
              <w:top w:val="nil"/>
              <w:left w:val="nil"/>
              <w:bottom w:val="nil"/>
              <w:right w:val="nil"/>
            </w:tcBorders>
            <w:hideMark/>
          </w:tcPr>
          <w:p w14:paraId="2A6C1CB0"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0954A5B" w14:textId="77777777" w:rsidR="002E0941" w:rsidRDefault="002E0941">
            <w:pPr>
              <w:rPr>
                <w:rFonts w:ascii="Calibri" w:hAnsi="Calibri" w:cs="Calibri"/>
                <w:sz w:val="22"/>
                <w:szCs w:val="22"/>
              </w:rPr>
            </w:pPr>
            <w:r>
              <w:rPr>
                <w:rFonts w:ascii="Calibri" w:hAnsi="Calibri" w:cs="Calibri"/>
                <w:sz w:val="22"/>
                <w:szCs w:val="22"/>
              </w:rPr>
              <w:t xml:space="preserve">Een INFORMATIEOBJECT waarvan aard, omvang en/of vorm aanleiding geven het als één geheel te behandelen en te beheren. </w:t>
            </w:r>
          </w:p>
        </w:tc>
      </w:tr>
      <w:tr w:rsidR="002E0941" w14:paraId="10AB8E1D" w14:textId="77777777" w:rsidTr="002E0941">
        <w:trPr>
          <w:tblCellSpacing w:w="15" w:type="dxa"/>
        </w:trPr>
        <w:tc>
          <w:tcPr>
            <w:tcW w:w="1500" w:type="pct"/>
            <w:tcBorders>
              <w:top w:val="nil"/>
              <w:left w:val="nil"/>
              <w:bottom w:val="nil"/>
              <w:right w:val="nil"/>
            </w:tcBorders>
            <w:hideMark/>
          </w:tcPr>
          <w:p w14:paraId="5112FD2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0860646"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42B0B5E0" w14:textId="77777777" w:rsidTr="002E0941">
        <w:trPr>
          <w:tblCellSpacing w:w="15" w:type="dxa"/>
        </w:trPr>
        <w:tc>
          <w:tcPr>
            <w:tcW w:w="1500" w:type="pct"/>
            <w:tcBorders>
              <w:top w:val="nil"/>
              <w:left w:val="nil"/>
              <w:bottom w:val="nil"/>
              <w:right w:val="nil"/>
            </w:tcBorders>
            <w:hideMark/>
          </w:tcPr>
          <w:p w14:paraId="2077AA7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9D3F026" w14:textId="77777777" w:rsidR="002E0941" w:rsidRDefault="002E0941">
            <w:pPr>
              <w:rPr>
                <w:rFonts w:ascii="Calibri" w:hAnsi="Calibri" w:cs="Calibri"/>
                <w:sz w:val="22"/>
                <w:szCs w:val="22"/>
              </w:rPr>
            </w:pPr>
            <w:r>
              <w:rPr>
                <w:rFonts w:ascii="Calibri" w:hAnsi="Calibri" w:cs="Calibri"/>
                <w:sz w:val="22"/>
                <w:szCs w:val="22"/>
              </w:rPr>
              <w:t>1 oktober 2009</w:t>
            </w:r>
          </w:p>
        </w:tc>
      </w:tr>
      <w:tr w:rsidR="002E0941" w14:paraId="1D44AE36" w14:textId="77777777" w:rsidTr="002E0941">
        <w:trPr>
          <w:tblCellSpacing w:w="15" w:type="dxa"/>
        </w:trPr>
        <w:tc>
          <w:tcPr>
            <w:tcW w:w="1500" w:type="pct"/>
            <w:tcBorders>
              <w:top w:val="nil"/>
              <w:left w:val="nil"/>
              <w:bottom w:val="nil"/>
              <w:right w:val="nil"/>
            </w:tcBorders>
            <w:hideMark/>
          </w:tcPr>
          <w:p w14:paraId="103E2493"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B0DD8D8" w14:textId="77777777" w:rsidR="002E0941" w:rsidRDefault="002E0941">
            <w:pPr>
              <w:rPr>
                <w:rFonts w:ascii="Calibri" w:hAnsi="Calibri" w:cs="Calibri"/>
                <w:sz w:val="22"/>
                <w:szCs w:val="22"/>
              </w:rPr>
            </w:pPr>
          </w:p>
        </w:tc>
      </w:tr>
      <w:tr w:rsidR="002E0941" w14:paraId="3B069F8B" w14:textId="77777777" w:rsidTr="002E0941">
        <w:trPr>
          <w:tblCellSpacing w:w="15" w:type="dxa"/>
        </w:trPr>
        <w:tc>
          <w:tcPr>
            <w:tcW w:w="1500" w:type="pct"/>
            <w:tcBorders>
              <w:top w:val="nil"/>
              <w:left w:val="nil"/>
              <w:bottom w:val="nil"/>
              <w:right w:val="nil"/>
            </w:tcBorders>
            <w:hideMark/>
          </w:tcPr>
          <w:p w14:paraId="6EDC1BFD"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D2AB8F7" w14:textId="77777777" w:rsidR="002E0941" w:rsidRDefault="002E0941">
            <w:pPr>
              <w:rPr>
                <w:rFonts w:ascii="Calibri" w:hAnsi="Calibri" w:cs="Calibri"/>
                <w:sz w:val="22"/>
                <w:szCs w:val="22"/>
              </w:rPr>
            </w:pPr>
            <w:r>
              <w:rPr>
                <w:rFonts w:ascii="Calibri" w:hAnsi="Calibri" w:cs="Calibri"/>
                <w:sz w:val="22"/>
                <w:szCs w:val="22"/>
              </w:rPr>
              <w:t>Zie INFORMATIEOBJECT</w:t>
            </w:r>
          </w:p>
        </w:tc>
      </w:tr>
      <w:tr w:rsidR="002E0941" w14:paraId="70DABBD6" w14:textId="77777777" w:rsidTr="002E0941">
        <w:trPr>
          <w:tblCellSpacing w:w="15" w:type="dxa"/>
        </w:trPr>
        <w:tc>
          <w:tcPr>
            <w:tcW w:w="1500" w:type="pct"/>
            <w:tcBorders>
              <w:top w:val="nil"/>
              <w:left w:val="nil"/>
              <w:bottom w:val="nil"/>
              <w:right w:val="nil"/>
            </w:tcBorders>
            <w:hideMark/>
          </w:tcPr>
          <w:p w14:paraId="082359BD"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F364AA7" w14:textId="77777777" w:rsidR="002E0941" w:rsidRDefault="002E0941">
            <w:pPr>
              <w:rPr>
                <w:rFonts w:ascii="Calibri" w:hAnsi="Calibri" w:cs="Calibri"/>
                <w:sz w:val="22"/>
                <w:szCs w:val="22"/>
              </w:rPr>
            </w:pPr>
          </w:p>
        </w:tc>
      </w:tr>
      <w:tr w:rsidR="002E0941" w14:paraId="360995F7" w14:textId="77777777" w:rsidTr="002E0941">
        <w:trPr>
          <w:tblCellSpacing w:w="15" w:type="dxa"/>
        </w:trPr>
        <w:tc>
          <w:tcPr>
            <w:tcW w:w="1500" w:type="pct"/>
            <w:tcBorders>
              <w:top w:val="nil"/>
              <w:left w:val="nil"/>
              <w:bottom w:val="nil"/>
              <w:right w:val="nil"/>
            </w:tcBorders>
            <w:hideMark/>
          </w:tcPr>
          <w:p w14:paraId="1264F269"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45B46EC0" w14:textId="77777777" w:rsidR="002E0941" w:rsidRDefault="002E0941">
            <w:pPr>
              <w:rPr>
                <w:rFonts w:ascii="Calibri" w:hAnsi="Calibri" w:cs="Calibri"/>
                <w:sz w:val="22"/>
                <w:szCs w:val="22"/>
              </w:rPr>
            </w:pPr>
            <w:r>
              <w:rPr>
                <w:rFonts w:ascii="Calibri" w:hAnsi="Calibri" w:cs="Calibri"/>
                <w:sz w:val="22"/>
                <w:szCs w:val="22"/>
              </w:rPr>
              <w:t>Nee</w:t>
            </w:r>
          </w:p>
        </w:tc>
      </w:tr>
    </w:tbl>
    <w:p w14:paraId="28CAF2E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12DB090" w14:textId="77777777" w:rsidTr="002E0941">
        <w:trPr>
          <w:tblCellSpacing w:w="15" w:type="dxa"/>
        </w:trPr>
        <w:tc>
          <w:tcPr>
            <w:tcW w:w="1500" w:type="pct"/>
            <w:tcBorders>
              <w:top w:val="nil"/>
              <w:left w:val="nil"/>
              <w:bottom w:val="nil"/>
              <w:right w:val="nil"/>
            </w:tcBorders>
            <w:hideMark/>
          </w:tcPr>
          <w:p w14:paraId="0CD48CE4"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60DB64D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2638B7CE" w14:textId="77777777" w:rsidTr="002E0941">
        <w:trPr>
          <w:tblCellSpacing w:w="15" w:type="dxa"/>
        </w:trPr>
        <w:tc>
          <w:tcPr>
            <w:tcW w:w="0" w:type="auto"/>
            <w:tcBorders>
              <w:top w:val="nil"/>
              <w:left w:val="nil"/>
              <w:bottom w:val="nil"/>
              <w:right w:val="nil"/>
            </w:tcBorders>
            <w:hideMark/>
          </w:tcPr>
          <w:p w14:paraId="5BB7A454"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F2814C4"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FB16C6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498BD61"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2A605C9"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C249981" w14:textId="77777777" w:rsidTr="002E0941">
        <w:trPr>
          <w:tblCellSpacing w:w="15" w:type="dxa"/>
        </w:trPr>
        <w:tc>
          <w:tcPr>
            <w:tcW w:w="250" w:type="pct"/>
            <w:tcBorders>
              <w:top w:val="nil"/>
              <w:left w:val="nil"/>
              <w:bottom w:val="nil"/>
              <w:right w:val="nil"/>
            </w:tcBorders>
            <w:hideMark/>
          </w:tcPr>
          <w:p w14:paraId="68F00DC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4CC6F5" w14:textId="77777777" w:rsidR="002E0941" w:rsidRDefault="002E0941">
            <w:pPr>
              <w:rPr>
                <w:rFonts w:ascii="Calibri" w:hAnsi="Calibri" w:cs="Calibri"/>
                <w:sz w:val="22"/>
                <w:szCs w:val="22"/>
              </w:rPr>
            </w:pPr>
            <w:r>
              <w:rPr>
                <w:rFonts w:ascii="Calibri" w:hAnsi="Calibri" w:cs="Calibri"/>
                <w:sz w:val="22"/>
                <w:szCs w:val="22"/>
              </w:rPr>
              <w:t xml:space="preserve">Formaat </w:t>
            </w:r>
          </w:p>
        </w:tc>
        <w:tc>
          <w:tcPr>
            <w:tcW w:w="2500" w:type="pct"/>
            <w:tcBorders>
              <w:top w:val="nil"/>
              <w:left w:val="nil"/>
              <w:bottom w:val="nil"/>
              <w:right w:val="nil"/>
            </w:tcBorders>
            <w:hideMark/>
          </w:tcPr>
          <w:p w14:paraId="08798C09" w14:textId="77777777" w:rsidR="002E0941" w:rsidRDefault="002E0941">
            <w:pPr>
              <w:rPr>
                <w:rFonts w:ascii="Calibri" w:hAnsi="Calibri" w:cs="Calibri"/>
                <w:sz w:val="22"/>
                <w:szCs w:val="22"/>
              </w:rPr>
            </w:pPr>
            <w:r>
              <w:rPr>
                <w:rFonts w:ascii="Calibri" w:hAnsi="Calibri" w:cs="Calibri"/>
                <w:sz w:val="22"/>
                <w:szCs w:val="22"/>
              </w:rPr>
              <w:t xml:space="preserve">De code voor de wijze waarop de inhoud van het ENKELVOUDIG INFORMATIEOBJECT is vastgelegd in een computerbestand. </w:t>
            </w:r>
          </w:p>
        </w:tc>
        <w:tc>
          <w:tcPr>
            <w:tcW w:w="500" w:type="pct"/>
            <w:tcBorders>
              <w:top w:val="nil"/>
              <w:left w:val="nil"/>
              <w:bottom w:val="nil"/>
              <w:right w:val="nil"/>
            </w:tcBorders>
            <w:hideMark/>
          </w:tcPr>
          <w:p w14:paraId="39FDDF61"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5B6F693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7971441" w14:textId="77777777" w:rsidTr="002E0941">
        <w:trPr>
          <w:tblCellSpacing w:w="15" w:type="dxa"/>
        </w:trPr>
        <w:tc>
          <w:tcPr>
            <w:tcW w:w="250" w:type="pct"/>
            <w:tcBorders>
              <w:top w:val="nil"/>
              <w:left w:val="nil"/>
              <w:bottom w:val="nil"/>
              <w:right w:val="nil"/>
            </w:tcBorders>
            <w:hideMark/>
          </w:tcPr>
          <w:p w14:paraId="0321D5F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1B0282" w14:textId="77777777" w:rsidR="002E0941" w:rsidRDefault="002E0941">
            <w:pPr>
              <w:rPr>
                <w:rFonts w:ascii="Calibri" w:hAnsi="Calibri" w:cs="Calibri"/>
                <w:sz w:val="22"/>
                <w:szCs w:val="22"/>
              </w:rPr>
            </w:pPr>
            <w:r>
              <w:rPr>
                <w:rFonts w:ascii="Calibri" w:hAnsi="Calibri" w:cs="Calibri"/>
                <w:sz w:val="22"/>
                <w:szCs w:val="22"/>
              </w:rPr>
              <w:t xml:space="preserve">Taal </w:t>
            </w:r>
          </w:p>
        </w:tc>
        <w:tc>
          <w:tcPr>
            <w:tcW w:w="2500" w:type="pct"/>
            <w:tcBorders>
              <w:top w:val="nil"/>
              <w:left w:val="nil"/>
              <w:bottom w:val="nil"/>
              <w:right w:val="nil"/>
            </w:tcBorders>
            <w:hideMark/>
          </w:tcPr>
          <w:p w14:paraId="5B3C0686" w14:textId="77777777" w:rsidR="002E0941" w:rsidRDefault="002E0941">
            <w:pPr>
              <w:rPr>
                <w:rFonts w:ascii="Calibri" w:hAnsi="Calibri" w:cs="Calibri"/>
                <w:sz w:val="22"/>
                <w:szCs w:val="22"/>
              </w:rPr>
            </w:pPr>
            <w:r>
              <w:rPr>
                <w:rFonts w:ascii="Calibri" w:hAnsi="Calibri" w:cs="Calibri"/>
                <w:sz w:val="22"/>
                <w:szCs w:val="22"/>
              </w:rPr>
              <w:t>Een taal van de intellectuele inhoud van het ENKELVOUDIG INFORMATIEOBJECT</w:t>
            </w:r>
          </w:p>
        </w:tc>
        <w:tc>
          <w:tcPr>
            <w:tcW w:w="500" w:type="pct"/>
            <w:tcBorders>
              <w:top w:val="nil"/>
              <w:left w:val="nil"/>
              <w:bottom w:val="nil"/>
              <w:right w:val="nil"/>
            </w:tcBorders>
            <w:hideMark/>
          </w:tcPr>
          <w:p w14:paraId="28D33698"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49E23EF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E654DB6" w14:textId="77777777" w:rsidTr="002E0941">
        <w:trPr>
          <w:tblCellSpacing w:w="15" w:type="dxa"/>
        </w:trPr>
        <w:tc>
          <w:tcPr>
            <w:tcW w:w="250" w:type="pct"/>
            <w:tcBorders>
              <w:top w:val="nil"/>
              <w:left w:val="nil"/>
              <w:bottom w:val="nil"/>
              <w:right w:val="nil"/>
            </w:tcBorders>
            <w:hideMark/>
          </w:tcPr>
          <w:p w14:paraId="49F0B8C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2ECDEB1" w14:textId="77777777" w:rsidR="002E0941" w:rsidRDefault="002E0941">
            <w:pPr>
              <w:rPr>
                <w:rFonts w:ascii="Calibri" w:hAnsi="Calibri" w:cs="Calibri"/>
                <w:sz w:val="22"/>
                <w:szCs w:val="22"/>
              </w:rPr>
            </w:pPr>
            <w:r>
              <w:rPr>
                <w:rFonts w:ascii="Calibri" w:hAnsi="Calibri" w:cs="Calibri"/>
                <w:sz w:val="22"/>
                <w:szCs w:val="22"/>
              </w:rPr>
              <w:t xml:space="preserve">Inhoud </w:t>
            </w:r>
          </w:p>
        </w:tc>
        <w:tc>
          <w:tcPr>
            <w:tcW w:w="2500" w:type="pct"/>
            <w:tcBorders>
              <w:top w:val="nil"/>
              <w:left w:val="nil"/>
              <w:bottom w:val="nil"/>
              <w:right w:val="nil"/>
            </w:tcBorders>
            <w:hideMark/>
          </w:tcPr>
          <w:p w14:paraId="4427FB93" w14:textId="77777777" w:rsidR="002E0941" w:rsidRDefault="002E0941">
            <w:pPr>
              <w:rPr>
                <w:rFonts w:ascii="Calibri" w:hAnsi="Calibri" w:cs="Calibri"/>
                <w:sz w:val="22"/>
                <w:szCs w:val="22"/>
              </w:rPr>
            </w:pPr>
            <w:r>
              <w:rPr>
                <w:rFonts w:ascii="Calibri" w:hAnsi="Calibri" w:cs="Calibri"/>
                <w:sz w:val="22"/>
                <w:szCs w:val="22"/>
              </w:rPr>
              <w:t>Datgene wat in een ENKELVOUDIG INFORMATIEOBJECT wordt meegedeeld.</w:t>
            </w:r>
          </w:p>
        </w:tc>
        <w:tc>
          <w:tcPr>
            <w:tcW w:w="500" w:type="pct"/>
            <w:tcBorders>
              <w:top w:val="nil"/>
              <w:left w:val="nil"/>
              <w:bottom w:val="nil"/>
              <w:right w:val="nil"/>
            </w:tcBorders>
            <w:hideMark/>
          </w:tcPr>
          <w:p w14:paraId="4CEB16FC"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71DDA08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AC9F889" w14:textId="77777777" w:rsidTr="002E0941">
        <w:trPr>
          <w:tblCellSpacing w:w="15" w:type="dxa"/>
        </w:trPr>
        <w:tc>
          <w:tcPr>
            <w:tcW w:w="250" w:type="pct"/>
            <w:tcBorders>
              <w:top w:val="nil"/>
              <w:left w:val="nil"/>
              <w:bottom w:val="nil"/>
              <w:right w:val="nil"/>
            </w:tcBorders>
            <w:hideMark/>
          </w:tcPr>
          <w:p w14:paraId="6F632F2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B141A65" w14:textId="77777777" w:rsidR="002E0941" w:rsidRDefault="002E0941">
            <w:pPr>
              <w:rPr>
                <w:rFonts w:ascii="Calibri" w:hAnsi="Calibri" w:cs="Calibri"/>
                <w:sz w:val="22"/>
                <w:szCs w:val="22"/>
              </w:rPr>
            </w:pPr>
            <w:r>
              <w:rPr>
                <w:rFonts w:ascii="Calibri" w:hAnsi="Calibri" w:cs="Calibri"/>
                <w:sz w:val="22"/>
                <w:szCs w:val="22"/>
              </w:rPr>
              <w:t xml:space="preserve">Link </w:t>
            </w:r>
          </w:p>
        </w:tc>
        <w:tc>
          <w:tcPr>
            <w:tcW w:w="2500" w:type="pct"/>
            <w:tcBorders>
              <w:top w:val="nil"/>
              <w:left w:val="nil"/>
              <w:bottom w:val="nil"/>
              <w:right w:val="nil"/>
            </w:tcBorders>
            <w:hideMark/>
          </w:tcPr>
          <w:p w14:paraId="5D457606" w14:textId="77777777" w:rsidR="002E0941" w:rsidRDefault="002E0941">
            <w:pPr>
              <w:rPr>
                <w:rFonts w:ascii="Calibri" w:hAnsi="Calibri" w:cs="Calibri"/>
                <w:sz w:val="22"/>
                <w:szCs w:val="22"/>
              </w:rPr>
            </w:pPr>
            <w:r>
              <w:rPr>
                <w:rFonts w:ascii="Calibri" w:hAnsi="Calibri" w:cs="Calibri"/>
                <w:sz w:val="22"/>
                <w:szCs w:val="22"/>
              </w:rPr>
              <w:t>De URL waarmee de inhoud van het INFORMATIEOBJECT op te vragen is.</w:t>
            </w:r>
          </w:p>
        </w:tc>
        <w:tc>
          <w:tcPr>
            <w:tcW w:w="500" w:type="pct"/>
            <w:tcBorders>
              <w:top w:val="nil"/>
              <w:left w:val="nil"/>
              <w:bottom w:val="nil"/>
              <w:right w:val="nil"/>
            </w:tcBorders>
            <w:hideMark/>
          </w:tcPr>
          <w:p w14:paraId="4CCD9C25" w14:textId="77777777" w:rsidR="002E0941" w:rsidRDefault="002E0941">
            <w:pPr>
              <w:rPr>
                <w:rFonts w:ascii="Calibri" w:hAnsi="Calibri" w:cs="Calibri"/>
                <w:sz w:val="22"/>
                <w:szCs w:val="22"/>
              </w:rPr>
            </w:pPr>
            <w:r>
              <w:rPr>
                <w:rFonts w:ascii="Calibri" w:hAnsi="Calibri" w:cs="Calibri"/>
                <w:sz w:val="22"/>
                <w:szCs w:val="22"/>
              </w:rPr>
              <w:t xml:space="preserve">URI </w:t>
            </w:r>
          </w:p>
        </w:tc>
        <w:tc>
          <w:tcPr>
            <w:tcW w:w="500" w:type="pct"/>
            <w:tcBorders>
              <w:top w:val="nil"/>
              <w:left w:val="nil"/>
              <w:bottom w:val="nil"/>
              <w:right w:val="nil"/>
            </w:tcBorders>
            <w:hideMark/>
          </w:tcPr>
          <w:p w14:paraId="06EC1ABA"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259EC9F" w14:textId="77777777" w:rsidTr="002E0941">
        <w:trPr>
          <w:tblCellSpacing w:w="15" w:type="dxa"/>
        </w:trPr>
        <w:tc>
          <w:tcPr>
            <w:tcW w:w="250" w:type="pct"/>
            <w:tcBorders>
              <w:top w:val="nil"/>
              <w:left w:val="nil"/>
              <w:bottom w:val="nil"/>
              <w:right w:val="nil"/>
            </w:tcBorders>
            <w:hideMark/>
          </w:tcPr>
          <w:p w14:paraId="215064A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314B8F" w14:textId="77777777" w:rsidR="002E0941" w:rsidRDefault="002E0941">
            <w:pPr>
              <w:rPr>
                <w:rFonts w:ascii="Calibri" w:hAnsi="Calibri" w:cs="Calibri"/>
                <w:sz w:val="22"/>
                <w:szCs w:val="22"/>
              </w:rPr>
            </w:pPr>
            <w:r>
              <w:rPr>
                <w:rFonts w:ascii="Calibri" w:hAnsi="Calibri" w:cs="Calibri"/>
                <w:sz w:val="22"/>
                <w:szCs w:val="22"/>
              </w:rPr>
              <w:t xml:space="preserve">Bestandsomvang </w:t>
            </w:r>
          </w:p>
        </w:tc>
        <w:tc>
          <w:tcPr>
            <w:tcW w:w="2500" w:type="pct"/>
            <w:tcBorders>
              <w:top w:val="nil"/>
              <w:left w:val="nil"/>
              <w:bottom w:val="nil"/>
              <w:right w:val="nil"/>
            </w:tcBorders>
            <w:hideMark/>
          </w:tcPr>
          <w:p w14:paraId="122C62FA" w14:textId="77777777" w:rsidR="002E0941" w:rsidRDefault="002E0941">
            <w:pPr>
              <w:rPr>
                <w:rFonts w:ascii="Calibri" w:hAnsi="Calibri" w:cs="Calibri"/>
                <w:sz w:val="22"/>
                <w:szCs w:val="22"/>
              </w:rPr>
            </w:pPr>
            <w:r>
              <w:rPr>
                <w:rFonts w:ascii="Calibri" w:hAnsi="Calibri" w:cs="Calibri"/>
                <w:sz w:val="22"/>
                <w:szCs w:val="22"/>
              </w:rPr>
              <w:t xml:space="preserve">Ruimtebeslag op het digitale opslagmedium waarin het fysieke bestand met de inhoud van het INFORMATIEOBJECT is vastgelegd </w:t>
            </w:r>
          </w:p>
        </w:tc>
        <w:tc>
          <w:tcPr>
            <w:tcW w:w="500" w:type="pct"/>
            <w:tcBorders>
              <w:top w:val="nil"/>
              <w:left w:val="nil"/>
              <w:bottom w:val="nil"/>
              <w:right w:val="nil"/>
            </w:tcBorders>
            <w:hideMark/>
          </w:tcPr>
          <w:p w14:paraId="4BDDC2DF" w14:textId="77777777" w:rsidR="002E0941" w:rsidRDefault="002E0941">
            <w:pPr>
              <w:rPr>
                <w:rFonts w:ascii="Calibri" w:hAnsi="Calibri" w:cs="Calibri"/>
                <w:sz w:val="22"/>
                <w:szCs w:val="22"/>
              </w:rPr>
            </w:pPr>
            <w:r>
              <w:rPr>
                <w:rFonts w:ascii="Calibri" w:hAnsi="Calibri" w:cs="Calibri"/>
                <w:sz w:val="22"/>
                <w:szCs w:val="22"/>
              </w:rPr>
              <w:t xml:space="preserve">N10 </w:t>
            </w:r>
          </w:p>
        </w:tc>
        <w:tc>
          <w:tcPr>
            <w:tcW w:w="500" w:type="pct"/>
            <w:tcBorders>
              <w:top w:val="nil"/>
              <w:left w:val="nil"/>
              <w:bottom w:val="nil"/>
              <w:right w:val="nil"/>
            </w:tcBorders>
            <w:hideMark/>
          </w:tcPr>
          <w:p w14:paraId="1589CBB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5AA4A0F" w14:textId="77777777" w:rsidTr="002E0941">
        <w:trPr>
          <w:tblCellSpacing w:w="15" w:type="dxa"/>
        </w:trPr>
        <w:tc>
          <w:tcPr>
            <w:tcW w:w="250" w:type="pct"/>
            <w:tcBorders>
              <w:top w:val="nil"/>
              <w:left w:val="nil"/>
              <w:bottom w:val="nil"/>
              <w:right w:val="nil"/>
            </w:tcBorders>
            <w:hideMark/>
          </w:tcPr>
          <w:p w14:paraId="2ED77D3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EC28BC" w14:textId="77777777" w:rsidR="002E0941" w:rsidRDefault="002E0941">
            <w:pPr>
              <w:rPr>
                <w:rFonts w:ascii="Calibri" w:hAnsi="Calibri" w:cs="Calibri"/>
                <w:sz w:val="22"/>
                <w:szCs w:val="22"/>
              </w:rPr>
            </w:pPr>
            <w:r>
              <w:rPr>
                <w:rFonts w:ascii="Calibri" w:hAnsi="Calibri" w:cs="Calibri"/>
                <w:sz w:val="22"/>
                <w:szCs w:val="22"/>
              </w:rPr>
              <w:t xml:space="preserve">Bestandsnaam enkelvoudig informatieobject : </w:t>
            </w:r>
          </w:p>
        </w:tc>
        <w:tc>
          <w:tcPr>
            <w:tcW w:w="2500" w:type="pct"/>
            <w:tcBorders>
              <w:top w:val="nil"/>
              <w:left w:val="nil"/>
              <w:bottom w:val="nil"/>
              <w:right w:val="nil"/>
            </w:tcBorders>
            <w:hideMark/>
          </w:tcPr>
          <w:p w14:paraId="4DE38824" w14:textId="77777777" w:rsidR="002E0941" w:rsidRDefault="002E0941">
            <w:pPr>
              <w:rPr>
                <w:rFonts w:ascii="Calibri" w:hAnsi="Calibri" w:cs="Calibri"/>
                <w:sz w:val="22"/>
                <w:szCs w:val="22"/>
              </w:rPr>
            </w:pPr>
            <w:r>
              <w:rPr>
                <w:rFonts w:ascii="Calibri" w:hAnsi="Calibri" w:cs="Calibri"/>
                <w:sz w:val="22"/>
                <w:szCs w:val="22"/>
              </w:rPr>
              <w:t xml:space="preserve">De naam van het fysieke bestand waarin de inhoud van het informatieobject is vastgelegd. </w:t>
            </w:r>
          </w:p>
        </w:tc>
        <w:tc>
          <w:tcPr>
            <w:tcW w:w="500" w:type="pct"/>
            <w:tcBorders>
              <w:top w:val="nil"/>
              <w:left w:val="nil"/>
              <w:bottom w:val="nil"/>
              <w:right w:val="nil"/>
            </w:tcBorders>
            <w:hideMark/>
          </w:tcPr>
          <w:p w14:paraId="2CEAB0BC"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428AE61A"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0CF9E77F" w14:textId="77777777" w:rsidTr="002E0941">
        <w:trPr>
          <w:tblCellSpacing w:w="15" w:type="dxa"/>
        </w:trPr>
        <w:tc>
          <w:tcPr>
            <w:tcW w:w="250" w:type="pct"/>
            <w:tcBorders>
              <w:top w:val="nil"/>
              <w:left w:val="nil"/>
              <w:bottom w:val="nil"/>
              <w:right w:val="nil"/>
            </w:tcBorders>
            <w:hideMark/>
          </w:tcPr>
          <w:p w14:paraId="50E820C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43D56E4" w14:textId="77777777" w:rsidR="002E0941" w:rsidRDefault="002E0941">
            <w:pPr>
              <w:rPr>
                <w:rFonts w:ascii="Calibri" w:hAnsi="Calibri" w:cs="Calibri"/>
                <w:sz w:val="22"/>
                <w:szCs w:val="22"/>
              </w:rPr>
            </w:pPr>
            <w:r>
              <w:rPr>
                <w:rFonts w:ascii="Calibri" w:hAnsi="Calibri" w:cs="Calibri"/>
                <w:sz w:val="22"/>
                <w:szCs w:val="22"/>
              </w:rPr>
              <w:t xml:space="preserve">- Naam </w:t>
            </w:r>
          </w:p>
        </w:tc>
        <w:tc>
          <w:tcPr>
            <w:tcW w:w="2500" w:type="pct"/>
            <w:tcBorders>
              <w:top w:val="nil"/>
              <w:left w:val="nil"/>
              <w:bottom w:val="nil"/>
              <w:right w:val="nil"/>
            </w:tcBorders>
            <w:hideMark/>
          </w:tcPr>
          <w:p w14:paraId="703B4D4E" w14:textId="77777777" w:rsidR="002E0941" w:rsidRDefault="002E0941">
            <w:pPr>
              <w:rPr>
                <w:rFonts w:ascii="Calibri" w:hAnsi="Calibri" w:cs="Calibri"/>
                <w:sz w:val="22"/>
                <w:szCs w:val="22"/>
              </w:rPr>
            </w:pPr>
            <w:r>
              <w:rPr>
                <w:rFonts w:ascii="Calibri" w:hAnsi="Calibri" w:cs="Calibri"/>
                <w:sz w:val="22"/>
                <w:szCs w:val="22"/>
              </w:rPr>
              <w:t>De naam van het fysieke bestand zonder aanduiding van het formaat in een extensie.</w:t>
            </w:r>
          </w:p>
        </w:tc>
        <w:tc>
          <w:tcPr>
            <w:tcW w:w="500" w:type="pct"/>
            <w:tcBorders>
              <w:top w:val="nil"/>
              <w:left w:val="nil"/>
              <w:bottom w:val="nil"/>
              <w:right w:val="nil"/>
            </w:tcBorders>
            <w:hideMark/>
          </w:tcPr>
          <w:p w14:paraId="2E119981" w14:textId="77777777" w:rsidR="002E0941" w:rsidRDefault="002E0941">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743AC08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2946879" w14:textId="77777777" w:rsidTr="002E0941">
        <w:trPr>
          <w:tblCellSpacing w:w="15" w:type="dxa"/>
        </w:trPr>
        <w:tc>
          <w:tcPr>
            <w:tcW w:w="250" w:type="pct"/>
            <w:tcBorders>
              <w:top w:val="nil"/>
              <w:left w:val="nil"/>
              <w:bottom w:val="nil"/>
              <w:right w:val="nil"/>
            </w:tcBorders>
            <w:hideMark/>
          </w:tcPr>
          <w:p w14:paraId="6A32B9C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0E859A" w14:textId="77777777" w:rsidR="002E0941" w:rsidRDefault="002E0941">
            <w:pPr>
              <w:rPr>
                <w:rFonts w:ascii="Calibri" w:hAnsi="Calibri" w:cs="Calibri"/>
                <w:sz w:val="22"/>
                <w:szCs w:val="22"/>
              </w:rPr>
            </w:pPr>
            <w:r>
              <w:rPr>
                <w:rFonts w:ascii="Calibri" w:hAnsi="Calibri" w:cs="Calibri"/>
                <w:sz w:val="22"/>
                <w:szCs w:val="22"/>
              </w:rPr>
              <w:t xml:space="preserve">- Extensie </w:t>
            </w:r>
          </w:p>
        </w:tc>
        <w:tc>
          <w:tcPr>
            <w:tcW w:w="2500" w:type="pct"/>
            <w:tcBorders>
              <w:top w:val="nil"/>
              <w:left w:val="nil"/>
              <w:bottom w:val="nil"/>
              <w:right w:val="nil"/>
            </w:tcBorders>
            <w:hideMark/>
          </w:tcPr>
          <w:p w14:paraId="43282B27" w14:textId="77777777" w:rsidR="002E0941" w:rsidRDefault="002E0941">
            <w:pPr>
              <w:rPr>
                <w:rFonts w:ascii="Calibri" w:hAnsi="Calibri" w:cs="Calibri"/>
                <w:sz w:val="22"/>
                <w:szCs w:val="22"/>
              </w:rPr>
            </w:pPr>
            <w:r>
              <w:rPr>
                <w:rFonts w:ascii="Calibri" w:hAnsi="Calibri" w:cs="Calibri"/>
                <w:sz w:val="22"/>
                <w:szCs w:val="22"/>
              </w:rPr>
              <w:t>Aanduiding van het formaat van het bestand</w:t>
            </w:r>
          </w:p>
        </w:tc>
        <w:tc>
          <w:tcPr>
            <w:tcW w:w="500" w:type="pct"/>
            <w:tcBorders>
              <w:top w:val="nil"/>
              <w:left w:val="nil"/>
              <w:bottom w:val="nil"/>
              <w:right w:val="nil"/>
            </w:tcBorders>
            <w:hideMark/>
          </w:tcPr>
          <w:p w14:paraId="770C5892" w14:textId="77777777" w:rsidR="002E0941" w:rsidRDefault="002E0941">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2FAEDE5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3DD209F" w14:textId="77777777" w:rsidTr="002E0941">
        <w:trPr>
          <w:tblCellSpacing w:w="15" w:type="dxa"/>
        </w:trPr>
        <w:tc>
          <w:tcPr>
            <w:tcW w:w="250" w:type="pct"/>
            <w:tcBorders>
              <w:top w:val="nil"/>
              <w:left w:val="nil"/>
              <w:bottom w:val="nil"/>
              <w:right w:val="nil"/>
            </w:tcBorders>
            <w:hideMark/>
          </w:tcPr>
          <w:p w14:paraId="7278E4F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F5A17E" w14:textId="77777777" w:rsidR="002E0941" w:rsidRDefault="002E0941">
            <w:pPr>
              <w:rPr>
                <w:rFonts w:ascii="Calibri" w:hAnsi="Calibri" w:cs="Calibri"/>
                <w:sz w:val="22"/>
                <w:szCs w:val="22"/>
              </w:rPr>
            </w:pPr>
            <w:r>
              <w:rPr>
                <w:rFonts w:ascii="Calibri" w:hAnsi="Calibri" w:cs="Calibri"/>
                <w:sz w:val="22"/>
                <w:szCs w:val="22"/>
              </w:rPr>
              <w:t xml:space="preserve">Integriteit enkelvoudig informatieobject : </w:t>
            </w:r>
          </w:p>
        </w:tc>
        <w:tc>
          <w:tcPr>
            <w:tcW w:w="2500" w:type="pct"/>
            <w:tcBorders>
              <w:top w:val="nil"/>
              <w:left w:val="nil"/>
              <w:bottom w:val="nil"/>
              <w:right w:val="nil"/>
            </w:tcBorders>
            <w:hideMark/>
          </w:tcPr>
          <w:p w14:paraId="444121AF" w14:textId="77777777" w:rsidR="002E0941" w:rsidRDefault="002E0941">
            <w:pPr>
              <w:rPr>
                <w:rFonts w:ascii="Calibri" w:hAnsi="Calibri" w:cs="Calibri"/>
                <w:sz w:val="22"/>
                <w:szCs w:val="22"/>
              </w:rPr>
            </w:pPr>
            <w:r>
              <w:rPr>
                <w:rFonts w:ascii="Calibri" w:hAnsi="Calibri" w:cs="Calibri"/>
                <w:sz w:val="22"/>
                <w:szCs w:val="22"/>
              </w:rPr>
              <w:t xml:space="preserve">Uitdrukking van mate van volledigheid en onbeschadigd zijn van digitaal bestand </w:t>
            </w:r>
          </w:p>
        </w:tc>
        <w:tc>
          <w:tcPr>
            <w:tcW w:w="500" w:type="pct"/>
            <w:tcBorders>
              <w:top w:val="nil"/>
              <w:left w:val="nil"/>
              <w:bottom w:val="nil"/>
              <w:right w:val="nil"/>
            </w:tcBorders>
            <w:hideMark/>
          </w:tcPr>
          <w:p w14:paraId="11B61849"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1CE569B"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3858C7DC" w14:textId="77777777" w:rsidTr="002E0941">
        <w:trPr>
          <w:tblCellSpacing w:w="15" w:type="dxa"/>
        </w:trPr>
        <w:tc>
          <w:tcPr>
            <w:tcW w:w="250" w:type="pct"/>
            <w:tcBorders>
              <w:top w:val="nil"/>
              <w:left w:val="nil"/>
              <w:bottom w:val="nil"/>
              <w:right w:val="nil"/>
            </w:tcBorders>
            <w:hideMark/>
          </w:tcPr>
          <w:p w14:paraId="453942F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CAB0FB" w14:textId="77777777" w:rsidR="002E0941" w:rsidRDefault="002E0941">
            <w:pPr>
              <w:rPr>
                <w:rFonts w:ascii="Calibri" w:hAnsi="Calibri" w:cs="Calibri"/>
                <w:sz w:val="22"/>
                <w:szCs w:val="22"/>
              </w:rPr>
            </w:pPr>
            <w:r>
              <w:rPr>
                <w:rFonts w:ascii="Calibri" w:hAnsi="Calibri" w:cs="Calibri"/>
                <w:sz w:val="22"/>
                <w:szCs w:val="22"/>
              </w:rPr>
              <w:t xml:space="preserve">- Algoritme </w:t>
            </w:r>
          </w:p>
        </w:tc>
        <w:tc>
          <w:tcPr>
            <w:tcW w:w="2500" w:type="pct"/>
            <w:tcBorders>
              <w:top w:val="nil"/>
              <w:left w:val="nil"/>
              <w:bottom w:val="nil"/>
              <w:right w:val="nil"/>
            </w:tcBorders>
            <w:hideMark/>
          </w:tcPr>
          <w:p w14:paraId="3AF47050" w14:textId="77777777" w:rsidR="002E0941" w:rsidRDefault="002E0941">
            <w:pPr>
              <w:rPr>
                <w:rFonts w:ascii="Calibri" w:hAnsi="Calibri" w:cs="Calibri"/>
                <w:sz w:val="22"/>
                <w:szCs w:val="22"/>
              </w:rPr>
            </w:pPr>
            <w:r>
              <w:rPr>
                <w:rFonts w:ascii="Calibri" w:hAnsi="Calibri" w:cs="Calibri"/>
                <w:sz w:val="22"/>
                <w:szCs w:val="22"/>
              </w:rPr>
              <w:t>Aanduiding van algoritme, gebruikt om de checksum te maken.</w:t>
            </w:r>
          </w:p>
        </w:tc>
        <w:tc>
          <w:tcPr>
            <w:tcW w:w="500" w:type="pct"/>
            <w:tcBorders>
              <w:top w:val="nil"/>
              <w:left w:val="nil"/>
              <w:bottom w:val="nil"/>
              <w:right w:val="nil"/>
            </w:tcBorders>
            <w:hideMark/>
          </w:tcPr>
          <w:p w14:paraId="4E8592D1"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755E290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AD93DA1" w14:textId="77777777" w:rsidTr="002E0941">
        <w:trPr>
          <w:tblCellSpacing w:w="15" w:type="dxa"/>
        </w:trPr>
        <w:tc>
          <w:tcPr>
            <w:tcW w:w="250" w:type="pct"/>
            <w:tcBorders>
              <w:top w:val="nil"/>
              <w:left w:val="nil"/>
              <w:bottom w:val="nil"/>
              <w:right w:val="nil"/>
            </w:tcBorders>
            <w:hideMark/>
          </w:tcPr>
          <w:p w14:paraId="40F8265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AE425F6" w14:textId="77777777" w:rsidR="002E0941" w:rsidRDefault="002E0941">
            <w:pPr>
              <w:rPr>
                <w:rFonts w:ascii="Calibri" w:hAnsi="Calibri" w:cs="Calibri"/>
                <w:sz w:val="22"/>
                <w:szCs w:val="22"/>
              </w:rPr>
            </w:pPr>
            <w:r>
              <w:rPr>
                <w:rFonts w:ascii="Calibri" w:hAnsi="Calibri" w:cs="Calibri"/>
                <w:sz w:val="22"/>
                <w:szCs w:val="22"/>
              </w:rPr>
              <w:t xml:space="preserve">- Waarde </w:t>
            </w:r>
          </w:p>
        </w:tc>
        <w:tc>
          <w:tcPr>
            <w:tcW w:w="2500" w:type="pct"/>
            <w:tcBorders>
              <w:top w:val="nil"/>
              <w:left w:val="nil"/>
              <w:bottom w:val="nil"/>
              <w:right w:val="nil"/>
            </w:tcBorders>
            <w:hideMark/>
          </w:tcPr>
          <w:p w14:paraId="6D910AFB" w14:textId="77777777" w:rsidR="002E0941" w:rsidRDefault="002E0941">
            <w:pPr>
              <w:rPr>
                <w:rFonts w:ascii="Calibri" w:hAnsi="Calibri" w:cs="Calibri"/>
                <w:sz w:val="22"/>
                <w:szCs w:val="22"/>
              </w:rPr>
            </w:pPr>
            <w:r>
              <w:rPr>
                <w:rFonts w:ascii="Calibri" w:hAnsi="Calibri" w:cs="Calibri"/>
                <w:sz w:val="22"/>
                <w:szCs w:val="22"/>
              </w:rPr>
              <w:t>De waarde van de checksum.</w:t>
            </w:r>
          </w:p>
        </w:tc>
        <w:tc>
          <w:tcPr>
            <w:tcW w:w="500" w:type="pct"/>
            <w:tcBorders>
              <w:top w:val="nil"/>
              <w:left w:val="nil"/>
              <w:bottom w:val="nil"/>
              <w:right w:val="nil"/>
            </w:tcBorders>
            <w:hideMark/>
          </w:tcPr>
          <w:p w14:paraId="705F3D5C" w14:textId="77777777" w:rsidR="002E0941" w:rsidRDefault="002E0941">
            <w:pPr>
              <w:rPr>
                <w:rFonts w:ascii="Calibri" w:hAnsi="Calibri" w:cs="Calibri"/>
                <w:sz w:val="22"/>
                <w:szCs w:val="22"/>
              </w:rPr>
            </w:pPr>
            <w:r>
              <w:rPr>
                <w:rFonts w:ascii="Calibri" w:hAnsi="Calibri" w:cs="Calibri"/>
                <w:sz w:val="22"/>
                <w:szCs w:val="22"/>
              </w:rPr>
              <w:t xml:space="preserve">N </w:t>
            </w:r>
          </w:p>
        </w:tc>
        <w:tc>
          <w:tcPr>
            <w:tcW w:w="500" w:type="pct"/>
            <w:tcBorders>
              <w:top w:val="nil"/>
              <w:left w:val="nil"/>
              <w:bottom w:val="nil"/>
              <w:right w:val="nil"/>
            </w:tcBorders>
            <w:hideMark/>
          </w:tcPr>
          <w:p w14:paraId="10C1EE2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7B46BFA" w14:textId="77777777" w:rsidTr="002E0941">
        <w:trPr>
          <w:tblCellSpacing w:w="15" w:type="dxa"/>
        </w:trPr>
        <w:tc>
          <w:tcPr>
            <w:tcW w:w="250" w:type="pct"/>
            <w:tcBorders>
              <w:top w:val="nil"/>
              <w:left w:val="nil"/>
              <w:bottom w:val="nil"/>
              <w:right w:val="nil"/>
            </w:tcBorders>
            <w:hideMark/>
          </w:tcPr>
          <w:p w14:paraId="7B1E3AE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C79699" w14:textId="77777777" w:rsidR="002E0941" w:rsidRDefault="002E0941">
            <w:pPr>
              <w:rPr>
                <w:rFonts w:ascii="Calibri" w:hAnsi="Calibri" w:cs="Calibri"/>
                <w:sz w:val="22"/>
                <w:szCs w:val="22"/>
              </w:rPr>
            </w:pPr>
            <w:r>
              <w:rPr>
                <w:rFonts w:ascii="Calibri" w:hAnsi="Calibri" w:cs="Calibri"/>
                <w:sz w:val="22"/>
                <w:szCs w:val="22"/>
              </w:rPr>
              <w:t xml:space="preserve">- Datum </w:t>
            </w:r>
          </w:p>
        </w:tc>
        <w:tc>
          <w:tcPr>
            <w:tcW w:w="2500" w:type="pct"/>
            <w:tcBorders>
              <w:top w:val="nil"/>
              <w:left w:val="nil"/>
              <w:bottom w:val="nil"/>
              <w:right w:val="nil"/>
            </w:tcBorders>
            <w:hideMark/>
          </w:tcPr>
          <w:p w14:paraId="70E95933" w14:textId="77777777" w:rsidR="002E0941" w:rsidRDefault="002E0941">
            <w:pPr>
              <w:rPr>
                <w:rFonts w:ascii="Calibri" w:hAnsi="Calibri" w:cs="Calibri"/>
                <w:sz w:val="22"/>
                <w:szCs w:val="22"/>
              </w:rPr>
            </w:pPr>
            <w:r>
              <w:rPr>
                <w:rFonts w:ascii="Calibri" w:hAnsi="Calibri" w:cs="Calibri"/>
                <w:sz w:val="22"/>
                <w:szCs w:val="22"/>
              </w:rPr>
              <w:t>Datum waarop de checksum is gemaakt.</w:t>
            </w:r>
          </w:p>
        </w:tc>
        <w:tc>
          <w:tcPr>
            <w:tcW w:w="500" w:type="pct"/>
            <w:tcBorders>
              <w:top w:val="nil"/>
              <w:left w:val="nil"/>
              <w:bottom w:val="nil"/>
              <w:right w:val="nil"/>
            </w:tcBorders>
            <w:hideMark/>
          </w:tcPr>
          <w:p w14:paraId="430FEFC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56DFDF4" w14:textId="77777777" w:rsidR="002E0941" w:rsidRDefault="002E0941">
            <w:pPr>
              <w:rPr>
                <w:rFonts w:ascii="Calibri" w:hAnsi="Calibri" w:cs="Calibri"/>
                <w:sz w:val="22"/>
                <w:szCs w:val="22"/>
              </w:rPr>
            </w:pPr>
            <w:r>
              <w:rPr>
                <w:rFonts w:ascii="Calibri" w:hAnsi="Calibri" w:cs="Calibri"/>
                <w:sz w:val="22"/>
                <w:szCs w:val="22"/>
              </w:rPr>
              <w:t>1</w:t>
            </w:r>
          </w:p>
        </w:tc>
      </w:tr>
    </w:tbl>
    <w:p w14:paraId="5F9F5D1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6C9472D" w14:textId="77777777" w:rsidTr="002E0941">
        <w:trPr>
          <w:tblCellSpacing w:w="15" w:type="dxa"/>
        </w:trPr>
        <w:tc>
          <w:tcPr>
            <w:tcW w:w="1500" w:type="pct"/>
            <w:tcBorders>
              <w:top w:val="nil"/>
              <w:left w:val="nil"/>
              <w:bottom w:val="nil"/>
              <w:right w:val="nil"/>
            </w:tcBorders>
            <w:hideMark/>
          </w:tcPr>
          <w:p w14:paraId="7FC229C4"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02BC76A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64D6CD1F" w14:textId="77777777" w:rsidTr="002E0941">
        <w:trPr>
          <w:tblCellSpacing w:w="15" w:type="dxa"/>
        </w:trPr>
        <w:tc>
          <w:tcPr>
            <w:tcW w:w="0" w:type="auto"/>
            <w:tcBorders>
              <w:top w:val="nil"/>
              <w:left w:val="nil"/>
              <w:bottom w:val="nil"/>
              <w:right w:val="nil"/>
            </w:tcBorders>
            <w:hideMark/>
          </w:tcPr>
          <w:p w14:paraId="1321587D"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14C6924"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B6A3742"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72C9848C" w14:textId="77777777" w:rsidTr="002E0941">
        <w:trPr>
          <w:tblCellSpacing w:w="15" w:type="dxa"/>
        </w:trPr>
        <w:tc>
          <w:tcPr>
            <w:tcW w:w="250" w:type="pct"/>
            <w:tcBorders>
              <w:top w:val="nil"/>
              <w:left w:val="nil"/>
              <w:bottom w:val="nil"/>
              <w:right w:val="nil"/>
            </w:tcBorders>
            <w:hideMark/>
          </w:tcPr>
          <w:p w14:paraId="1F880417"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011BA6D" w14:textId="77777777" w:rsidR="002E0941" w:rsidRDefault="002E0941">
            <w:pPr>
              <w:rPr>
                <w:rFonts w:ascii="Calibri" w:hAnsi="Calibri" w:cs="Calibri"/>
                <w:sz w:val="22"/>
                <w:szCs w:val="22"/>
              </w:rPr>
            </w:pPr>
            <w:r>
              <w:rPr>
                <w:rFonts w:ascii="Calibri" w:hAnsi="Calibri" w:cs="Calibri"/>
                <w:sz w:val="22"/>
                <w:szCs w:val="22"/>
              </w:rPr>
              <w:t xml:space="preserve">ENKELVOUDIG INFORMATIEOBJECT is specialisatie van INFORMATIEOBJECT </w:t>
            </w:r>
          </w:p>
        </w:tc>
        <w:tc>
          <w:tcPr>
            <w:tcW w:w="2500" w:type="pct"/>
            <w:tcBorders>
              <w:top w:val="nil"/>
              <w:left w:val="nil"/>
              <w:bottom w:val="nil"/>
              <w:right w:val="nil"/>
            </w:tcBorders>
            <w:hideMark/>
          </w:tcPr>
          <w:p w14:paraId="0329B9CC" w14:textId="77777777" w:rsidR="002E0941" w:rsidRDefault="002E0941">
            <w:pPr>
              <w:rPr>
                <w:rFonts w:ascii="Calibri" w:hAnsi="Calibri" w:cs="Calibri"/>
                <w:sz w:val="22"/>
                <w:szCs w:val="22"/>
              </w:rPr>
            </w:pPr>
            <w:r>
              <w:rPr>
                <w:rFonts w:ascii="Calibri" w:hAnsi="Calibri" w:cs="Calibri"/>
                <w:sz w:val="22"/>
                <w:szCs w:val="22"/>
              </w:rPr>
              <w:t xml:space="preserve">Geheel van gegevens met een eigen identiteit ongeacht zijn vorm, met de bijbehorende metadata ontvangen of opgemaakt door een natuurlijke en/of rechtspersoon bij de uitvoering van taken, zijnde een ENKELVOUDIG INFORMATIEOBJECT of een SAMENGESTELD INFORMATIEOBJECT. </w:t>
            </w:r>
          </w:p>
        </w:tc>
      </w:tr>
    </w:tbl>
    <w:p w14:paraId="37EEECF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79BF3CB" w14:textId="77777777" w:rsidTr="002E0941">
        <w:trPr>
          <w:tblCellSpacing w:w="15" w:type="dxa"/>
        </w:trPr>
        <w:tc>
          <w:tcPr>
            <w:tcW w:w="1500" w:type="pct"/>
            <w:tcBorders>
              <w:top w:val="nil"/>
              <w:left w:val="nil"/>
              <w:bottom w:val="nil"/>
              <w:right w:val="nil"/>
            </w:tcBorders>
            <w:hideMark/>
          </w:tcPr>
          <w:p w14:paraId="6405A51B"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4E49DA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1298C3" w14:textId="77777777" w:rsidTr="002E0941">
        <w:trPr>
          <w:tblCellSpacing w:w="15" w:type="dxa"/>
        </w:trPr>
        <w:tc>
          <w:tcPr>
            <w:tcW w:w="250" w:type="pct"/>
            <w:tcBorders>
              <w:top w:val="nil"/>
              <w:left w:val="nil"/>
              <w:bottom w:val="nil"/>
              <w:right w:val="nil"/>
            </w:tcBorders>
            <w:hideMark/>
          </w:tcPr>
          <w:p w14:paraId="11818AAE"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B1FBB8" w14:textId="77777777" w:rsidR="002E0941" w:rsidRDefault="002E0941">
            <w:pPr>
              <w:rPr>
                <w:rFonts w:ascii="Calibri" w:hAnsi="Calibri" w:cs="Calibri"/>
                <w:sz w:val="22"/>
                <w:szCs w:val="22"/>
              </w:rPr>
            </w:pPr>
            <w:r>
              <w:rPr>
                <w:rFonts w:ascii="Calibri" w:hAnsi="Calibri" w:cs="Calibri"/>
                <w:sz w:val="22"/>
                <w:szCs w:val="22"/>
              </w:rPr>
              <w:t xml:space="preserve">Een ENKELVOUDIG INFORMATIEOBJECT is een specialisatie van INFORMATIEOBJECT. Zie de toelichting bij dat objecttype. Bij de definitie is gebruik gemaakt van de beschrijving van 'component' in de MoReq2 (2008). In de dagelijkse praktijk staat 'ENKELVOUDIG INFORMATIEOBJECT' veelal synoniem met 'document'. Het ENKELVOUDIG INFORMATIEOBJECT kan deel uit maken van een SAMENGESTELD INFORMATIEOBJECT, bijvoorbeeld omdat zich in dat SAMENGESTELD INFORMATIEOBJECT andere documenten bevinden met een ander bestandsformaat, vanwege de omvang van dat SAMENGESTELD INFORMATIEOBJECT of omdat behandeling daartoe aanleiding geeft. Een ENKELVOUDIG INFORMATIEOBJECT dat deel uit maakt van een SAMENGESTELD INFORMATIEOBJECT kan aan andere ZAAKen gerelateerd zijn dan de ZAAK waaraan dat SAMENGESTELD INFORMATIEOBJECT gerelateerd is, veelal omdat dat ENKELVOUDIG INFORMATIEOBJECT relevant is voor meerdere ZAAKen. INFORMATIEOBJECTen, vooral die van de zaakbehandelende organisatie, worden soms gewijzigd of in opeenvolgende conceptversies vervaardigd. Het is uit oogpunt van verantwoording van belang de diverse informatieobjectversies te kennen. Hiertoe is bij de meeste van de attribuuttypen van ENKELVOUDIG INFORMATIEOBJECT zowel materiële als formele historie als ?Ja? gedeclareerd. Dit impliceert dat voor deze attributen de waarden in de diverse versies van een ENKELVOUDIG INFORMATIEOBJECT opgevraagd kunnen worden. </w:t>
            </w:r>
          </w:p>
        </w:tc>
      </w:tr>
    </w:tbl>
    <w:p w14:paraId="287B3F4B" w14:textId="77777777" w:rsidR="002E0941" w:rsidRDefault="002E0941" w:rsidP="002E0941">
      <w:pPr>
        <w:pStyle w:val="Kop2"/>
        <w:rPr>
          <w:rFonts w:ascii="Calibri" w:hAnsi="Calibri" w:cs="Calibri"/>
        </w:rPr>
      </w:pPr>
      <w:bookmarkStart w:id="33" w:name="global_class_Model_INFORMATIEOBJECT"/>
      <w:bookmarkStart w:id="34" w:name="_Toc517048410"/>
      <w:bookmarkEnd w:id="33"/>
      <w:r>
        <w:rPr>
          <w:rFonts w:ascii="Calibri" w:hAnsi="Calibri" w:cs="Calibri"/>
        </w:rPr>
        <w:t>Objecttype INFORMATIEOBJECT</w:t>
      </w:r>
      <w:bookmarkEnd w:id="3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308022E" w14:textId="77777777" w:rsidTr="002E0941">
        <w:trPr>
          <w:tblCellSpacing w:w="15" w:type="dxa"/>
        </w:trPr>
        <w:tc>
          <w:tcPr>
            <w:tcW w:w="1500" w:type="pct"/>
            <w:tcBorders>
              <w:top w:val="nil"/>
              <w:left w:val="nil"/>
              <w:bottom w:val="nil"/>
              <w:right w:val="nil"/>
            </w:tcBorders>
            <w:hideMark/>
          </w:tcPr>
          <w:p w14:paraId="1B37DA8B"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8C7C61C" w14:textId="77777777" w:rsidR="002E0941" w:rsidRDefault="002E0941">
            <w:pPr>
              <w:rPr>
                <w:rFonts w:ascii="Calibri" w:hAnsi="Calibri" w:cs="Calibri"/>
                <w:sz w:val="22"/>
                <w:szCs w:val="22"/>
              </w:rPr>
            </w:pPr>
            <w:r>
              <w:rPr>
                <w:rFonts w:ascii="Calibri" w:hAnsi="Calibri" w:cs="Calibri"/>
                <w:sz w:val="22"/>
                <w:szCs w:val="22"/>
              </w:rPr>
              <w:t>INFORMATIEOBJECT</w:t>
            </w:r>
          </w:p>
        </w:tc>
      </w:tr>
      <w:tr w:rsidR="002E0941" w14:paraId="2C9E9BC3" w14:textId="77777777" w:rsidTr="002E0941">
        <w:trPr>
          <w:tblCellSpacing w:w="15" w:type="dxa"/>
        </w:trPr>
        <w:tc>
          <w:tcPr>
            <w:tcW w:w="1500" w:type="pct"/>
            <w:tcBorders>
              <w:top w:val="nil"/>
              <w:left w:val="nil"/>
              <w:bottom w:val="nil"/>
              <w:right w:val="nil"/>
            </w:tcBorders>
            <w:hideMark/>
          </w:tcPr>
          <w:p w14:paraId="554868A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5E42650"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5221B360" w14:textId="77777777" w:rsidTr="002E0941">
        <w:trPr>
          <w:tblCellSpacing w:w="15" w:type="dxa"/>
        </w:trPr>
        <w:tc>
          <w:tcPr>
            <w:tcW w:w="1500" w:type="pct"/>
            <w:tcBorders>
              <w:top w:val="nil"/>
              <w:left w:val="nil"/>
              <w:bottom w:val="nil"/>
              <w:right w:val="nil"/>
            </w:tcBorders>
            <w:hideMark/>
          </w:tcPr>
          <w:p w14:paraId="5BCA535E"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BED1A95" w14:textId="77777777" w:rsidR="002E0941" w:rsidRDefault="002E0941">
            <w:pPr>
              <w:rPr>
                <w:rFonts w:ascii="Calibri" w:hAnsi="Calibri" w:cs="Calibri"/>
                <w:sz w:val="22"/>
                <w:szCs w:val="22"/>
              </w:rPr>
            </w:pPr>
            <w:r>
              <w:rPr>
                <w:rFonts w:ascii="Calibri" w:hAnsi="Calibri" w:cs="Calibri"/>
                <w:sz w:val="22"/>
                <w:szCs w:val="22"/>
              </w:rPr>
              <w:t xml:space="preserve">Geheel van gegevens met een eigen identiteit ongeacht zijn vorm, met de bijbehorende metadata ontvangen of opgemaakt door een natuurlijke en/of rechtspersoon bij de uitvoering van taken, zijnde een ENKELVOUDIG INFORMATIEOBJECT of een SAMENGESTELD INFORMATIEOBJECT. </w:t>
            </w:r>
          </w:p>
        </w:tc>
      </w:tr>
      <w:tr w:rsidR="002E0941" w14:paraId="61F913E4" w14:textId="77777777" w:rsidTr="002E0941">
        <w:trPr>
          <w:tblCellSpacing w:w="15" w:type="dxa"/>
        </w:trPr>
        <w:tc>
          <w:tcPr>
            <w:tcW w:w="1500" w:type="pct"/>
            <w:tcBorders>
              <w:top w:val="nil"/>
              <w:left w:val="nil"/>
              <w:bottom w:val="nil"/>
              <w:right w:val="nil"/>
            </w:tcBorders>
            <w:hideMark/>
          </w:tcPr>
          <w:p w14:paraId="71EB3D6B"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A02003" w14:textId="77777777" w:rsidR="002E0941" w:rsidRDefault="002E0941">
            <w:pPr>
              <w:rPr>
                <w:rFonts w:ascii="Calibri" w:hAnsi="Calibri" w:cs="Calibri"/>
                <w:sz w:val="22"/>
                <w:szCs w:val="22"/>
              </w:rPr>
            </w:pPr>
            <w:r>
              <w:rPr>
                <w:rFonts w:ascii="Calibri" w:hAnsi="Calibri" w:cs="Calibri"/>
                <w:sz w:val="22"/>
                <w:szCs w:val="22"/>
              </w:rPr>
              <w:t>VNG-R, op basis van NEN 2082</w:t>
            </w:r>
          </w:p>
        </w:tc>
      </w:tr>
      <w:tr w:rsidR="002E0941" w14:paraId="5C50B5B0" w14:textId="77777777" w:rsidTr="002E0941">
        <w:trPr>
          <w:tblCellSpacing w:w="15" w:type="dxa"/>
        </w:trPr>
        <w:tc>
          <w:tcPr>
            <w:tcW w:w="1500" w:type="pct"/>
            <w:tcBorders>
              <w:top w:val="nil"/>
              <w:left w:val="nil"/>
              <w:bottom w:val="nil"/>
              <w:right w:val="nil"/>
            </w:tcBorders>
            <w:hideMark/>
          </w:tcPr>
          <w:p w14:paraId="2B7CF4E3"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CB60E2" w14:textId="77777777" w:rsidR="002E0941" w:rsidRDefault="002E0941">
            <w:pPr>
              <w:rPr>
                <w:rFonts w:ascii="Calibri" w:hAnsi="Calibri" w:cs="Calibri"/>
                <w:sz w:val="22"/>
                <w:szCs w:val="22"/>
              </w:rPr>
            </w:pPr>
            <w:r>
              <w:rPr>
                <w:rFonts w:ascii="Calibri" w:hAnsi="Calibri" w:cs="Calibri"/>
                <w:sz w:val="22"/>
                <w:szCs w:val="22"/>
              </w:rPr>
              <w:t>1 juni 2008</w:t>
            </w:r>
          </w:p>
        </w:tc>
      </w:tr>
      <w:tr w:rsidR="002E0941" w14:paraId="3F6FDBCE" w14:textId="77777777" w:rsidTr="002E0941">
        <w:trPr>
          <w:tblCellSpacing w:w="15" w:type="dxa"/>
        </w:trPr>
        <w:tc>
          <w:tcPr>
            <w:tcW w:w="1500" w:type="pct"/>
            <w:tcBorders>
              <w:top w:val="nil"/>
              <w:left w:val="nil"/>
              <w:bottom w:val="nil"/>
              <w:right w:val="nil"/>
            </w:tcBorders>
            <w:hideMark/>
          </w:tcPr>
          <w:p w14:paraId="1F56F6E2"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649FCB0" w14:textId="77777777" w:rsidR="002E0941" w:rsidRDefault="002E0941">
            <w:pPr>
              <w:rPr>
                <w:rFonts w:ascii="Calibri" w:hAnsi="Calibri" w:cs="Calibri"/>
                <w:sz w:val="22"/>
                <w:szCs w:val="22"/>
              </w:rPr>
            </w:pPr>
            <w:r>
              <w:rPr>
                <w:rFonts w:ascii="Calibri" w:hAnsi="Calibri" w:cs="Calibri"/>
                <w:sz w:val="22"/>
                <w:szCs w:val="22"/>
              </w:rPr>
              <w:t>Informatieobjectidentificatie Bronorganisatie</w:t>
            </w:r>
          </w:p>
        </w:tc>
      </w:tr>
      <w:tr w:rsidR="002E0941" w14:paraId="0688AC1B" w14:textId="77777777" w:rsidTr="002E0941">
        <w:trPr>
          <w:tblCellSpacing w:w="15" w:type="dxa"/>
        </w:trPr>
        <w:tc>
          <w:tcPr>
            <w:tcW w:w="1500" w:type="pct"/>
            <w:tcBorders>
              <w:top w:val="nil"/>
              <w:left w:val="nil"/>
              <w:bottom w:val="nil"/>
              <w:right w:val="nil"/>
            </w:tcBorders>
            <w:hideMark/>
          </w:tcPr>
          <w:p w14:paraId="41504EF1"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0F15CFA" w14:textId="77777777" w:rsidR="002E0941" w:rsidRDefault="002E0941">
            <w:pPr>
              <w:rPr>
                <w:rFonts w:ascii="Calibri" w:hAnsi="Calibri" w:cs="Calibri"/>
                <w:sz w:val="22"/>
                <w:szCs w:val="22"/>
              </w:rPr>
            </w:pPr>
            <w:r>
              <w:rPr>
                <w:rFonts w:ascii="Calibri" w:hAnsi="Calibri" w:cs="Calibri"/>
                <w:sz w:val="22"/>
                <w:szCs w:val="22"/>
              </w:rPr>
              <w:t xml:space="preserve">Alle INFORMATIEOBJECTen die op enigerlei wijze relevant zijn voor het tot een goed einde brengen van een ZAAK. Een INFORMATIEOBJECT is in dit kader relevant indien het: - door een behandelaar van de zaak gedeeld wordt met andere betrokkenen bij de zaak (de ondergrens; een INFORMATIEOBJECT wat het persoonlijke domein van de behandelaar van een zaak niet verlaat wordt in dit kader niet relevant geacht), - van belang is voor voor de inhoudelijke verantwoording (is de ZAAK goed afgehandeld), procesverantwoording (is de zaak op de juiste wijze afgehandeld) en/of reconstructie van de ZAAK, en/of - bewaard moet worden om te voldoen aan wettelijke en/of administratieve eisen en/of maatschappelijke behoeften. </w:t>
            </w:r>
          </w:p>
        </w:tc>
      </w:tr>
      <w:tr w:rsidR="002E0941" w14:paraId="5CA6B617" w14:textId="77777777" w:rsidTr="002E0941">
        <w:trPr>
          <w:tblCellSpacing w:w="15" w:type="dxa"/>
        </w:trPr>
        <w:tc>
          <w:tcPr>
            <w:tcW w:w="1500" w:type="pct"/>
            <w:tcBorders>
              <w:top w:val="nil"/>
              <w:left w:val="nil"/>
              <w:bottom w:val="nil"/>
              <w:right w:val="nil"/>
            </w:tcBorders>
            <w:hideMark/>
          </w:tcPr>
          <w:p w14:paraId="443F2DA6"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6C708BB" w14:textId="77777777" w:rsidR="002E0941" w:rsidRDefault="002E0941">
            <w:pPr>
              <w:rPr>
                <w:rFonts w:ascii="Calibri" w:hAnsi="Calibri" w:cs="Calibri"/>
                <w:sz w:val="22"/>
                <w:szCs w:val="22"/>
              </w:rPr>
            </w:pPr>
          </w:p>
        </w:tc>
      </w:tr>
      <w:tr w:rsidR="002E0941" w14:paraId="5759E29E" w14:textId="77777777" w:rsidTr="002E0941">
        <w:trPr>
          <w:tblCellSpacing w:w="15" w:type="dxa"/>
        </w:trPr>
        <w:tc>
          <w:tcPr>
            <w:tcW w:w="1500" w:type="pct"/>
            <w:tcBorders>
              <w:top w:val="nil"/>
              <w:left w:val="nil"/>
              <w:bottom w:val="nil"/>
              <w:right w:val="nil"/>
            </w:tcBorders>
            <w:hideMark/>
          </w:tcPr>
          <w:p w14:paraId="02A46720"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814F723" w14:textId="77777777" w:rsidR="002E0941" w:rsidRDefault="002E0941">
            <w:pPr>
              <w:rPr>
                <w:rFonts w:ascii="Calibri" w:hAnsi="Calibri" w:cs="Calibri"/>
                <w:sz w:val="22"/>
                <w:szCs w:val="22"/>
              </w:rPr>
            </w:pPr>
            <w:r>
              <w:rPr>
                <w:rFonts w:ascii="Calibri" w:hAnsi="Calibri" w:cs="Calibri"/>
                <w:sz w:val="22"/>
                <w:szCs w:val="22"/>
              </w:rPr>
              <w:t>Ja</w:t>
            </w:r>
          </w:p>
        </w:tc>
      </w:tr>
    </w:tbl>
    <w:p w14:paraId="2E579D5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1E1AC75" w14:textId="77777777" w:rsidTr="002E0941">
        <w:trPr>
          <w:tblCellSpacing w:w="15" w:type="dxa"/>
        </w:trPr>
        <w:tc>
          <w:tcPr>
            <w:tcW w:w="1500" w:type="pct"/>
            <w:tcBorders>
              <w:top w:val="nil"/>
              <w:left w:val="nil"/>
              <w:bottom w:val="nil"/>
              <w:right w:val="nil"/>
            </w:tcBorders>
            <w:hideMark/>
          </w:tcPr>
          <w:p w14:paraId="723BF98E"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9A1BF5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658"/>
        <w:gridCol w:w="3246"/>
        <w:gridCol w:w="2633"/>
        <w:gridCol w:w="492"/>
      </w:tblGrid>
      <w:tr w:rsidR="002E0941" w14:paraId="5A9B2F11" w14:textId="77777777" w:rsidTr="002E0941">
        <w:trPr>
          <w:tblCellSpacing w:w="15" w:type="dxa"/>
        </w:trPr>
        <w:tc>
          <w:tcPr>
            <w:tcW w:w="0" w:type="auto"/>
            <w:tcBorders>
              <w:top w:val="nil"/>
              <w:left w:val="nil"/>
              <w:bottom w:val="nil"/>
              <w:right w:val="nil"/>
            </w:tcBorders>
            <w:hideMark/>
          </w:tcPr>
          <w:p w14:paraId="5D359D2F"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6CDBF03C"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C9C17AC"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B44EE4A"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E764754"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6348AC0" w14:textId="77777777" w:rsidTr="002E0941">
        <w:trPr>
          <w:tblCellSpacing w:w="15" w:type="dxa"/>
        </w:trPr>
        <w:tc>
          <w:tcPr>
            <w:tcW w:w="250" w:type="pct"/>
            <w:tcBorders>
              <w:top w:val="nil"/>
              <w:left w:val="nil"/>
              <w:bottom w:val="nil"/>
              <w:right w:val="nil"/>
            </w:tcBorders>
            <w:hideMark/>
          </w:tcPr>
          <w:p w14:paraId="0E6978F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518040" w14:textId="77777777" w:rsidR="002E0941" w:rsidRDefault="002E0941">
            <w:pPr>
              <w:rPr>
                <w:rFonts w:ascii="Calibri" w:hAnsi="Calibri" w:cs="Calibri"/>
                <w:sz w:val="22"/>
                <w:szCs w:val="22"/>
              </w:rPr>
            </w:pPr>
            <w:r>
              <w:rPr>
                <w:rFonts w:ascii="Calibri" w:hAnsi="Calibri" w:cs="Calibri"/>
                <w:sz w:val="22"/>
                <w:szCs w:val="22"/>
              </w:rPr>
              <w:t xml:space="preserve">Informatieobjectidentificatie </w:t>
            </w:r>
          </w:p>
        </w:tc>
        <w:tc>
          <w:tcPr>
            <w:tcW w:w="2500" w:type="pct"/>
            <w:tcBorders>
              <w:top w:val="nil"/>
              <w:left w:val="nil"/>
              <w:bottom w:val="nil"/>
              <w:right w:val="nil"/>
            </w:tcBorders>
            <w:hideMark/>
          </w:tcPr>
          <w:p w14:paraId="74B21B1F" w14:textId="77777777" w:rsidR="002E0941" w:rsidRDefault="002E0941">
            <w:pPr>
              <w:rPr>
                <w:rFonts w:ascii="Calibri" w:hAnsi="Calibri" w:cs="Calibri"/>
                <w:sz w:val="22"/>
                <w:szCs w:val="22"/>
              </w:rPr>
            </w:pPr>
            <w:r>
              <w:rPr>
                <w:rFonts w:ascii="Calibri" w:hAnsi="Calibri" w:cs="Calibri"/>
                <w:sz w:val="22"/>
                <w:szCs w:val="22"/>
              </w:rPr>
              <w:t>Een binnen een gegeven context ondubbelzinnige referentie naar het INFORMATIEOBJECT.</w:t>
            </w:r>
          </w:p>
        </w:tc>
        <w:tc>
          <w:tcPr>
            <w:tcW w:w="500" w:type="pct"/>
            <w:tcBorders>
              <w:top w:val="nil"/>
              <w:left w:val="nil"/>
              <w:bottom w:val="nil"/>
              <w:right w:val="nil"/>
            </w:tcBorders>
            <w:hideMark/>
          </w:tcPr>
          <w:p w14:paraId="6FC76879"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4FFFDFA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736188F" w14:textId="77777777" w:rsidTr="002E0941">
        <w:trPr>
          <w:tblCellSpacing w:w="15" w:type="dxa"/>
        </w:trPr>
        <w:tc>
          <w:tcPr>
            <w:tcW w:w="250" w:type="pct"/>
            <w:tcBorders>
              <w:top w:val="nil"/>
              <w:left w:val="nil"/>
              <w:bottom w:val="nil"/>
              <w:right w:val="nil"/>
            </w:tcBorders>
            <w:hideMark/>
          </w:tcPr>
          <w:p w14:paraId="48BBA33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7263E7" w14:textId="77777777" w:rsidR="002E0941" w:rsidRDefault="002E0941">
            <w:pPr>
              <w:rPr>
                <w:rFonts w:ascii="Calibri" w:hAnsi="Calibri" w:cs="Calibri"/>
                <w:sz w:val="22"/>
                <w:szCs w:val="22"/>
              </w:rPr>
            </w:pPr>
            <w:r>
              <w:rPr>
                <w:rFonts w:ascii="Calibri" w:hAnsi="Calibri" w:cs="Calibri"/>
                <w:sz w:val="22"/>
                <w:szCs w:val="22"/>
              </w:rPr>
              <w:t xml:space="preserve">Bronorganisatie </w:t>
            </w:r>
          </w:p>
        </w:tc>
        <w:tc>
          <w:tcPr>
            <w:tcW w:w="2500" w:type="pct"/>
            <w:tcBorders>
              <w:top w:val="nil"/>
              <w:left w:val="nil"/>
              <w:bottom w:val="nil"/>
              <w:right w:val="nil"/>
            </w:tcBorders>
            <w:hideMark/>
          </w:tcPr>
          <w:p w14:paraId="7C6F81B6" w14:textId="77777777" w:rsidR="002E0941" w:rsidRDefault="002E0941">
            <w:pPr>
              <w:rPr>
                <w:rFonts w:ascii="Calibri" w:hAnsi="Calibri" w:cs="Calibri"/>
                <w:sz w:val="22"/>
                <w:szCs w:val="22"/>
              </w:rPr>
            </w:pPr>
            <w:r>
              <w:rPr>
                <w:rFonts w:ascii="Calibri" w:hAnsi="Calibri" w:cs="Calibri"/>
                <w:sz w:val="22"/>
                <w:szCs w:val="22"/>
              </w:rPr>
              <w:t xml:space="preserve">Het RSIN van de Niet-natuurlijk persoon zijnde de organisatie die het informatieobject heeft gecreëerd of heeft ontvangen en als eerste in een samenwerkingsketen heeft vastgelegd. </w:t>
            </w:r>
          </w:p>
        </w:tc>
        <w:tc>
          <w:tcPr>
            <w:tcW w:w="500" w:type="pct"/>
            <w:tcBorders>
              <w:top w:val="nil"/>
              <w:left w:val="nil"/>
              <w:bottom w:val="nil"/>
              <w:right w:val="nil"/>
            </w:tcBorders>
            <w:hideMark/>
          </w:tcPr>
          <w:p w14:paraId="5CD0196D"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366C639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761AAA3" w14:textId="77777777" w:rsidTr="002E0941">
        <w:trPr>
          <w:tblCellSpacing w:w="15" w:type="dxa"/>
        </w:trPr>
        <w:tc>
          <w:tcPr>
            <w:tcW w:w="250" w:type="pct"/>
            <w:tcBorders>
              <w:top w:val="nil"/>
              <w:left w:val="nil"/>
              <w:bottom w:val="nil"/>
              <w:right w:val="nil"/>
            </w:tcBorders>
            <w:hideMark/>
          </w:tcPr>
          <w:p w14:paraId="71590B5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146638" w14:textId="77777777" w:rsidR="002E0941" w:rsidRDefault="002E0941">
            <w:pPr>
              <w:rPr>
                <w:rFonts w:ascii="Calibri" w:hAnsi="Calibri" w:cs="Calibri"/>
                <w:sz w:val="22"/>
                <w:szCs w:val="22"/>
              </w:rPr>
            </w:pPr>
            <w:r>
              <w:rPr>
                <w:rFonts w:ascii="Calibri" w:hAnsi="Calibri" w:cs="Calibri"/>
                <w:sz w:val="22"/>
                <w:szCs w:val="22"/>
              </w:rPr>
              <w:t xml:space="preserve">Versie </w:t>
            </w:r>
          </w:p>
        </w:tc>
        <w:tc>
          <w:tcPr>
            <w:tcW w:w="2500" w:type="pct"/>
            <w:tcBorders>
              <w:top w:val="nil"/>
              <w:left w:val="nil"/>
              <w:bottom w:val="nil"/>
              <w:right w:val="nil"/>
            </w:tcBorders>
            <w:hideMark/>
          </w:tcPr>
          <w:p w14:paraId="29A21796" w14:textId="77777777" w:rsidR="002E0941" w:rsidRDefault="002E0941">
            <w:pPr>
              <w:rPr>
                <w:rFonts w:ascii="Calibri" w:hAnsi="Calibri" w:cs="Calibri"/>
                <w:sz w:val="22"/>
                <w:szCs w:val="22"/>
              </w:rPr>
            </w:pPr>
            <w:r>
              <w:rPr>
                <w:rFonts w:ascii="Calibri" w:hAnsi="Calibri" w:cs="Calibri"/>
                <w:sz w:val="22"/>
                <w:szCs w:val="22"/>
              </w:rPr>
              <w:t>Aanduiding van de bewerkingsfase van het INFORMATIEOBJECT</w:t>
            </w:r>
          </w:p>
        </w:tc>
        <w:tc>
          <w:tcPr>
            <w:tcW w:w="500" w:type="pct"/>
            <w:tcBorders>
              <w:top w:val="nil"/>
              <w:left w:val="nil"/>
              <w:bottom w:val="nil"/>
              <w:right w:val="nil"/>
            </w:tcBorders>
            <w:hideMark/>
          </w:tcPr>
          <w:p w14:paraId="4A6F9389" w14:textId="77777777" w:rsidR="002E0941" w:rsidRDefault="002E0941">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357BBF2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848A9E4" w14:textId="77777777" w:rsidTr="002E0941">
        <w:trPr>
          <w:tblCellSpacing w:w="15" w:type="dxa"/>
        </w:trPr>
        <w:tc>
          <w:tcPr>
            <w:tcW w:w="250" w:type="pct"/>
            <w:tcBorders>
              <w:top w:val="nil"/>
              <w:left w:val="nil"/>
              <w:bottom w:val="nil"/>
              <w:right w:val="nil"/>
            </w:tcBorders>
            <w:hideMark/>
          </w:tcPr>
          <w:p w14:paraId="28DC1D2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F568D1A" w14:textId="77777777" w:rsidR="002E0941" w:rsidRDefault="002E0941">
            <w:pPr>
              <w:rPr>
                <w:rFonts w:ascii="Calibri" w:hAnsi="Calibri" w:cs="Calibri"/>
                <w:sz w:val="22"/>
                <w:szCs w:val="22"/>
              </w:rPr>
            </w:pPr>
            <w:r>
              <w:rPr>
                <w:rFonts w:ascii="Calibri" w:hAnsi="Calibri" w:cs="Calibri"/>
                <w:sz w:val="22"/>
                <w:szCs w:val="22"/>
              </w:rPr>
              <w:t xml:space="preserve">Creatiedatum </w:t>
            </w:r>
          </w:p>
        </w:tc>
        <w:tc>
          <w:tcPr>
            <w:tcW w:w="2500" w:type="pct"/>
            <w:tcBorders>
              <w:top w:val="nil"/>
              <w:left w:val="nil"/>
              <w:bottom w:val="nil"/>
              <w:right w:val="nil"/>
            </w:tcBorders>
            <w:hideMark/>
          </w:tcPr>
          <w:p w14:paraId="566FD990" w14:textId="77777777" w:rsidR="002E0941" w:rsidRDefault="002E0941">
            <w:pPr>
              <w:rPr>
                <w:rFonts w:ascii="Calibri" w:hAnsi="Calibri" w:cs="Calibri"/>
                <w:sz w:val="22"/>
                <w:szCs w:val="22"/>
              </w:rPr>
            </w:pPr>
            <w:r>
              <w:rPr>
                <w:rFonts w:ascii="Calibri" w:hAnsi="Calibri" w:cs="Calibri"/>
                <w:sz w:val="22"/>
                <w:szCs w:val="22"/>
              </w:rPr>
              <w:t>Een datum of een gebeurtenis in de levenscyclus van het INFORMATIEOBJECT.</w:t>
            </w:r>
          </w:p>
        </w:tc>
        <w:tc>
          <w:tcPr>
            <w:tcW w:w="500" w:type="pct"/>
            <w:tcBorders>
              <w:top w:val="nil"/>
              <w:left w:val="nil"/>
              <w:bottom w:val="nil"/>
              <w:right w:val="nil"/>
            </w:tcBorders>
            <w:hideMark/>
          </w:tcPr>
          <w:p w14:paraId="1BFA4F38"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CBDCC0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2293CFB" w14:textId="77777777" w:rsidTr="002E0941">
        <w:trPr>
          <w:tblCellSpacing w:w="15" w:type="dxa"/>
        </w:trPr>
        <w:tc>
          <w:tcPr>
            <w:tcW w:w="250" w:type="pct"/>
            <w:tcBorders>
              <w:top w:val="nil"/>
              <w:left w:val="nil"/>
              <w:bottom w:val="nil"/>
              <w:right w:val="nil"/>
            </w:tcBorders>
            <w:hideMark/>
          </w:tcPr>
          <w:p w14:paraId="26AA742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43704AF" w14:textId="77777777" w:rsidR="002E0941" w:rsidRDefault="002E0941">
            <w:pPr>
              <w:rPr>
                <w:rFonts w:ascii="Calibri" w:hAnsi="Calibri" w:cs="Calibri"/>
                <w:sz w:val="22"/>
                <w:szCs w:val="22"/>
              </w:rPr>
            </w:pPr>
            <w:r>
              <w:rPr>
                <w:rFonts w:ascii="Calibri" w:hAnsi="Calibri" w:cs="Calibri"/>
                <w:sz w:val="22"/>
                <w:szCs w:val="22"/>
              </w:rPr>
              <w:t xml:space="preserve">Titel </w:t>
            </w:r>
          </w:p>
        </w:tc>
        <w:tc>
          <w:tcPr>
            <w:tcW w:w="2500" w:type="pct"/>
            <w:tcBorders>
              <w:top w:val="nil"/>
              <w:left w:val="nil"/>
              <w:bottom w:val="nil"/>
              <w:right w:val="nil"/>
            </w:tcBorders>
            <w:hideMark/>
          </w:tcPr>
          <w:p w14:paraId="7DBBABD3" w14:textId="77777777" w:rsidR="002E0941" w:rsidRDefault="002E0941">
            <w:pPr>
              <w:rPr>
                <w:rFonts w:ascii="Calibri" w:hAnsi="Calibri" w:cs="Calibri"/>
                <w:sz w:val="22"/>
                <w:szCs w:val="22"/>
              </w:rPr>
            </w:pPr>
            <w:r>
              <w:rPr>
                <w:rFonts w:ascii="Calibri" w:hAnsi="Calibri" w:cs="Calibri"/>
                <w:sz w:val="22"/>
                <w:szCs w:val="22"/>
              </w:rPr>
              <w:t>De naam waaronder het INFORMATIEOBJECT formeel bekend is.</w:t>
            </w:r>
          </w:p>
        </w:tc>
        <w:tc>
          <w:tcPr>
            <w:tcW w:w="500" w:type="pct"/>
            <w:tcBorders>
              <w:top w:val="nil"/>
              <w:left w:val="nil"/>
              <w:bottom w:val="nil"/>
              <w:right w:val="nil"/>
            </w:tcBorders>
            <w:hideMark/>
          </w:tcPr>
          <w:p w14:paraId="23BBC067"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74D107E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B1D8F18" w14:textId="77777777" w:rsidTr="002E0941">
        <w:trPr>
          <w:tblCellSpacing w:w="15" w:type="dxa"/>
        </w:trPr>
        <w:tc>
          <w:tcPr>
            <w:tcW w:w="250" w:type="pct"/>
            <w:tcBorders>
              <w:top w:val="nil"/>
              <w:left w:val="nil"/>
              <w:bottom w:val="nil"/>
              <w:right w:val="nil"/>
            </w:tcBorders>
            <w:hideMark/>
          </w:tcPr>
          <w:p w14:paraId="531519A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B86563D" w14:textId="77777777" w:rsidR="002E0941" w:rsidRDefault="002E0941">
            <w:pPr>
              <w:rPr>
                <w:rFonts w:ascii="Calibri" w:hAnsi="Calibri" w:cs="Calibri"/>
                <w:sz w:val="22"/>
                <w:szCs w:val="22"/>
              </w:rPr>
            </w:pPr>
            <w:r>
              <w:rPr>
                <w:rFonts w:ascii="Calibri" w:hAnsi="Calibri" w:cs="Calibri"/>
                <w:sz w:val="22"/>
                <w:szCs w:val="22"/>
              </w:rPr>
              <w:t xml:space="preserve">Auteur </w:t>
            </w:r>
          </w:p>
        </w:tc>
        <w:tc>
          <w:tcPr>
            <w:tcW w:w="2500" w:type="pct"/>
            <w:tcBorders>
              <w:top w:val="nil"/>
              <w:left w:val="nil"/>
              <w:bottom w:val="nil"/>
              <w:right w:val="nil"/>
            </w:tcBorders>
            <w:hideMark/>
          </w:tcPr>
          <w:p w14:paraId="1BA746F1" w14:textId="77777777" w:rsidR="002E0941" w:rsidRDefault="002E0941">
            <w:pPr>
              <w:rPr>
                <w:rFonts w:ascii="Calibri" w:hAnsi="Calibri" w:cs="Calibri"/>
                <w:sz w:val="22"/>
                <w:szCs w:val="22"/>
              </w:rPr>
            </w:pPr>
            <w:r>
              <w:rPr>
                <w:rFonts w:ascii="Calibri" w:hAnsi="Calibri" w:cs="Calibri"/>
                <w:sz w:val="22"/>
                <w:szCs w:val="22"/>
              </w:rPr>
              <w:t xml:space="preserve">De persoon of organisatie die in de eerste plaats verantwoordelijk is voor het creëren van de inhoud van het INFORMATIEOBJECT. </w:t>
            </w:r>
          </w:p>
        </w:tc>
        <w:tc>
          <w:tcPr>
            <w:tcW w:w="500" w:type="pct"/>
            <w:tcBorders>
              <w:top w:val="nil"/>
              <w:left w:val="nil"/>
              <w:bottom w:val="nil"/>
              <w:right w:val="nil"/>
            </w:tcBorders>
            <w:hideMark/>
          </w:tcPr>
          <w:p w14:paraId="7B594ADD"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2B99ECC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A1E23E3" w14:textId="77777777" w:rsidTr="002E0941">
        <w:trPr>
          <w:tblCellSpacing w:w="15" w:type="dxa"/>
        </w:trPr>
        <w:tc>
          <w:tcPr>
            <w:tcW w:w="250" w:type="pct"/>
            <w:tcBorders>
              <w:top w:val="nil"/>
              <w:left w:val="nil"/>
              <w:bottom w:val="nil"/>
              <w:right w:val="nil"/>
            </w:tcBorders>
            <w:hideMark/>
          </w:tcPr>
          <w:p w14:paraId="48076EC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03180B6" w14:textId="77777777" w:rsidR="002E0941" w:rsidRDefault="002E0941">
            <w:pPr>
              <w:rPr>
                <w:rFonts w:ascii="Calibri" w:hAnsi="Calibri" w:cs="Calibri"/>
                <w:sz w:val="22"/>
                <w:szCs w:val="22"/>
              </w:rPr>
            </w:pPr>
            <w:r>
              <w:rPr>
                <w:rFonts w:ascii="Calibri" w:hAnsi="Calibri" w:cs="Calibri"/>
                <w:sz w:val="22"/>
                <w:szCs w:val="22"/>
              </w:rPr>
              <w:t xml:space="preserve">Status </w:t>
            </w:r>
          </w:p>
        </w:tc>
        <w:tc>
          <w:tcPr>
            <w:tcW w:w="2500" w:type="pct"/>
            <w:tcBorders>
              <w:top w:val="nil"/>
              <w:left w:val="nil"/>
              <w:bottom w:val="nil"/>
              <w:right w:val="nil"/>
            </w:tcBorders>
            <w:hideMark/>
          </w:tcPr>
          <w:p w14:paraId="6623BDB3" w14:textId="77777777" w:rsidR="002E0941" w:rsidRDefault="002E0941">
            <w:pPr>
              <w:rPr>
                <w:rFonts w:ascii="Calibri" w:hAnsi="Calibri" w:cs="Calibri"/>
                <w:sz w:val="22"/>
                <w:szCs w:val="22"/>
              </w:rPr>
            </w:pPr>
            <w:r>
              <w:rPr>
                <w:rFonts w:ascii="Calibri" w:hAnsi="Calibri" w:cs="Calibri"/>
                <w:sz w:val="22"/>
                <w:szCs w:val="22"/>
              </w:rPr>
              <w:t>Aanduiding van de stand van zaken van een INFORMATIEOBJECT</w:t>
            </w:r>
          </w:p>
        </w:tc>
        <w:tc>
          <w:tcPr>
            <w:tcW w:w="500" w:type="pct"/>
            <w:tcBorders>
              <w:top w:val="nil"/>
              <w:left w:val="nil"/>
              <w:bottom w:val="nil"/>
              <w:right w:val="nil"/>
            </w:tcBorders>
            <w:hideMark/>
          </w:tcPr>
          <w:p w14:paraId="04317856" w14:textId="77777777" w:rsidR="002E0941" w:rsidRDefault="002E0941">
            <w:pPr>
              <w:rPr>
                <w:rFonts w:ascii="Calibri" w:hAnsi="Calibri" w:cs="Calibri"/>
                <w:sz w:val="22"/>
                <w:szCs w:val="22"/>
              </w:rPr>
            </w:pPr>
            <w:r>
              <w:rPr>
                <w:rFonts w:ascii="Calibri" w:hAnsi="Calibri" w:cs="Calibri"/>
                <w:sz w:val="22"/>
                <w:szCs w:val="22"/>
              </w:rPr>
              <w:t xml:space="preserve">status </w:t>
            </w:r>
          </w:p>
        </w:tc>
        <w:tc>
          <w:tcPr>
            <w:tcW w:w="500" w:type="pct"/>
            <w:tcBorders>
              <w:top w:val="nil"/>
              <w:left w:val="nil"/>
              <w:bottom w:val="nil"/>
              <w:right w:val="nil"/>
            </w:tcBorders>
            <w:hideMark/>
          </w:tcPr>
          <w:p w14:paraId="78E23BD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D0642F2" w14:textId="77777777" w:rsidTr="002E0941">
        <w:trPr>
          <w:tblCellSpacing w:w="15" w:type="dxa"/>
        </w:trPr>
        <w:tc>
          <w:tcPr>
            <w:tcW w:w="250" w:type="pct"/>
            <w:tcBorders>
              <w:top w:val="nil"/>
              <w:left w:val="nil"/>
              <w:bottom w:val="nil"/>
              <w:right w:val="nil"/>
            </w:tcBorders>
            <w:hideMark/>
          </w:tcPr>
          <w:p w14:paraId="1153764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ED988C" w14:textId="77777777" w:rsidR="002E0941" w:rsidRDefault="002E0941">
            <w:pPr>
              <w:rPr>
                <w:rFonts w:ascii="Calibri" w:hAnsi="Calibri" w:cs="Calibri"/>
                <w:sz w:val="22"/>
                <w:szCs w:val="22"/>
              </w:rPr>
            </w:pPr>
            <w:r>
              <w:rPr>
                <w:rFonts w:ascii="Calibri" w:hAnsi="Calibri" w:cs="Calibri"/>
                <w:sz w:val="22"/>
                <w:szCs w:val="22"/>
              </w:rPr>
              <w:t xml:space="preserve">Beschrijving </w:t>
            </w:r>
          </w:p>
        </w:tc>
        <w:tc>
          <w:tcPr>
            <w:tcW w:w="2500" w:type="pct"/>
            <w:tcBorders>
              <w:top w:val="nil"/>
              <w:left w:val="nil"/>
              <w:bottom w:val="nil"/>
              <w:right w:val="nil"/>
            </w:tcBorders>
            <w:hideMark/>
          </w:tcPr>
          <w:p w14:paraId="3B021E62" w14:textId="77777777" w:rsidR="002E0941" w:rsidRDefault="002E0941">
            <w:pPr>
              <w:rPr>
                <w:rFonts w:ascii="Calibri" w:hAnsi="Calibri" w:cs="Calibri"/>
                <w:sz w:val="22"/>
                <w:szCs w:val="22"/>
              </w:rPr>
            </w:pPr>
            <w:r>
              <w:rPr>
                <w:rFonts w:ascii="Calibri" w:hAnsi="Calibri" w:cs="Calibri"/>
                <w:sz w:val="22"/>
                <w:szCs w:val="22"/>
              </w:rPr>
              <w:t>Een generieke beschrijving van de inhoud van het INFORMATIEOBJECT.</w:t>
            </w:r>
          </w:p>
        </w:tc>
        <w:tc>
          <w:tcPr>
            <w:tcW w:w="500" w:type="pct"/>
            <w:tcBorders>
              <w:top w:val="nil"/>
              <w:left w:val="nil"/>
              <w:bottom w:val="nil"/>
              <w:right w:val="nil"/>
            </w:tcBorders>
            <w:hideMark/>
          </w:tcPr>
          <w:p w14:paraId="5B54622D"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4F474A9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B2777EC" w14:textId="77777777" w:rsidTr="002E0941">
        <w:trPr>
          <w:tblCellSpacing w:w="15" w:type="dxa"/>
        </w:trPr>
        <w:tc>
          <w:tcPr>
            <w:tcW w:w="250" w:type="pct"/>
            <w:tcBorders>
              <w:top w:val="nil"/>
              <w:left w:val="nil"/>
              <w:bottom w:val="nil"/>
              <w:right w:val="nil"/>
            </w:tcBorders>
            <w:hideMark/>
          </w:tcPr>
          <w:p w14:paraId="74433CE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84D8B7" w14:textId="77777777" w:rsidR="002E0941" w:rsidRDefault="002E0941">
            <w:pPr>
              <w:rPr>
                <w:rFonts w:ascii="Calibri" w:hAnsi="Calibri" w:cs="Calibri"/>
                <w:sz w:val="22"/>
                <w:szCs w:val="22"/>
              </w:rPr>
            </w:pPr>
            <w:r>
              <w:rPr>
                <w:rFonts w:ascii="Calibri" w:hAnsi="Calibri" w:cs="Calibri"/>
                <w:sz w:val="22"/>
                <w:szCs w:val="22"/>
              </w:rPr>
              <w:t xml:space="preserve">Ontvangstdatum </w:t>
            </w:r>
          </w:p>
        </w:tc>
        <w:tc>
          <w:tcPr>
            <w:tcW w:w="2500" w:type="pct"/>
            <w:tcBorders>
              <w:top w:val="nil"/>
              <w:left w:val="nil"/>
              <w:bottom w:val="nil"/>
              <w:right w:val="nil"/>
            </w:tcBorders>
            <w:hideMark/>
          </w:tcPr>
          <w:p w14:paraId="4D7ABA1F" w14:textId="77777777" w:rsidR="002E0941" w:rsidRDefault="002E0941">
            <w:pPr>
              <w:rPr>
                <w:rFonts w:ascii="Calibri" w:hAnsi="Calibri" w:cs="Calibri"/>
                <w:sz w:val="22"/>
                <w:szCs w:val="22"/>
              </w:rPr>
            </w:pPr>
            <w:r>
              <w:rPr>
                <w:rFonts w:ascii="Calibri" w:hAnsi="Calibri" w:cs="Calibri"/>
                <w:sz w:val="22"/>
                <w:szCs w:val="22"/>
              </w:rPr>
              <w:t>De datum waarop het INFORMATIEOBJECT ontvangen is.</w:t>
            </w:r>
          </w:p>
        </w:tc>
        <w:tc>
          <w:tcPr>
            <w:tcW w:w="500" w:type="pct"/>
            <w:tcBorders>
              <w:top w:val="nil"/>
              <w:left w:val="nil"/>
              <w:bottom w:val="nil"/>
              <w:right w:val="nil"/>
            </w:tcBorders>
            <w:hideMark/>
          </w:tcPr>
          <w:p w14:paraId="784328B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37D5B6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91814D0" w14:textId="77777777" w:rsidTr="002E0941">
        <w:trPr>
          <w:tblCellSpacing w:w="15" w:type="dxa"/>
        </w:trPr>
        <w:tc>
          <w:tcPr>
            <w:tcW w:w="250" w:type="pct"/>
            <w:tcBorders>
              <w:top w:val="nil"/>
              <w:left w:val="nil"/>
              <w:bottom w:val="nil"/>
              <w:right w:val="nil"/>
            </w:tcBorders>
            <w:hideMark/>
          </w:tcPr>
          <w:p w14:paraId="743070D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66260E" w14:textId="77777777" w:rsidR="002E0941" w:rsidRDefault="002E0941">
            <w:pPr>
              <w:rPr>
                <w:rFonts w:ascii="Calibri" w:hAnsi="Calibri" w:cs="Calibri"/>
                <w:sz w:val="22"/>
                <w:szCs w:val="22"/>
              </w:rPr>
            </w:pPr>
            <w:r>
              <w:rPr>
                <w:rFonts w:ascii="Calibri" w:hAnsi="Calibri" w:cs="Calibri"/>
                <w:sz w:val="22"/>
                <w:szCs w:val="22"/>
              </w:rPr>
              <w:t xml:space="preserve">Afzender </w:t>
            </w:r>
          </w:p>
        </w:tc>
        <w:tc>
          <w:tcPr>
            <w:tcW w:w="2500" w:type="pct"/>
            <w:tcBorders>
              <w:top w:val="nil"/>
              <w:left w:val="nil"/>
              <w:bottom w:val="nil"/>
              <w:right w:val="nil"/>
            </w:tcBorders>
            <w:hideMark/>
          </w:tcPr>
          <w:p w14:paraId="46CE85E2" w14:textId="77777777" w:rsidR="002E0941" w:rsidRDefault="002E0941">
            <w:pPr>
              <w:rPr>
                <w:rFonts w:ascii="Calibri" w:hAnsi="Calibri" w:cs="Calibri"/>
                <w:sz w:val="22"/>
                <w:szCs w:val="22"/>
              </w:rPr>
            </w:pPr>
            <w:r>
              <w:rPr>
                <w:rFonts w:ascii="Calibri" w:hAnsi="Calibri" w:cs="Calibri"/>
                <w:sz w:val="22"/>
                <w:szCs w:val="22"/>
              </w:rPr>
              <w:t>De persoon of organisatie waarvan het informatieobject is ontvangen.</w:t>
            </w:r>
          </w:p>
        </w:tc>
        <w:tc>
          <w:tcPr>
            <w:tcW w:w="500" w:type="pct"/>
            <w:tcBorders>
              <w:top w:val="nil"/>
              <w:left w:val="nil"/>
              <w:bottom w:val="nil"/>
              <w:right w:val="nil"/>
            </w:tcBorders>
            <w:hideMark/>
          </w:tcPr>
          <w:p w14:paraId="7BF2FBAD"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33AE199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9D10386" w14:textId="77777777" w:rsidTr="002E0941">
        <w:trPr>
          <w:tblCellSpacing w:w="15" w:type="dxa"/>
        </w:trPr>
        <w:tc>
          <w:tcPr>
            <w:tcW w:w="250" w:type="pct"/>
            <w:tcBorders>
              <w:top w:val="nil"/>
              <w:left w:val="nil"/>
              <w:bottom w:val="nil"/>
              <w:right w:val="nil"/>
            </w:tcBorders>
            <w:hideMark/>
          </w:tcPr>
          <w:p w14:paraId="6BE3456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8EB6CF3" w14:textId="77777777" w:rsidR="002E0941" w:rsidRDefault="002E0941">
            <w:pPr>
              <w:rPr>
                <w:rFonts w:ascii="Calibri" w:hAnsi="Calibri" w:cs="Calibri"/>
                <w:sz w:val="22"/>
                <w:szCs w:val="22"/>
              </w:rPr>
            </w:pPr>
            <w:r>
              <w:rPr>
                <w:rFonts w:ascii="Calibri" w:hAnsi="Calibri" w:cs="Calibri"/>
                <w:sz w:val="22"/>
                <w:szCs w:val="22"/>
              </w:rPr>
              <w:t xml:space="preserve">Verzenddatum </w:t>
            </w:r>
          </w:p>
        </w:tc>
        <w:tc>
          <w:tcPr>
            <w:tcW w:w="2500" w:type="pct"/>
            <w:tcBorders>
              <w:top w:val="nil"/>
              <w:left w:val="nil"/>
              <w:bottom w:val="nil"/>
              <w:right w:val="nil"/>
            </w:tcBorders>
            <w:hideMark/>
          </w:tcPr>
          <w:p w14:paraId="4ABF4D9D" w14:textId="77777777" w:rsidR="002E0941" w:rsidRDefault="002E0941">
            <w:pPr>
              <w:rPr>
                <w:rFonts w:ascii="Calibri" w:hAnsi="Calibri" w:cs="Calibri"/>
                <w:sz w:val="22"/>
                <w:szCs w:val="22"/>
              </w:rPr>
            </w:pPr>
            <w:r>
              <w:rPr>
                <w:rFonts w:ascii="Calibri" w:hAnsi="Calibri" w:cs="Calibri"/>
                <w:sz w:val="22"/>
                <w:szCs w:val="22"/>
              </w:rPr>
              <w:t>De datum waarop het INFORMATIEOBJECT verzonden is.</w:t>
            </w:r>
          </w:p>
        </w:tc>
        <w:tc>
          <w:tcPr>
            <w:tcW w:w="500" w:type="pct"/>
            <w:tcBorders>
              <w:top w:val="nil"/>
              <w:left w:val="nil"/>
              <w:bottom w:val="nil"/>
              <w:right w:val="nil"/>
            </w:tcBorders>
            <w:hideMark/>
          </w:tcPr>
          <w:p w14:paraId="281167B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EC5801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ED11AA4" w14:textId="77777777" w:rsidTr="002E0941">
        <w:trPr>
          <w:tblCellSpacing w:w="15" w:type="dxa"/>
        </w:trPr>
        <w:tc>
          <w:tcPr>
            <w:tcW w:w="250" w:type="pct"/>
            <w:tcBorders>
              <w:top w:val="nil"/>
              <w:left w:val="nil"/>
              <w:bottom w:val="nil"/>
              <w:right w:val="nil"/>
            </w:tcBorders>
            <w:hideMark/>
          </w:tcPr>
          <w:p w14:paraId="2280F27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E371D6" w14:textId="77777777" w:rsidR="002E0941" w:rsidRDefault="002E0941">
            <w:pPr>
              <w:rPr>
                <w:rFonts w:ascii="Calibri" w:hAnsi="Calibri" w:cs="Calibri"/>
                <w:sz w:val="22"/>
                <w:szCs w:val="22"/>
              </w:rPr>
            </w:pPr>
            <w:r>
              <w:rPr>
                <w:rFonts w:ascii="Calibri" w:hAnsi="Calibri" w:cs="Calibri"/>
                <w:sz w:val="22"/>
                <w:szCs w:val="22"/>
              </w:rPr>
              <w:t xml:space="preserve">Geadresseerde </w:t>
            </w:r>
          </w:p>
        </w:tc>
        <w:tc>
          <w:tcPr>
            <w:tcW w:w="2500" w:type="pct"/>
            <w:tcBorders>
              <w:top w:val="nil"/>
              <w:left w:val="nil"/>
              <w:bottom w:val="nil"/>
              <w:right w:val="nil"/>
            </w:tcBorders>
            <w:hideMark/>
          </w:tcPr>
          <w:p w14:paraId="7B930311" w14:textId="77777777" w:rsidR="002E0941" w:rsidRDefault="002E0941">
            <w:pPr>
              <w:rPr>
                <w:rFonts w:ascii="Calibri" w:hAnsi="Calibri" w:cs="Calibri"/>
                <w:sz w:val="22"/>
                <w:szCs w:val="22"/>
              </w:rPr>
            </w:pPr>
            <w:r>
              <w:rPr>
                <w:rFonts w:ascii="Calibri" w:hAnsi="Calibri" w:cs="Calibri"/>
                <w:sz w:val="22"/>
                <w:szCs w:val="22"/>
              </w:rPr>
              <w:t>De persoon of organisatie waarnaar het informatieobject is verzonden.</w:t>
            </w:r>
          </w:p>
        </w:tc>
        <w:tc>
          <w:tcPr>
            <w:tcW w:w="500" w:type="pct"/>
            <w:tcBorders>
              <w:top w:val="nil"/>
              <w:left w:val="nil"/>
              <w:bottom w:val="nil"/>
              <w:right w:val="nil"/>
            </w:tcBorders>
            <w:hideMark/>
          </w:tcPr>
          <w:p w14:paraId="51E9ABB2"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0C6CA3B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5F459D5" w14:textId="77777777" w:rsidTr="002E0941">
        <w:trPr>
          <w:tblCellSpacing w:w="15" w:type="dxa"/>
        </w:trPr>
        <w:tc>
          <w:tcPr>
            <w:tcW w:w="250" w:type="pct"/>
            <w:tcBorders>
              <w:top w:val="nil"/>
              <w:left w:val="nil"/>
              <w:bottom w:val="nil"/>
              <w:right w:val="nil"/>
            </w:tcBorders>
            <w:hideMark/>
          </w:tcPr>
          <w:p w14:paraId="76F7CEC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C4BA41" w14:textId="77777777" w:rsidR="002E0941" w:rsidRDefault="002E0941">
            <w:pPr>
              <w:rPr>
                <w:rFonts w:ascii="Calibri" w:hAnsi="Calibri" w:cs="Calibri"/>
                <w:sz w:val="22"/>
                <w:szCs w:val="22"/>
              </w:rPr>
            </w:pPr>
            <w:r>
              <w:rPr>
                <w:rFonts w:ascii="Calibri" w:hAnsi="Calibri" w:cs="Calibri"/>
                <w:sz w:val="22"/>
                <w:szCs w:val="22"/>
              </w:rPr>
              <w:t xml:space="preserve">Vertrouwelijkheidaanduiding </w:t>
            </w:r>
          </w:p>
        </w:tc>
        <w:tc>
          <w:tcPr>
            <w:tcW w:w="2500" w:type="pct"/>
            <w:tcBorders>
              <w:top w:val="nil"/>
              <w:left w:val="nil"/>
              <w:bottom w:val="nil"/>
              <w:right w:val="nil"/>
            </w:tcBorders>
            <w:hideMark/>
          </w:tcPr>
          <w:p w14:paraId="652A2328" w14:textId="77777777" w:rsidR="002E0941" w:rsidRDefault="002E0941">
            <w:pPr>
              <w:rPr>
                <w:rFonts w:ascii="Calibri" w:hAnsi="Calibri" w:cs="Calibri"/>
                <w:sz w:val="22"/>
                <w:szCs w:val="22"/>
              </w:rPr>
            </w:pPr>
            <w:r>
              <w:rPr>
                <w:rFonts w:ascii="Calibri" w:hAnsi="Calibri" w:cs="Calibri"/>
                <w:sz w:val="22"/>
                <w:szCs w:val="22"/>
              </w:rPr>
              <w:t>Aanduiding van de mate waarin het INFORMATIEOBJECT voor de openbaarheid bestemd is.</w:t>
            </w:r>
          </w:p>
        </w:tc>
        <w:tc>
          <w:tcPr>
            <w:tcW w:w="500" w:type="pct"/>
            <w:tcBorders>
              <w:top w:val="nil"/>
              <w:left w:val="nil"/>
              <w:bottom w:val="nil"/>
              <w:right w:val="nil"/>
            </w:tcBorders>
            <w:hideMark/>
          </w:tcPr>
          <w:p w14:paraId="1C93A3AE" w14:textId="77777777" w:rsidR="002E0941" w:rsidRDefault="002E0941">
            <w:pPr>
              <w:rPr>
                <w:rFonts w:ascii="Calibri" w:hAnsi="Calibri" w:cs="Calibri"/>
                <w:sz w:val="22"/>
                <w:szCs w:val="22"/>
              </w:rPr>
            </w:pPr>
            <w:r>
              <w:rPr>
                <w:rFonts w:ascii="Calibri" w:hAnsi="Calibri" w:cs="Calibri"/>
                <w:sz w:val="22"/>
                <w:szCs w:val="22"/>
              </w:rPr>
              <w:t xml:space="preserve">vertrouwelijkheidaanduiding </w:t>
            </w:r>
          </w:p>
        </w:tc>
        <w:tc>
          <w:tcPr>
            <w:tcW w:w="500" w:type="pct"/>
            <w:tcBorders>
              <w:top w:val="nil"/>
              <w:left w:val="nil"/>
              <w:bottom w:val="nil"/>
              <w:right w:val="nil"/>
            </w:tcBorders>
            <w:hideMark/>
          </w:tcPr>
          <w:p w14:paraId="66FAFE2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B2E5A63" w14:textId="77777777" w:rsidTr="002E0941">
        <w:trPr>
          <w:tblCellSpacing w:w="15" w:type="dxa"/>
        </w:trPr>
        <w:tc>
          <w:tcPr>
            <w:tcW w:w="250" w:type="pct"/>
            <w:tcBorders>
              <w:top w:val="nil"/>
              <w:left w:val="nil"/>
              <w:bottom w:val="nil"/>
              <w:right w:val="nil"/>
            </w:tcBorders>
            <w:hideMark/>
          </w:tcPr>
          <w:p w14:paraId="4A27276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1F9141" w14:textId="77777777" w:rsidR="002E0941" w:rsidRDefault="002E0941">
            <w:pPr>
              <w:rPr>
                <w:rFonts w:ascii="Calibri" w:hAnsi="Calibri" w:cs="Calibri"/>
                <w:sz w:val="22"/>
                <w:szCs w:val="22"/>
              </w:rPr>
            </w:pPr>
            <w:r>
              <w:rPr>
                <w:rFonts w:ascii="Calibri" w:hAnsi="Calibri" w:cs="Calibri"/>
                <w:sz w:val="22"/>
                <w:szCs w:val="22"/>
              </w:rPr>
              <w:t xml:space="preserve">Indicatie gebruiksrecht </w:t>
            </w:r>
          </w:p>
        </w:tc>
        <w:tc>
          <w:tcPr>
            <w:tcW w:w="2500" w:type="pct"/>
            <w:tcBorders>
              <w:top w:val="nil"/>
              <w:left w:val="nil"/>
              <w:bottom w:val="nil"/>
              <w:right w:val="nil"/>
            </w:tcBorders>
            <w:hideMark/>
          </w:tcPr>
          <w:p w14:paraId="65144799" w14:textId="77777777" w:rsidR="002E0941" w:rsidRDefault="002E0941">
            <w:pPr>
              <w:rPr>
                <w:rFonts w:ascii="Calibri" w:hAnsi="Calibri" w:cs="Calibri"/>
                <w:sz w:val="22"/>
                <w:szCs w:val="22"/>
              </w:rPr>
            </w:pPr>
            <w:r>
              <w:rPr>
                <w:rFonts w:ascii="Calibri" w:hAnsi="Calibri" w:cs="Calibri"/>
                <w:sz w:val="22"/>
                <w:szCs w:val="22"/>
              </w:rPr>
              <w:t xml:space="preserve">Indicatie of er beperkingen gelden aangaande het gebruik van het informatieobject anders dan raadpleging. </w:t>
            </w:r>
          </w:p>
        </w:tc>
        <w:tc>
          <w:tcPr>
            <w:tcW w:w="500" w:type="pct"/>
            <w:tcBorders>
              <w:top w:val="nil"/>
              <w:left w:val="nil"/>
              <w:bottom w:val="nil"/>
              <w:right w:val="nil"/>
            </w:tcBorders>
            <w:hideMark/>
          </w:tcPr>
          <w:p w14:paraId="560BA261" w14:textId="77777777" w:rsidR="002E0941" w:rsidRDefault="002E0941">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17614F5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FB42D49" w14:textId="77777777" w:rsidTr="002E0941">
        <w:trPr>
          <w:tblCellSpacing w:w="15" w:type="dxa"/>
        </w:trPr>
        <w:tc>
          <w:tcPr>
            <w:tcW w:w="250" w:type="pct"/>
            <w:tcBorders>
              <w:top w:val="nil"/>
              <w:left w:val="nil"/>
              <w:bottom w:val="nil"/>
              <w:right w:val="nil"/>
            </w:tcBorders>
            <w:hideMark/>
          </w:tcPr>
          <w:p w14:paraId="0C4E32E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037E78" w14:textId="77777777" w:rsidR="002E0941" w:rsidRDefault="002E0941">
            <w:pPr>
              <w:rPr>
                <w:rFonts w:ascii="Calibri" w:hAnsi="Calibri" w:cs="Calibri"/>
                <w:sz w:val="22"/>
                <w:szCs w:val="22"/>
              </w:rPr>
            </w:pPr>
            <w:r>
              <w:rPr>
                <w:rFonts w:ascii="Calibri" w:hAnsi="Calibri" w:cs="Calibri"/>
                <w:sz w:val="22"/>
                <w:szCs w:val="22"/>
              </w:rPr>
              <w:t xml:space="preserve">Verschijningsvorm </w:t>
            </w:r>
          </w:p>
        </w:tc>
        <w:tc>
          <w:tcPr>
            <w:tcW w:w="2500" w:type="pct"/>
            <w:tcBorders>
              <w:top w:val="nil"/>
              <w:left w:val="nil"/>
              <w:bottom w:val="nil"/>
              <w:right w:val="nil"/>
            </w:tcBorders>
            <w:hideMark/>
          </w:tcPr>
          <w:p w14:paraId="34177E10" w14:textId="77777777" w:rsidR="002E0941" w:rsidRDefault="002E0941">
            <w:pPr>
              <w:rPr>
                <w:rFonts w:ascii="Calibri" w:hAnsi="Calibri" w:cs="Calibri"/>
                <w:sz w:val="22"/>
                <w:szCs w:val="22"/>
              </w:rPr>
            </w:pPr>
            <w:r>
              <w:rPr>
                <w:rFonts w:ascii="Calibri" w:hAnsi="Calibri" w:cs="Calibri"/>
                <w:sz w:val="22"/>
                <w:szCs w:val="22"/>
              </w:rPr>
              <w:t>De essentiële opmaakaspecten van een INFORMATIEOBJECT.</w:t>
            </w:r>
          </w:p>
        </w:tc>
        <w:tc>
          <w:tcPr>
            <w:tcW w:w="500" w:type="pct"/>
            <w:tcBorders>
              <w:top w:val="nil"/>
              <w:left w:val="nil"/>
              <w:bottom w:val="nil"/>
              <w:right w:val="nil"/>
            </w:tcBorders>
            <w:hideMark/>
          </w:tcPr>
          <w:p w14:paraId="044BF5B2"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711D64E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1630797" w14:textId="77777777" w:rsidTr="002E0941">
        <w:trPr>
          <w:tblCellSpacing w:w="15" w:type="dxa"/>
        </w:trPr>
        <w:tc>
          <w:tcPr>
            <w:tcW w:w="250" w:type="pct"/>
            <w:tcBorders>
              <w:top w:val="nil"/>
              <w:left w:val="nil"/>
              <w:bottom w:val="nil"/>
              <w:right w:val="nil"/>
            </w:tcBorders>
            <w:hideMark/>
          </w:tcPr>
          <w:p w14:paraId="0E3A14A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537EB71" w14:textId="77777777" w:rsidR="002E0941" w:rsidRDefault="002E0941">
            <w:pPr>
              <w:rPr>
                <w:rFonts w:ascii="Calibri" w:hAnsi="Calibri" w:cs="Calibri"/>
                <w:sz w:val="22"/>
                <w:szCs w:val="22"/>
              </w:rPr>
            </w:pPr>
            <w:r>
              <w:rPr>
                <w:rFonts w:ascii="Calibri" w:hAnsi="Calibri" w:cs="Calibri"/>
                <w:sz w:val="22"/>
                <w:szCs w:val="22"/>
              </w:rPr>
              <w:t xml:space="preserve">Ondertekening informatieobject : </w:t>
            </w:r>
          </w:p>
        </w:tc>
        <w:tc>
          <w:tcPr>
            <w:tcW w:w="2500" w:type="pct"/>
            <w:tcBorders>
              <w:top w:val="nil"/>
              <w:left w:val="nil"/>
              <w:bottom w:val="nil"/>
              <w:right w:val="nil"/>
            </w:tcBorders>
            <w:hideMark/>
          </w:tcPr>
          <w:p w14:paraId="2D50298A" w14:textId="77777777" w:rsidR="002E0941" w:rsidRDefault="002E0941">
            <w:pPr>
              <w:rPr>
                <w:rFonts w:ascii="Calibri" w:hAnsi="Calibri" w:cs="Calibri"/>
                <w:sz w:val="22"/>
                <w:szCs w:val="22"/>
              </w:rPr>
            </w:pPr>
            <w:r>
              <w:rPr>
                <w:rFonts w:ascii="Calibri" w:hAnsi="Calibri" w:cs="Calibri"/>
                <w:sz w:val="22"/>
                <w:szCs w:val="22"/>
              </w:rPr>
              <w:t xml:space="preserve">Aanduiding van de rechtskracht van een informatieobject. </w:t>
            </w:r>
          </w:p>
        </w:tc>
        <w:tc>
          <w:tcPr>
            <w:tcW w:w="500" w:type="pct"/>
            <w:tcBorders>
              <w:top w:val="nil"/>
              <w:left w:val="nil"/>
              <w:bottom w:val="nil"/>
              <w:right w:val="nil"/>
            </w:tcBorders>
            <w:hideMark/>
          </w:tcPr>
          <w:p w14:paraId="775664A7"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48604C7C"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5BB5819E" w14:textId="77777777" w:rsidTr="002E0941">
        <w:trPr>
          <w:tblCellSpacing w:w="15" w:type="dxa"/>
        </w:trPr>
        <w:tc>
          <w:tcPr>
            <w:tcW w:w="250" w:type="pct"/>
            <w:tcBorders>
              <w:top w:val="nil"/>
              <w:left w:val="nil"/>
              <w:bottom w:val="nil"/>
              <w:right w:val="nil"/>
            </w:tcBorders>
            <w:hideMark/>
          </w:tcPr>
          <w:p w14:paraId="3F26FDD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E47CEA" w14:textId="77777777" w:rsidR="002E0941" w:rsidRDefault="002E0941">
            <w:pPr>
              <w:rPr>
                <w:rFonts w:ascii="Calibri" w:hAnsi="Calibri" w:cs="Calibri"/>
                <w:sz w:val="22"/>
                <w:szCs w:val="22"/>
              </w:rPr>
            </w:pPr>
            <w:r>
              <w:rPr>
                <w:rFonts w:ascii="Calibri" w:hAnsi="Calibri" w:cs="Calibri"/>
                <w:sz w:val="22"/>
                <w:szCs w:val="22"/>
              </w:rPr>
              <w:t xml:space="preserve">- Ondertekeningsoort </w:t>
            </w:r>
          </w:p>
        </w:tc>
        <w:tc>
          <w:tcPr>
            <w:tcW w:w="2500" w:type="pct"/>
            <w:tcBorders>
              <w:top w:val="nil"/>
              <w:left w:val="nil"/>
              <w:bottom w:val="nil"/>
              <w:right w:val="nil"/>
            </w:tcBorders>
            <w:hideMark/>
          </w:tcPr>
          <w:p w14:paraId="3999011D" w14:textId="77777777" w:rsidR="002E0941" w:rsidRDefault="002E0941">
            <w:pPr>
              <w:rPr>
                <w:rFonts w:ascii="Calibri" w:hAnsi="Calibri" w:cs="Calibri"/>
                <w:sz w:val="22"/>
                <w:szCs w:val="22"/>
              </w:rPr>
            </w:pPr>
            <w:r>
              <w:rPr>
                <w:rFonts w:ascii="Calibri" w:hAnsi="Calibri" w:cs="Calibri"/>
                <w:sz w:val="22"/>
                <w:szCs w:val="22"/>
              </w:rPr>
              <w:t>Aanduiding van de wijze van ondertekening van het INFORMATIEOBJECT</w:t>
            </w:r>
          </w:p>
        </w:tc>
        <w:tc>
          <w:tcPr>
            <w:tcW w:w="500" w:type="pct"/>
            <w:tcBorders>
              <w:top w:val="nil"/>
              <w:left w:val="nil"/>
              <w:bottom w:val="nil"/>
              <w:right w:val="nil"/>
            </w:tcBorders>
            <w:hideMark/>
          </w:tcPr>
          <w:p w14:paraId="3DCC82C9" w14:textId="77777777" w:rsidR="002E0941" w:rsidRDefault="002E0941">
            <w:pPr>
              <w:rPr>
                <w:rFonts w:ascii="Calibri" w:hAnsi="Calibri" w:cs="Calibri"/>
                <w:sz w:val="22"/>
                <w:szCs w:val="22"/>
              </w:rPr>
            </w:pPr>
            <w:r>
              <w:rPr>
                <w:rFonts w:ascii="Calibri" w:hAnsi="Calibri" w:cs="Calibri"/>
                <w:sz w:val="22"/>
                <w:szCs w:val="22"/>
              </w:rPr>
              <w:t xml:space="preserve">AN10 </w:t>
            </w:r>
          </w:p>
        </w:tc>
        <w:tc>
          <w:tcPr>
            <w:tcW w:w="500" w:type="pct"/>
            <w:tcBorders>
              <w:top w:val="nil"/>
              <w:left w:val="nil"/>
              <w:bottom w:val="nil"/>
              <w:right w:val="nil"/>
            </w:tcBorders>
            <w:hideMark/>
          </w:tcPr>
          <w:p w14:paraId="69C23D4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01321C3" w14:textId="77777777" w:rsidTr="002E0941">
        <w:trPr>
          <w:tblCellSpacing w:w="15" w:type="dxa"/>
        </w:trPr>
        <w:tc>
          <w:tcPr>
            <w:tcW w:w="250" w:type="pct"/>
            <w:tcBorders>
              <w:top w:val="nil"/>
              <w:left w:val="nil"/>
              <w:bottom w:val="nil"/>
              <w:right w:val="nil"/>
            </w:tcBorders>
            <w:hideMark/>
          </w:tcPr>
          <w:p w14:paraId="5D3A666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77A615" w14:textId="77777777" w:rsidR="002E0941" w:rsidRDefault="002E0941">
            <w:pPr>
              <w:rPr>
                <w:rFonts w:ascii="Calibri" w:hAnsi="Calibri" w:cs="Calibri"/>
                <w:sz w:val="22"/>
                <w:szCs w:val="22"/>
              </w:rPr>
            </w:pPr>
            <w:r>
              <w:rPr>
                <w:rFonts w:ascii="Calibri" w:hAnsi="Calibri" w:cs="Calibri"/>
                <w:sz w:val="22"/>
                <w:szCs w:val="22"/>
              </w:rPr>
              <w:t xml:space="preserve">- Ondertekeningdatum </w:t>
            </w:r>
          </w:p>
        </w:tc>
        <w:tc>
          <w:tcPr>
            <w:tcW w:w="2500" w:type="pct"/>
            <w:tcBorders>
              <w:top w:val="nil"/>
              <w:left w:val="nil"/>
              <w:bottom w:val="nil"/>
              <w:right w:val="nil"/>
            </w:tcBorders>
            <w:hideMark/>
          </w:tcPr>
          <w:p w14:paraId="1D2B489A" w14:textId="77777777" w:rsidR="002E0941" w:rsidRDefault="002E0941">
            <w:pPr>
              <w:rPr>
                <w:rFonts w:ascii="Calibri" w:hAnsi="Calibri" w:cs="Calibri"/>
                <w:sz w:val="22"/>
                <w:szCs w:val="22"/>
              </w:rPr>
            </w:pPr>
            <w:r>
              <w:rPr>
                <w:rFonts w:ascii="Calibri" w:hAnsi="Calibri" w:cs="Calibri"/>
                <w:sz w:val="22"/>
                <w:szCs w:val="22"/>
              </w:rPr>
              <w:t>De datum waarop de ondertekening van het INFORMATIEOBJECT heeft plaatsgevonden.</w:t>
            </w:r>
          </w:p>
        </w:tc>
        <w:tc>
          <w:tcPr>
            <w:tcW w:w="500" w:type="pct"/>
            <w:tcBorders>
              <w:top w:val="nil"/>
              <w:left w:val="nil"/>
              <w:bottom w:val="nil"/>
              <w:right w:val="nil"/>
            </w:tcBorders>
            <w:hideMark/>
          </w:tcPr>
          <w:p w14:paraId="208CEEA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9AD153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D9B7D5F" w14:textId="77777777" w:rsidTr="002E0941">
        <w:trPr>
          <w:tblCellSpacing w:w="15" w:type="dxa"/>
        </w:trPr>
        <w:tc>
          <w:tcPr>
            <w:tcW w:w="250" w:type="pct"/>
            <w:tcBorders>
              <w:top w:val="nil"/>
              <w:left w:val="nil"/>
              <w:bottom w:val="nil"/>
              <w:right w:val="nil"/>
            </w:tcBorders>
            <w:hideMark/>
          </w:tcPr>
          <w:p w14:paraId="590326A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EFD02D" w14:textId="77777777" w:rsidR="002E0941" w:rsidRDefault="002E0941">
            <w:pPr>
              <w:rPr>
                <w:rFonts w:ascii="Calibri" w:hAnsi="Calibri" w:cs="Calibri"/>
                <w:sz w:val="22"/>
                <w:szCs w:val="22"/>
              </w:rPr>
            </w:pPr>
            <w:r>
              <w:rPr>
                <w:rFonts w:ascii="Calibri" w:hAnsi="Calibri" w:cs="Calibri"/>
                <w:sz w:val="22"/>
                <w:szCs w:val="22"/>
              </w:rPr>
              <w:t xml:space="preserve">Gebruiksrechten informatieobject : </w:t>
            </w:r>
          </w:p>
        </w:tc>
        <w:tc>
          <w:tcPr>
            <w:tcW w:w="2500" w:type="pct"/>
            <w:tcBorders>
              <w:top w:val="nil"/>
              <w:left w:val="nil"/>
              <w:bottom w:val="nil"/>
              <w:right w:val="nil"/>
            </w:tcBorders>
            <w:hideMark/>
          </w:tcPr>
          <w:p w14:paraId="53124EEC" w14:textId="77777777" w:rsidR="002E0941" w:rsidRDefault="002E0941">
            <w:pPr>
              <w:rPr>
                <w:rFonts w:ascii="Calibri" w:hAnsi="Calibri" w:cs="Calibri"/>
                <w:sz w:val="22"/>
                <w:szCs w:val="22"/>
              </w:rPr>
            </w:pPr>
            <w:r>
              <w:rPr>
                <w:rFonts w:ascii="Calibri" w:hAnsi="Calibri" w:cs="Calibri"/>
                <w:sz w:val="22"/>
                <w:szCs w:val="22"/>
              </w:rPr>
              <w:t xml:space="preserve">Voorwaarden verbonden aan het gebruik van het informatieobject anders dan raadpleging </w:t>
            </w:r>
          </w:p>
        </w:tc>
        <w:tc>
          <w:tcPr>
            <w:tcW w:w="500" w:type="pct"/>
            <w:tcBorders>
              <w:top w:val="nil"/>
              <w:left w:val="nil"/>
              <w:bottom w:val="nil"/>
              <w:right w:val="nil"/>
            </w:tcBorders>
            <w:hideMark/>
          </w:tcPr>
          <w:p w14:paraId="006AA841"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6C56409" w14:textId="77777777" w:rsidR="002E0941" w:rsidRDefault="002E0941">
            <w:pPr>
              <w:rPr>
                <w:rFonts w:ascii="Calibri" w:hAnsi="Calibri" w:cs="Calibri"/>
                <w:sz w:val="22"/>
                <w:szCs w:val="22"/>
              </w:rPr>
            </w:pPr>
            <w:r>
              <w:rPr>
                <w:rFonts w:ascii="Calibri" w:hAnsi="Calibri" w:cs="Calibri"/>
                <w:sz w:val="22"/>
                <w:szCs w:val="22"/>
              </w:rPr>
              <w:t xml:space="preserve">0 .. * </w:t>
            </w:r>
          </w:p>
        </w:tc>
      </w:tr>
      <w:tr w:rsidR="002E0941" w14:paraId="29C3AC24" w14:textId="77777777" w:rsidTr="002E0941">
        <w:trPr>
          <w:tblCellSpacing w:w="15" w:type="dxa"/>
        </w:trPr>
        <w:tc>
          <w:tcPr>
            <w:tcW w:w="250" w:type="pct"/>
            <w:tcBorders>
              <w:top w:val="nil"/>
              <w:left w:val="nil"/>
              <w:bottom w:val="nil"/>
              <w:right w:val="nil"/>
            </w:tcBorders>
            <w:hideMark/>
          </w:tcPr>
          <w:p w14:paraId="41256B2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8CC438" w14:textId="77777777" w:rsidR="002E0941" w:rsidRDefault="002E0941">
            <w:pPr>
              <w:rPr>
                <w:rFonts w:ascii="Calibri" w:hAnsi="Calibri" w:cs="Calibri"/>
                <w:sz w:val="22"/>
                <w:szCs w:val="22"/>
              </w:rPr>
            </w:pPr>
            <w:r>
              <w:rPr>
                <w:rFonts w:ascii="Calibri" w:hAnsi="Calibri" w:cs="Calibri"/>
                <w:sz w:val="22"/>
                <w:szCs w:val="22"/>
              </w:rPr>
              <w:t xml:space="preserve">- Omschrijving voorwaarden </w:t>
            </w:r>
          </w:p>
        </w:tc>
        <w:tc>
          <w:tcPr>
            <w:tcW w:w="2500" w:type="pct"/>
            <w:tcBorders>
              <w:top w:val="nil"/>
              <w:left w:val="nil"/>
              <w:bottom w:val="nil"/>
              <w:right w:val="nil"/>
            </w:tcBorders>
            <w:hideMark/>
          </w:tcPr>
          <w:p w14:paraId="5A50830A" w14:textId="77777777" w:rsidR="002E0941" w:rsidRDefault="002E0941">
            <w:pPr>
              <w:rPr>
                <w:rFonts w:ascii="Calibri" w:hAnsi="Calibri" w:cs="Calibri"/>
                <w:sz w:val="22"/>
                <w:szCs w:val="22"/>
              </w:rPr>
            </w:pPr>
            <w:r>
              <w:rPr>
                <w:rFonts w:ascii="Calibri" w:hAnsi="Calibri" w:cs="Calibri"/>
                <w:sz w:val="22"/>
                <w:szCs w:val="22"/>
              </w:rPr>
              <w:t>Omschrijving van de van toepassing zijnde voorwaarden aan het gebruik anders dan raadpleging</w:t>
            </w:r>
          </w:p>
        </w:tc>
        <w:tc>
          <w:tcPr>
            <w:tcW w:w="500" w:type="pct"/>
            <w:tcBorders>
              <w:top w:val="nil"/>
              <w:left w:val="nil"/>
              <w:bottom w:val="nil"/>
              <w:right w:val="nil"/>
            </w:tcBorders>
            <w:hideMark/>
          </w:tcPr>
          <w:p w14:paraId="5DC009A5"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2B3EF82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1A5B498" w14:textId="77777777" w:rsidTr="002E0941">
        <w:trPr>
          <w:tblCellSpacing w:w="15" w:type="dxa"/>
        </w:trPr>
        <w:tc>
          <w:tcPr>
            <w:tcW w:w="250" w:type="pct"/>
            <w:tcBorders>
              <w:top w:val="nil"/>
              <w:left w:val="nil"/>
              <w:bottom w:val="nil"/>
              <w:right w:val="nil"/>
            </w:tcBorders>
            <w:hideMark/>
          </w:tcPr>
          <w:p w14:paraId="52AFBA1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A82FC77" w14:textId="77777777" w:rsidR="002E0941" w:rsidRDefault="002E0941">
            <w:pPr>
              <w:rPr>
                <w:rFonts w:ascii="Calibri" w:hAnsi="Calibri" w:cs="Calibri"/>
                <w:sz w:val="22"/>
                <w:szCs w:val="22"/>
              </w:rPr>
            </w:pPr>
            <w:r>
              <w:rPr>
                <w:rFonts w:ascii="Calibri" w:hAnsi="Calibri" w:cs="Calibri"/>
                <w:sz w:val="22"/>
                <w:szCs w:val="22"/>
              </w:rPr>
              <w:t xml:space="preserve">- Startdatum gebruiksrechten </w:t>
            </w:r>
          </w:p>
        </w:tc>
        <w:tc>
          <w:tcPr>
            <w:tcW w:w="2500" w:type="pct"/>
            <w:tcBorders>
              <w:top w:val="nil"/>
              <w:left w:val="nil"/>
              <w:bottom w:val="nil"/>
              <w:right w:val="nil"/>
            </w:tcBorders>
            <w:hideMark/>
          </w:tcPr>
          <w:p w14:paraId="4E1C4196" w14:textId="77777777" w:rsidR="002E0941" w:rsidRDefault="002E0941">
            <w:pPr>
              <w:rPr>
                <w:rFonts w:ascii="Calibri" w:hAnsi="Calibri" w:cs="Calibri"/>
                <w:sz w:val="22"/>
                <w:szCs w:val="22"/>
              </w:rPr>
            </w:pPr>
            <w:r>
              <w:rPr>
                <w:rFonts w:ascii="Calibri" w:hAnsi="Calibri" w:cs="Calibri"/>
                <w:sz w:val="22"/>
                <w:szCs w:val="22"/>
              </w:rPr>
              <w:t>Begindatum van de periode waarin de gebruiksrechtvoorwaarden van toepassing zijn</w:t>
            </w:r>
          </w:p>
        </w:tc>
        <w:tc>
          <w:tcPr>
            <w:tcW w:w="500" w:type="pct"/>
            <w:tcBorders>
              <w:top w:val="nil"/>
              <w:left w:val="nil"/>
              <w:bottom w:val="nil"/>
              <w:right w:val="nil"/>
            </w:tcBorders>
            <w:hideMark/>
          </w:tcPr>
          <w:p w14:paraId="2D0D07F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7F7347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DF259D4" w14:textId="77777777" w:rsidTr="002E0941">
        <w:trPr>
          <w:tblCellSpacing w:w="15" w:type="dxa"/>
        </w:trPr>
        <w:tc>
          <w:tcPr>
            <w:tcW w:w="250" w:type="pct"/>
            <w:tcBorders>
              <w:top w:val="nil"/>
              <w:left w:val="nil"/>
              <w:bottom w:val="nil"/>
              <w:right w:val="nil"/>
            </w:tcBorders>
            <w:hideMark/>
          </w:tcPr>
          <w:p w14:paraId="1D0DF78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DC9988" w14:textId="77777777" w:rsidR="002E0941" w:rsidRDefault="002E0941">
            <w:pPr>
              <w:rPr>
                <w:rFonts w:ascii="Calibri" w:hAnsi="Calibri" w:cs="Calibri"/>
                <w:sz w:val="22"/>
                <w:szCs w:val="22"/>
              </w:rPr>
            </w:pPr>
            <w:r>
              <w:rPr>
                <w:rFonts w:ascii="Calibri" w:hAnsi="Calibri" w:cs="Calibri"/>
                <w:sz w:val="22"/>
                <w:szCs w:val="22"/>
              </w:rPr>
              <w:t xml:space="preserve">- Einddatum gebruiksrechten </w:t>
            </w:r>
          </w:p>
        </w:tc>
        <w:tc>
          <w:tcPr>
            <w:tcW w:w="2500" w:type="pct"/>
            <w:tcBorders>
              <w:top w:val="nil"/>
              <w:left w:val="nil"/>
              <w:bottom w:val="nil"/>
              <w:right w:val="nil"/>
            </w:tcBorders>
            <w:hideMark/>
          </w:tcPr>
          <w:p w14:paraId="18FABA72" w14:textId="77777777" w:rsidR="002E0941" w:rsidRDefault="002E0941">
            <w:pPr>
              <w:rPr>
                <w:rFonts w:ascii="Calibri" w:hAnsi="Calibri" w:cs="Calibri"/>
                <w:sz w:val="22"/>
                <w:szCs w:val="22"/>
              </w:rPr>
            </w:pPr>
            <w:r>
              <w:rPr>
                <w:rFonts w:ascii="Calibri" w:hAnsi="Calibri" w:cs="Calibri"/>
                <w:sz w:val="22"/>
                <w:szCs w:val="22"/>
              </w:rPr>
              <w:t>Einddatum van de periode waarin de gebruiksrechtvoorwaarden van toepassing zijn</w:t>
            </w:r>
          </w:p>
        </w:tc>
        <w:tc>
          <w:tcPr>
            <w:tcW w:w="500" w:type="pct"/>
            <w:tcBorders>
              <w:top w:val="nil"/>
              <w:left w:val="nil"/>
              <w:bottom w:val="nil"/>
              <w:right w:val="nil"/>
            </w:tcBorders>
            <w:hideMark/>
          </w:tcPr>
          <w:p w14:paraId="65CF583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E773327" w14:textId="77777777" w:rsidR="002E0941" w:rsidRDefault="002E0941">
            <w:pPr>
              <w:rPr>
                <w:rFonts w:ascii="Calibri" w:hAnsi="Calibri" w:cs="Calibri"/>
                <w:sz w:val="22"/>
                <w:szCs w:val="22"/>
              </w:rPr>
            </w:pPr>
            <w:r>
              <w:rPr>
                <w:rFonts w:ascii="Calibri" w:hAnsi="Calibri" w:cs="Calibri"/>
                <w:sz w:val="22"/>
                <w:szCs w:val="22"/>
              </w:rPr>
              <w:t>0 .. 1</w:t>
            </w:r>
          </w:p>
        </w:tc>
      </w:tr>
    </w:tbl>
    <w:p w14:paraId="756CDAC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A92186" w14:textId="77777777" w:rsidTr="002E0941">
        <w:trPr>
          <w:tblCellSpacing w:w="15" w:type="dxa"/>
        </w:trPr>
        <w:tc>
          <w:tcPr>
            <w:tcW w:w="1500" w:type="pct"/>
            <w:tcBorders>
              <w:top w:val="nil"/>
              <w:left w:val="nil"/>
              <w:bottom w:val="nil"/>
              <w:right w:val="nil"/>
            </w:tcBorders>
            <w:hideMark/>
          </w:tcPr>
          <w:p w14:paraId="6C10F58D"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307802E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31249468" w14:textId="77777777" w:rsidTr="002E0941">
        <w:trPr>
          <w:tblCellSpacing w:w="15" w:type="dxa"/>
        </w:trPr>
        <w:tc>
          <w:tcPr>
            <w:tcW w:w="0" w:type="auto"/>
            <w:tcBorders>
              <w:top w:val="nil"/>
              <w:left w:val="nil"/>
              <w:bottom w:val="nil"/>
              <w:right w:val="nil"/>
            </w:tcBorders>
            <w:hideMark/>
          </w:tcPr>
          <w:p w14:paraId="0713F6A4"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3E9B730"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58257C76"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45A32BFE" w14:textId="77777777" w:rsidTr="002E0941">
        <w:trPr>
          <w:tblCellSpacing w:w="15" w:type="dxa"/>
        </w:trPr>
        <w:tc>
          <w:tcPr>
            <w:tcW w:w="250" w:type="pct"/>
            <w:tcBorders>
              <w:top w:val="nil"/>
              <w:left w:val="nil"/>
              <w:bottom w:val="nil"/>
              <w:right w:val="nil"/>
            </w:tcBorders>
            <w:hideMark/>
          </w:tcPr>
          <w:p w14:paraId="635E35F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048486D" w14:textId="77777777" w:rsidR="002E0941" w:rsidRDefault="002E0941">
            <w:pPr>
              <w:rPr>
                <w:rFonts w:ascii="Calibri" w:hAnsi="Calibri" w:cs="Calibri"/>
                <w:sz w:val="22"/>
                <w:szCs w:val="22"/>
              </w:rPr>
            </w:pPr>
            <w:r>
              <w:rPr>
                <w:rFonts w:ascii="Calibri" w:hAnsi="Calibri" w:cs="Calibri"/>
                <w:sz w:val="22"/>
                <w:szCs w:val="22"/>
              </w:rPr>
              <w:t xml:space="preserve">INFORMATIEOBJECT [ 0 .. * ] is ontvangen van of verzonden aan BETROKKENE [ 0 .. * ] </w:t>
            </w:r>
          </w:p>
        </w:tc>
        <w:tc>
          <w:tcPr>
            <w:tcW w:w="2500" w:type="pct"/>
            <w:tcBorders>
              <w:top w:val="nil"/>
              <w:left w:val="nil"/>
              <w:bottom w:val="nil"/>
              <w:right w:val="nil"/>
            </w:tcBorders>
            <w:hideMark/>
          </w:tcPr>
          <w:p w14:paraId="600F4A53" w14:textId="77777777" w:rsidR="002E0941" w:rsidRDefault="002E0941">
            <w:pPr>
              <w:rPr>
                <w:rFonts w:ascii="Calibri" w:hAnsi="Calibri" w:cs="Calibri"/>
                <w:sz w:val="22"/>
                <w:szCs w:val="22"/>
              </w:rPr>
            </w:pPr>
            <w:r>
              <w:rPr>
                <w:rFonts w:ascii="Calibri" w:hAnsi="Calibri" w:cs="Calibri"/>
                <w:sz w:val="22"/>
                <w:szCs w:val="22"/>
              </w:rPr>
              <w:t>De BETROKKENE waarvan het INFORMATIEOBJECT is ontvangen en/of waaraan het is verzonden.</w:t>
            </w:r>
          </w:p>
        </w:tc>
      </w:tr>
      <w:tr w:rsidR="002E0941" w14:paraId="6FFE6B10" w14:textId="77777777" w:rsidTr="002E0941">
        <w:trPr>
          <w:tblCellSpacing w:w="15" w:type="dxa"/>
        </w:trPr>
        <w:tc>
          <w:tcPr>
            <w:tcW w:w="250" w:type="pct"/>
            <w:tcBorders>
              <w:top w:val="nil"/>
              <w:left w:val="nil"/>
              <w:bottom w:val="nil"/>
              <w:right w:val="nil"/>
            </w:tcBorders>
            <w:hideMark/>
          </w:tcPr>
          <w:p w14:paraId="1FDB80F3"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2EE9D4E" w14:textId="77777777" w:rsidR="002E0941" w:rsidRDefault="002E0941">
            <w:pPr>
              <w:rPr>
                <w:rFonts w:ascii="Calibri" w:hAnsi="Calibri" w:cs="Calibri"/>
                <w:sz w:val="22"/>
                <w:szCs w:val="22"/>
              </w:rPr>
            </w:pPr>
            <w:r>
              <w:rPr>
                <w:rFonts w:ascii="Calibri" w:hAnsi="Calibri" w:cs="Calibri"/>
                <w:sz w:val="22"/>
                <w:szCs w:val="22"/>
              </w:rPr>
              <w:t xml:space="preserve">INFORMATIEOBJECT [ 0 .. * ] is van INFORMATIEOBJECTTYPE [ 1 ] </w:t>
            </w:r>
          </w:p>
        </w:tc>
        <w:tc>
          <w:tcPr>
            <w:tcW w:w="2500" w:type="pct"/>
            <w:tcBorders>
              <w:top w:val="nil"/>
              <w:left w:val="nil"/>
              <w:bottom w:val="nil"/>
              <w:right w:val="nil"/>
            </w:tcBorders>
            <w:hideMark/>
          </w:tcPr>
          <w:p w14:paraId="5715878F" w14:textId="77777777" w:rsidR="002E0941" w:rsidRDefault="002E0941">
            <w:pPr>
              <w:rPr>
                <w:rFonts w:ascii="Calibri" w:hAnsi="Calibri" w:cs="Calibri"/>
                <w:sz w:val="22"/>
                <w:szCs w:val="22"/>
              </w:rPr>
            </w:pPr>
            <w:r>
              <w:rPr>
                <w:rFonts w:ascii="Calibri" w:hAnsi="Calibri" w:cs="Calibri"/>
                <w:sz w:val="22"/>
                <w:szCs w:val="22"/>
              </w:rPr>
              <w:t xml:space="preserve">Aanduiding van de aard van het INFORMATIEOBJECT zoals gehanteerd door de zaakbehandelende organisatie. </w:t>
            </w:r>
          </w:p>
        </w:tc>
      </w:tr>
    </w:tbl>
    <w:p w14:paraId="0E5E372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7EBEAFC" w14:textId="77777777" w:rsidTr="002E0941">
        <w:trPr>
          <w:tblCellSpacing w:w="15" w:type="dxa"/>
        </w:trPr>
        <w:tc>
          <w:tcPr>
            <w:tcW w:w="1500" w:type="pct"/>
            <w:tcBorders>
              <w:top w:val="nil"/>
              <w:left w:val="nil"/>
              <w:bottom w:val="nil"/>
              <w:right w:val="nil"/>
            </w:tcBorders>
            <w:hideMark/>
          </w:tcPr>
          <w:p w14:paraId="4F76B433"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50A292F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54FCAEE0" w14:textId="77777777" w:rsidTr="0055546E">
        <w:trPr>
          <w:tblCellSpacing w:w="15" w:type="dxa"/>
        </w:trPr>
        <w:tc>
          <w:tcPr>
            <w:tcW w:w="247" w:type="pct"/>
            <w:tcBorders>
              <w:top w:val="nil"/>
              <w:left w:val="nil"/>
              <w:bottom w:val="nil"/>
              <w:right w:val="nil"/>
            </w:tcBorders>
            <w:hideMark/>
          </w:tcPr>
          <w:p w14:paraId="07EC401C" w14:textId="77777777" w:rsidR="002E0941" w:rsidRDefault="002E0941">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0D641EC2" w14:textId="77777777" w:rsidR="002E0941" w:rsidRDefault="002E0941">
            <w:pPr>
              <w:rPr>
                <w:rFonts w:ascii="Calibri" w:hAnsi="Calibri" w:cs="Calibri"/>
                <w:sz w:val="22"/>
                <w:szCs w:val="22"/>
              </w:rPr>
            </w:pPr>
            <w:r>
              <w:rPr>
                <w:rFonts w:ascii="Calibri" w:hAnsi="Calibri" w:cs="Calibri"/>
                <w:sz w:val="22"/>
                <w:szCs w:val="22"/>
              </w:rPr>
              <w:t xml:space="preserve">Een 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 Zie Diagram Abstracte en concrete objecttypen / informatieobjecten Een informatieobject dat door bijvoorbeeld de initiator van een zaak als één informatieobject wordt beschouwd, kan fysiek uit meerdere informatieobjecten bestaan. Een dergelijke groep fysieke informatieobjecten kan beschouwd worden als één informatieobject. Gezien de definitie kan er immers sprake zijn van het 'geheel van gegevens met een eigen identiteit' waarbij alleen de vorm er toe heeft geleid dat er drie fysieke informatieobjecten zijn ontvangen (tekstverwerkingsdocument, CAD-file en rekenblad). Evenzogoed zouden we het ontvangen materiaal kunnen beschouwen als drie afzonderlijke informatieobjecten. Ook kan het zijn dat een informatieobject dat fysiek dezelfde vorm heeft toch beschouwd wordt als bestaande uit meerdere informatieobjecten, bijvoorbeeld een informatieobject met omvangrijke bijlagen, omdat dit beter aansluit bij het gebruik er van. Organisaties gaan hier verschillend mee om. Om in te spelen op de verschillende beschouwingswijzen hebben we INFORMATIEOBJECT zodanig gemodelleerd dat dit dan wel een zelfstandig (fysiek) informatieobject is, het ENKELVOUDIGINFORMATIEOBJECT, dan wel een groep van bij elkaar horende informatieobjecten, passend binnen de definitie, het SAMENGESTELDINFORMATIEOBJECT. Een SAMENGESTELD INFORMATIEOBJECT bestaat telkens uit twee of meer ENKELVOUDIGE INFORMATIEOBJECTen. Organisaties kunnen er voor kiezen alleen de eerste mogelijkheid, het INFORMATIEOBJECT als ENKELVOUDIG INFORMATIEOBJECT te implementeren. Wel moeten zij er mee rekening houden dat zij van andere organisaties, via geautomatiseerde berichtenuitwisseling, samengestelde informatieobjecten 'aangereikt' krijgen en deze transformeren tot enkelvoudige informatieobjecten. INFORMATIEOBJECT heeft een N:M-relatie naar ZAAK waarmee we aangeven dat een informatieobject relevant kan zijn voor meer dan één zaak. Dit modelleren we via het objecttype ZAAKINFORMATIEOBJECT. Dit is bijvoorbeeld het geval bij zgn. samengestelde brieven: één brief waarin meerdere zaken aanhangig gemaakt worden zoals een verzoek en een klacht. Door informatieobjecten te registreren en aan een zaak te relateren wordt het archief bij/van de zaak opgebouwd; alle informatieobjecten bij een zaak vormen tezamen met de zaakkenmerken het zaakdossier. Het zaakdossier modelleren we dus niet als apart objecttype. Evenmin modelleren we een zgn. objectdossier. Dit betreft immers alle zaken, met bijbehorende kenmerken en informatieobjecten, eventueel van bepaalde zaaktypen, die gerelateerd zijn aan een bepaald OBJECT. We hebben er voor gekozen om informatieobjecten niet te modelleren indien zij niet aan een zaak gekoppeld worden d.w.z. niet tot een zaak leiden. Dergelijke informatieobjecten zijn klaarblijkelijk zodanig onbelangrijk dat zij niet archiefwaardig zijn d.w.z. niet bewaard hoeven te worden om te voldoen aan wettelijke en/of administratieve eisen en/of maatschappelijke behoeften. Een informatieobject zoals hier bedoeld, wordt een zgn. gearchiveerd informatieelement (?archiefstuk?; in het engels 'record') zo gauw de zaakkenmerken aangeven dat alle daaraan gekoppelde informatieobjecten gearchiveerd dienen te zijn. Van ontvangen en verzonden informatieobjecten kunnen de afzenders en geadresseerden telkens op één van twee wijzen vastgelegd worden: gestructureerd door middel van de relatie naar BETROKKENE en ongestructureerd met de desbetreffende attribuutsoorten. </w:t>
            </w:r>
          </w:p>
        </w:tc>
      </w:tr>
    </w:tbl>
    <w:p w14:paraId="0B065731" w14:textId="77777777" w:rsidR="0055546E" w:rsidRDefault="0055546E" w:rsidP="0055546E">
      <w:pPr>
        <w:pStyle w:val="Kop2"/>
        <w:rPr>
          <w:rFonts w:ascii="Calibri" w:hAnsi="Calibri" w:cs="Calibri"/>
        </w:rPr>
      </w:pPr>
      <w:bookmarkStart w:id="35" w:name="global_class_Model_KLANTCONTACT"/>
      <w:bookmarkStart w:id="36" w:name="_Toc517048411"/>
      <w:bookmarkEnd w:id="35"/>
      <w:r>
        <w:rPr>
          <w:rFonts w:ascii="Calibri" w:hAnsi="Calibri" w:cs="Calibri"/>
        </w:rPr>
        <w:t>Objecttype INFORMATIEOBJECTTYPE</w:t>
      </w:r>
      <w:bookmarkEnd w:id="3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6F72001D" w14:textId="77777777" w:rsidTr="0055546E">
        <w:trPr>
          <w:tblCellSpacing w:w="15" w:type="dxa"/>
        </w:trPr>
        <w:tc>
          <w:tcPr>
            <w:tcW w:w="1500" w:type="pct"/>
            <w:tcBorders>
              <w:top w:val="nil"/>
              <w:left w:val="nil"/>
              <w:bottom w:val="nil"/>
              <w:right w:val="nil"/>
            </w:tcBorders>
            <w:hideMark/>
          </w:tcPr>
          <w:p w14:paraId="0D4BBC16" w14:textId="77777777" w:rsidR="0055546E" w:rsidRDefault="0055546E" w:rsidP="0055546E">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7B54D3" w14:textId="77777777" w:rsidR="0055546E" w:rsidRDefault="0055546E" w:rsidP="0055546E">
            <w:pPr>
              <w:rPr>
                <w:rFonts w:ascii="Calibri" w:hAnsi="Calibri" w:cs="Calibri"/>
                <w:sz w:val="22"/>
                <w:szCs w:val="22"/>
              </w:rPr>
            </w:pPr>
            <w:r>
              <w:rPr>
                <w:rFonts w:ascii="Calibri" w:hAnsi="Calibri" w:cs="Calibri"/>
                <w:sz w:val="22"/>
                <w:szCs w:val="22"/>
              </w:rPr>
              <w:t>INFORMATIEOBJECTTYPE</w:t>
            </w:r>
          </w:p>
        </w:tc>
      </w:tr>
      <w:tr w:rsidR="0055546E" w14:paraId="31DAEEFA" w14:textId="77777777" w:rsidTr="0055546E">
        <w:trPr>
          <w:tblCellSpacing w:w="15" w:type="dxa"/>
        </w:trPr>
        <w:tc>
          <w:tcPr>
            <w:tcW w:w="1500" w:type="pct"/>
            <w:tcBorders>
              <w:top w:val="nil"/>
              <w:left w:val="nil"/>
              <w:bottom w:val="nil"/>
              <w:right w:val="nil"/>
            </w:tcBorders>
            <w:hideMark/>
          </w:tcPr>
          <w:p w14:paraId="037B4D34"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C4D7053"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724A7FC0" w14:textId="77777777" w:rsidTr="0055546E">
        <w:trPr>
          <w:tblCellSpacing w:w="15" w:type="dxa"/>
        </w:trPr>
        <w:tc>
          <w:tcPr>
            <w:tcW w:w="1500" w:type="pct"/>
            <w:tcBorders>
              <w:top w:val="nil"/>
              <w:left w:val="nil"/>
              <w:bottom w:val="nil"/>
              <w:right w:val="nil"/>
            </w:tcBorders>
            <w:hideMark/>
          </w:tcPr>
          <w:p w14:paraId="370EC9F5"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668D60" w14:textId="77777777" w:rsidR="0055546E" w:rsidRDefault="0055546E" w:rsidP="0055546E">
            <w:pPr>
              <w:rPr>
                <w:rFonts w:ascii="Calibri" w:hAnsi="Calibri" w:cs="Calibri"/>
                <w:sz w:val="22"/>
                <w:szCs w:val="22"/>
              </w:rPr>
            </w:pPr>
            <w:r>
              <w:rPr>
                <w:rFonts w:ascii="Calibri" w:hAnsi="Calibri" w:cs="Calibri"/>
                <w:sz w:val="22"/>
                <w:szCs w:val="22"/>
              </w:rPr>
              <w:t xml:space="preserve">Aanduiding van de aard van INFORMATIEOBJECTen zoals gehanteerd door de zaakbehandelende organisatie. </w:t>
            </w:r>
          </w:p>
        </w:tc>
      </w:tr>
      <w:tr w:rsidR="0055546E" w14:paraId="115F7B59" w14:textId="77777777" w:rsidTr="0055546E">
        <w:trPr>
          <w:tblCellSpacing w:w="15" w:type="dxa"/>
        </w:trPr>
        <w:tc>
          <w:tcPr>
            <w:tcW w:w="1500" w:type="pct"/>
            <w:tcBorders>
              <w:top w:val="nil"/>
              <w:left w:val="nil"/>
              <w:bottom w:val="nil"/>
              <w:right w:val="nil"/>
            </w:tcBorders>
            <w:hideMark/>
          </w:tcPr>
          <w:p w14:paraId="2F13EDD3"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A9781E8"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3DACCBD0" w14:textId="77777777" w:rsidTr="0055546E">
        <w:trPr>
          <w:tblCellSpacing w:w="15" w:type="dxa"/>
        </w:trPr>
        <w:tc>
          <w:tcPr>
            <w:tcW w:w="1500" w:type="pct"/>
            <w:tcBorders>
              <w:top w:val="nil"/>
              <w:left w:val="nil"/>
              <w:bottom w:val="nil"/>
              <w:right w:val="nil"/>
            </w:tcBorders>
            <w:hideMark/>
          </w:tcPr>
          <w:p w14:paraId="170BC58C"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9A658E3" w14:textId="77777777" w:rsidR="0055546E" w:rsidRDefault="0055546E" w:rsidP="0055546E">
            <w:pPr>
              <w:rPr>
                <w:rFonts w:ascii="Calibri" w:hAnsi="Calibri" w:cs="Calibri"/>
                <w:sz w:val="22"/>
                <w:szCs w:val="22"/>
              </w:rPr>
            </w:pPr>
            <w:r>
              <w:rPr>
                <w:rFonts w:ascii="Calibri" w:hAnsi="Calibri" w:cs="Calibri"/>
                <w:sz w:val="22"/>
                <w:szCs w:val="22"/>
              </w:rPr>
              <w:t>1 juli 2012</w:t>
            </w:r>
          </w:p>
        </w:tc>
      </w:tr>
      <w:tr w:rsidR="0055546E" w14:paraId="0E887EBD" w14:textId="77777777" w:rsidTr="0055546E">
        <w:trPr>
          <w:tblCellSpacing w:w="15" w:type="dxa"/>
        </w:trPr>
        <w:tc>
          <w:tcPr>
            <w:tcW w:w="1500" w:type="pct"/>
            <w:tcBorders>
              <w:top w:val="nil"/>
              <w:left w:val="nil"/>
              <w:bottom w:val="nil"/>
              <w:right w:val="nil"/>
            </w:tcBorders>
            <w:hideMark/>
          </w:tcPr>
          <w:p w14:paraId="2913D21D"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8707D6C" w14:textId="77777777" w:rsidR="0055546E" w:rsidRDefault="0055546E" w:rsidP="0055546E">
            <w:pPr>
              <w:rPr>
                <w:rFonts w:ascii="Calibri" w:hAnsi="Calibri" w:cs="Calibri"/>
                <w:sz w:val="22"/>
                <w:szCs w:val="22"/>
              </w:rPr>
            </w:pPr>
            <w:r>
              <w:rPr>
                <w:rFonts w:ascii="Calibri" w:hAnsi="Calibri" w:cs="Calibri"/>
                <w:sz w:val="22"/>
                <w:szCs w:val="22"/>
              </w:rPr>
              <w:t>Informatieobjecttype-omschrijving Domein RSIN</w:t>
            </w:r>
          </w:p>
        </w:tc>
      </w:tr>
      <w:tr w:rsidR="0055546E" w14:paraId="4F00403D" w14:textId="77777777" w:rsidTr="0055546E">
        <w:trPr>
          <w:tblCellSpacing w:w="15" w:type="dxa"/>
        </w:trPr>
        <w:tc>
          <w:tcPr>
            <w:tcW w:w="1500" w:type="pct"/>
            <w:tcBorders>
              <w:top w:val="nil"/>
              <w:left w:val="nil"/>
              <w:bottom w:val="nil"/>
              <w:right w:val="nil"/>
            </w:tcBorders>
            <w:hideMark/>
          </w:tcPr>
          <w:p w14:paraId="2572DEB8"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2D70C50" w14:textId="77777777" w:rsidR="0055546E" w:rsidRDefault="0055546E" w:rsidP="0055546E">
            <w:pPr>
              <w:rPr>
                <w:rFonts w:ascii="Calibri" w:hAnsi="Calibri" w:cs="Calibri"/>
                <w:sz w:val="22"/>
                <w:szCs w:val="22"/>
              </w:rPr>
            </w:pPr>
          </w:p>
        </w:tc>
      </w:tr>
      <w:tr w:rsidR="0055546E" w14:paraId="1C677635" w14:textId="77777777" w:rsidTr="0055546E">
        <w:trPr>
          <w:tblCellSpacing w:w="15" w:type="dxa"/>
        </w:trPr>
        <w:tc>
          <w:tcPr>
            <w:tcW w:w="1500" w:type="pct"/>
            <w:tcBorders>
              <w:top w:val="nil"/>
              <w:left w:val="nil"/>
              <w:bottom w:val="nil"/>
              <w:right w:val="nil"/>
            </w:tcBorders>
            <w:hideMark/>
          </w:tcPr>
          <w:p w14:paraId="57AD4292"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CDFAFC9" w14:textId="77777777" w:rsidR="0055546E" w:rsidRDefault="0055546E" w:rsidP="0055546E">
            <w:pPr>
              <w:rPr>
                <w:rFonts w:ascii="Calibri" w:hAnsi="Calibri" w:cs="Calibri"/>
                <w:sz w:val="22"/>
                <w:szCs w:val="22"/>
              </w:rPr>
            </w:pPr>
          </w:p>
        </w:tc>
      </w:tr>
      <w:tr w:rsidR="0055546E" w14:paraId="26A44C4D" w14:textId="77777777" w:rsidTr="0055546E">
        <w:trPr>
          <w:tblCellSpacing w:w="15" w:type="dxa"/>
        </w:trPr>
        <w:tc>
          <w:tcPr>
            <w:tcW w:w="1500" w:type="pct"/>
            <w:tcBorders>
              <w:top w:val="nil"/>
              <w:left w:val="nil"/>
              <w:bottom w:val="nil"/>
              <w:right w:val="nil"/>
            </w:tcBorders>
            <w:hideMark/>
          </w:tcPr>
          <w:p w14:paraId="482E8DF8"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D093E35" w14:textId="77777777" w:rsidR="0055546E" w:rsidRDefault="0055546E" w:rsidP="0055546E">
            <w:pPr>
              <w:rPr>
                <w:rFonts w:ascii="Calibri" w:hAnsi="Calibri" w:cs="Calibri"/>
                <w:sz w:val="22"/>
                <w:szCs w:val="22"/>
              </w:rPr>
            </w:pPr>
            <w:r>
              <w:rPr>
                <w:rFonts w:ascii="Calibri" w:hAnsi="Calibri" w:cs="Calibri"/>
                <w:sz w:val="22"/>
                <w:szCs w:val="22"/>
              </w:rPr>
              <w:t>Nee</w:t>
            </w:r>
          </w:p>
        </w:tc>
      </w:tr>
    </w:tbl>
    <w:p w14:paraId="080FDFAC"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1A718418" w14:textId="77777777" w:rsidTr="0055546E">
        <w:trPr>
          <w:tblCellSpacing w:w="15" w:type="dxa"/>
        </w:trPr>
        <w:tc>
          <w:tcPr>
            <w:tcW w:w="1500" w:type="pct"/>
            <w:tcBorders>
              <w:top w:val="nil"/>
              <w:left w:val="nil"/>
              <w:bottom w:val="nil"/>
              <w:right w:val="nil"/>
            </w:tcBorders>
            <w:hideMark/>
          </w:tcPr>
          <w:p w14:paraId="640477B7"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0FE553AE"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873"/>
        <w:gridCol w:w="3031"/>
        <w:gridCol w:w="2633"/>
        <w:gridCol w:w="492"/>
      </w:tblGrid>
      <w:tr w:rsidR="0055546E" w14:paraId="21FECF62" w14:textId="77777777" w:rsidTr="0055546E">
        <w:trPr>
          <w:tblCellSpacing w:w="15" w:type="dxa"/>
        </w:trPr>
        <w:tc>
          <w:tcPr>
            <w:tcW w:w="0" w:type="auto"/>
            <w:tcBorders>
              <w:top w:val="nil"/>
              <w:left w:val="nil"/>
              <w:bottom w:val="nil"/>
              <w:right w:val="nil"/>
            </w:tcBorders>
            <w:hideMark/>
          </w:tcPr>
          <w:p w14:paraId="6BC7EE35"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700A69B4"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A86015F"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1EF7167"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9DE58BB"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15D0E96F" w14:textId="77777777" w:rsidTr="0055546E">
        <w:trPr>
          <w:tblCellSpacing w:w="15" w:type="dxa"/>
        </w:trPr>
        <w:tc>
          <w:tcPr>
            <w:tcW w:w="250" w:type="pct"/>
            <w:tcBorders>
              <w:top w:val="nil"/>
              <w:left w:val="nil"/>
              <w:bottom w:val="nil"/>
              <w:right w:val="nil"/>
            </w:tcBorders>
            <w:hideMark/>
          </w:tcPr>
          <w:p w14:paraId="4766A71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24D195" w14:textId="77777777" w:rsidR="0055546E" w:rsidRDefault="0055546E" w:rsidP="0055546E">
            <w:pPr>
              <w:rPr>
                <w:rFonts w:ascii="Calibri" w:hAnsi="Calibri" w:cs="Calibri"/>
                <w:sz w:val="22"/>
                <w:szCs w:val="22"/>
              </w:rPr>
            </w:pPr>
            <w:r>
              <w:rPr>
                <w:rFonts w:ascii="Calibri" w:hAnsi="Calibri" w:cs="Calibri"/>
                <w:sz w:val="22"/>
                <w:szCs w:val="22"/>
              </w:rPr>
              <w:t xml:space="preserve">Informatieobjecttype-omschrijving </w:t>
            </w:r>
          </w:p>
        </w:tc>
        <w:tc>
          <w:tcPr>
            <w:tcW w:w="2500" w:type="pct"/>
            <w:tcBorders>
              <w:top w:val="nil"/>
              <w:left w:val="nil"/>
              <w:bottom w:val="nil"/>
              <w:right w:val="nil"/>
            </w:tcBorders>
            <w:hideMark/>
          </w:tcPr>
          <w:p w14:paraId="47890BC2" w14:textId="77777777" w:rsidR="0055546E" w:rsidRDefault="0055546E" w:rsidP="0055546E">
            <w:pPr>
              <w:rPr>
                <w:rFonts w:ascii="Calibri" w:hAnsi="Calibri" w:cs="Calibri"/>
                <w:sz w:val="22"/>
                <w:szCs w:val="22"/>
              </w:rPr>
            </w:pPr>
            <w:r>
              <w:rPr>
                <w:rFonts w:ascii="Calibri" w:hAnsi="Calibri" w:cs="Calibri"/>
                <w:sz w:val="22"/>
                <w:szCs w:val="22"/>
              </w:rPr>
              <w:t>Omschrijving van de aard van informatieobjecten van dit INFORMATIEOBJECTTYPE.</w:t>
            </w:r>
          </w:p>
        </w:tc>
        <w:tc>
          <w:tcPr>
            <w:tcW w:w="500" w:type="pct"/>
            <w:tcBorders>
              <w:top w:val="nil"/>
              <w:left w:val="nil"/>
              <w:bottom w:val="nil"/>
              <w:right w:val="nil"/>
            </w:tcBorders>
            <w:hideMark/>
          </w:tcPr>
          <w:p w14:paraId="6F94E804"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3E95D9CA"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59A1B92" w14:textId="77777777" w:rsidTr="0055546E">
        <w:trPr>
          <w:tblCellSpacing w:w="15" w:type="dxa"/>
        </w:trPr>
        <w:tc>
          <w:tcPr>
            <w:tcW w:w="250" w:type="pct"/>
            <w:tcBorders>
              <w:top w:val="nil"/>
              <w:left w:val="nil"/>
              <w:bottom w:val="nil"/>
              <w:right w:val="nil"/>
            </w:tcBorders>
            <w:hideMark/>
          </w:tcPr>
          <w:p w14:paraId="0A98130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71DD260" w14:textId="77777777" w:rsidR="0055546E" w:rsidRDefault="0055546E" w:rsidP="0055546E">
            <w:pPr>
              <w:rPr>
                <w:rFonts w:ascii="Calibri" w:hAnsi="Calibri" w:cs="Calibri"/>
                <w:sz w:val="22"/>
                <w:szCs w:val="22"/>
              </w:rPr>
            </w:pPr>
            <w:r>
              <w:rPr>
                <w:rFonts w:ascii="Calibri" w:hAnsi="Calibri" w:cs="Calibri"/>
                <w:sz w:val="22"/>
                <w:szCs w:val="22"/>
              </w:rPr>
              <w:t xml:space="preserve">Domein </w:t>
            </w:r>
          </w:p>
        </w:tc>
        <w:tc>
          <w:tcPr>
            <w:tcW w:w="2500" w:type="pct"/>
            <w:tcBorders>
              <w:top w:val="nil"/>
              <w:left w:val="nil"/>
              <w:bottom w:val="nil"/>
              <w:right w:val="nil"/>
            </w:tcBorders>
            <w:hideMark/>
          </w:tcPr>
          <w:p w14:paraId="1E1C6B84" w14:textId="77777777" w:rsidR="0055546E" w:rsidRDefault="0055546E" w:rsidP="0055546E">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c>
          <w:tcPr>
            <w:tcW w:w="500" w:type="pct"/>
            <w:tcBorders>
              <w:top w:val="nil"/>
              <w:left w:val="nil"/>
              <w:bottom w:val="nil"/>
              <w:right w:val="nil"/>
            </w:tcBorders>
            <w:hideMark/>
          </w:tcPr>
          <w:p w14:paraId="43557B19" w14:textId="77777777" w:rsidR="0055546E" w:rsidRDefault="0055546E" w:rsidP="0055546E">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4160473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B7AD376" w14:textId="77777777" w:rsidTr="0055546E">
        <w:trPr>
          <w:tblCellSpacing w:w="15" w:type="dxa"/>
        </w:trPr>
        <w:tc>
          <w:tcPr>
            <w:tcW w:w="250" w:type="pct"/>
            <w:tcBorders>
              <w:top w:val="nil"/>
              <w:left w:val="nil"/>
              <w:bottom w:val="nil"/>
              <w:right w:val="nil"/>
            </w:tcBorders>
            <w:hideMark/>
          </w:tcPr>
          <w:p w14:paraId="2420882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143163" w14:textId="77777777" w:rsidR="0055546E" w:rsidRDefault="0055546E" w:rsidP="0055546E">
            <w:pPr>
              <w:rPr>
                <w:rFonts w:ascii="Calibri" w:hAnsi="Calibri" w:cs="Calibri"/>
                <w:sz w:val="22"/>
                <w:szCs w:val="22"/>
              </w:rPr>
            </w:pPr>
            <w:r>
              <w:rPr>
                <w:rFonts w:ascii="Calibri" w:hAnsi="Calibri" w:cs="Calibri"/>
                <w:sz w:val="22"/>
                <w:szCs w:val="22"/>
              </w:rPr>
              <w:t xml:space="preserve">RSIN </w:t>
            </w:r>
          </w:p>
        </w:tc>
        <w:tc>
          <w:tcPr>
            <w:tcW w:w="2500" w:type="pct"/>
            <w:tcBorders>
              <w:top w:val="nil"/>
              <w:left w:val="nil"/>
              <w:bottom w:val="nil"/>
              <w:right w:val="nil"/>
            </w:tcBorders>
            <w:hideMark/>
          </w:tcPr>
          <w:p w14:paraId="14B7680D" w14:textId="77777777" w:rsidR="0055546E" w:rsidRDefault="0055546E" w:rsidP="0055546E">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c>
          <w:tcPr>
            <w:tcW w:w="500" w:type="pct"/>
            <w:tcBorders>
              <w:top w:val="nil"/>
              <w:left w:val="nil"/>
              <w:bottom w:val="nil"/>
              <w:right w:val="nil"/>
            </w:tcBorders>
            <w:hideMark/>
          </w:tcPr>
          <w:p w14:paraId="5B1F8054" w14:textId="77777777" w:rsidR="0055546E" w:rsidRDefault="0055546E" w:rsidP="0055546E">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628B0CE7"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4C75203" w14:textId="77777777" w:rsidTr="0055546E">
        <w:trPr>
          <w:tblCellSpacing w:w="15" w:type="dxa"/>
        </w:trPr>
        <w:tc>
          <w:tcPr>
            <w:tcW w:w="250" w:type="pct"/>
            <w:tcBorders>
              <w:top w:val="nil"/>
              <w:left w:val="nil"/>
              <w:bottom w:val="nil"/>
              <w:right w:val="nil"/>
            </w:tcBorders>
            <w:hideMark/>
          </w:tcPr>
          <w:p w14:paraId="020F0BA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3F62A2" w14:textId="77777777" w:rsidR="0055546E" w:rsidRDefault="0055546E" w:rsidP="0055546E">
            <w:pPr>
              <w:rPr>
                <w:rFonts w:ascii="Calibri" w:hAnsi="Calibri" w:cs="Calibri"/>
                <w:sz w:val="22"/>
                <w:szCs w:val="22"/>
              </w:rPr>
            </w:pPr>
            <w:r>
              <w:rPr>
                <w:rFonts w:ascii="Calibri" w:hAnsi="Calibri" w:cs="Calibri"/>
                <w:sz w:val="22"/>
                <w:szCs w:val="22"/>
              </w:rPr>
              <w:t xml:space="preserve">Informatieobjecttype-omschrijving generiek </w:t>
            </w:r>
          </w:p>
        </w:tc>
        <w:tc>
          <w:tcPr>
            <w:tcW w:w="2500" w:type="pct"/>
            <w:tcBorders>
              <w:top w:val="nil"/>
              <w:left w:val="nil"/>
              <w:bottom w:val="nil"/>
              <w:right w:val="nil"/>
            </w:tcBorders>
            <w:hideMark/>
          </w:tcPr>
          <w:p w14:paraId="18B7AD95" w14:textId="77777777" w:rsidR="0055546E" w:rsidRDefault="0055546E" w:rsidP="0055546E">
            <w:pPr>
              <w:rPr>
                <w:rFonts w:ascii="Calibri" w:hAnsi="Calibri" w:cs="Calibri"/>
                <w:sz w:val="22"/>
                <w:szCs w:val="22"/>
              </w:rPr>
            </w:pPr>
            <w:r>
              <w:rPr>
                <w:rFonts w:ascii="Calibri" w:hAnsi="Calibri" w:cs="Calibri"/>
                <w:sz w:val="22"/>
                <w:szCs w:val="22"/>
              </w:rPr>
              <w:t>Algemeen gehanteerde omschrijving van het INFORMATIEOBJECTTYPE.</w:t>
            </w:r>
          </w:p>
        </w:tc>
        <w:tc>
          <w:tcPr>
            <w:tcW w:w="500" w:type="pct"/>
            <w:tcBorders>
              <w:top w:val="nil"/>
              <w:left w:val="nil"/>
              <w:bottom w:val="nil"/>
              <w:right w:val="nil"/>
            </w:tcBorders>
            <w:hideMark/>
          </w:tcPr>
          <w:p w14:paraId="598AF79B" w14:textId="77777777" w:rsidR="0055546E" w:rsidRDefault="0055546E" w:rsidP="0055546E">
            <w:pPr>
              <w:rPr>
                <w:rFonts w:ascii="Calibri" w:hAnsi="Calibri" w:cs="Calibri"/>
                <w:sz w:val="22"/>
                <w:szCs w:val="22"/>
              </w:rPr>
            </w:pPr>
            <w:r>
              <w:rPr>
                <w:rFonts w:ascii="Calibri" w:hAnsi="Calibri" w:cs="Calibri"/>
                <w:sz w:val="22"/>
                <w:szCs w:val="22"/>
              </w:rPr>
              <w:t xml:space="preserve">INFORMATIEOBJECTTYPE-OMSCHRIJVING </w:t>
            </w:r>
          </w:p>
        </w:tc>
        <w:tc>
          <w:tcPr>
            <w:tcW w:w="500" w:type="pct"/>
            <w:tcBorders>
              <w:top w:val="nil"/>
              <w:left w:val="nil"/>
              <w:bottom w:val="nil"/>
              <w:right w:val="nil"/>
            </w:tcBorders>
            <w:hideMark/>
          </w:tcPr>
          <w:p w14:paraId="4349E44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30E6C22" w14:textId="77777777" w:rsidTr="0055546E">
        <w:trPr>
          <w:tblCellSpacing w:w="15" w:type="dxa"/>
        </w:trPr>
        <w:tc>
          <w:tcPr>
            <w:tcW w:w="250" w:type="pct"/>
            <w:tcBorders>
              <w:top w:val="nil"/>
              <w:left w:val="nil"/>
              <w:bottom w:val="nil"/>
              <w:right w:val="nil"/>
            </w:tcBorders>
            <w:hideMark/>
          </w:tcPr>
          <w:p w14:paraId="6DA1E4E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D65085" w14:textId="77777777" w:rsidR="0055546E" w:rsidRDefault="0055546E" w:rsidP="0055546E">
            <w:pPr>
              <w:rPr>
                <w:rFonts w:ascii="Calibri" w:hAnsi="Calibri" w:cs="Calibri"/>
                <w:sz w:val="22"/>
                <w:szCs w:val="22"/>
              </w:rPr>
            </w:pPr>
            <w:r>
              <w:rPr>
                <w:rFonts w:ascii="Calibri" w:hAnsi="Calibri" w:cs="Calibri"/>
                <w:sz w:val="22"/>
                <w:szCs w:val="22"/>
              </w:rPr>
              <w:t xml:space="preserve">Informatieobjectcategorie </w:t>
            </w:r>
          </w:p>
        </w:tc>
        <w:tc>
          <w:tcPr>
            <w:tcW w:w="2500" w:type="pct"/>
            <w:tcBorders>
              <w:top w:val="nil"/>
              <w:left w:val="nil"/>
              <w:bottom w:val="nil"/>
              <w:right w:val="nil"/>
            </w:tcBorders>
            <w:hideMark/>
          </w:tcPr>
          <w:p w14:paraId="16DBF4EE" w14:textId="77777777" w:rsidR="0055546E" w:rsidRDefault="0055546E" w:rsidP="0055546E">
            <w:pPr>
              <w:rPr>
                <w:rFonts w:ascii="Calibri" w:hAnsi="Calibri" w:cs="Calibri"/>
                <w:sz w:val="22"/>
                <w:szCs w:val="22"/>
              </w:rPr>
            </w:pPr>
            <w:r>
              <w:rPr>
                <w:rFonts w:ascii="Calibri" w:hAnsi="Calibri" w:cs="Calibri"/>
                <w:sz w:val="22"/>
                <w:szCs w:val="22"/>
              </w:rPr>
              <w:t>Typering van de aard van informatieobjecten van dit INFORMATIEOBJECTTYPE.</w:t>
            </w:r>
          </w:p>
        </w:tc>
        <w:tc>
          <w:tcPr>
            <w:tcW w:w="500" w:type="pct"/>
            <w:tcBorders>
              <w:top w:val="nil"/>
              <w:left w:val="nil"/>
              <w:bottom w:val="nil"/>
              <w:right w:val="nil"/>
            </w:tcBorders>
            <w:hideMark/>
          </w:tcPr>
          <w:p w14:paraId="0F50169F"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E80822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11963C91" w14:textId="77777777" w:rsidTr="0055546E">
        <w:trPr>
          <w:tblCellSpacing w:w="15" w:type="dxa"/>
        </w:trPr>
        <w:tc>
          <w:tcPr>
            <w:tcW w:w="250" w:type="pct"/>
            <w:tcBorders>
              <w:top w:val="nil"/>
              <w:left w:val="nil"/>
              <w:bottom w:val="nil"/>
              <w:right w:val="nil"/>
            </w:tcBorders>
            <w:hideMark/>
          </w:tcPr>
          <w:p w14:paraId="0B573D4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D5A57B" w14:textId="77777777" w:rsidR="0055546E" w:rsidRDefault="0055546E" w:rsidP="0055546E">
            <w:pPr>
              <w:rPr>
                <w:rFonts w:ascii="Calibri" w:hAnsi="Calibri" w:cs="Calibri"/>
                <w:sz w:val="22"/>
                <w:szCs w:val="22"/>
              </w:rPr>
            </w:pPr>
            <w:r>
              <w:rPr>
                <w:rFonts w:ascii="Calibri" w:hAnsi="Calibri" w:cs="Calibri"/>
                <w:sz w:val="22"/>
                <w:szCs w:val="22"/>
              </w:rPr>
              <w:t xml:space="preserve">Informatieobjecttypetrefwoord </w:t>
            </w:r>
          </w:p>
        </w:tc>
        <w:tc>
          <w:tcPr>
            <w:tcW w:w="2500" w:type="pct"/>
            <w:tcBorders>
              <w:top w:val="nil"/>
              <w:left w:val="nil"/>
              <w:bottom w:val="nil"/>
              <w:right w:val="nil"/>
            </w:tcBorders>
            <w:hideMark/>
          </w:tcPr>
          <w:p w14:paraId="1B3A225F" w14:textId="77777777" w:rsidR="0055546E" w:rsidRDefault="0055546E" w:rsidP="0055546E">
            <w:pPr>
              <w:rPr>
                <w:rFonts w:ascii="Calibri" w:hAnsi="Calibri" w:cs="Calibri"/>
                <w:sz w:val="22"/>
                <w:szCs w:val="22"/>
              </w:rPr>
            </w:pPr>
            <w:r>
              <w:rPr>
                <w:rFonts w:ascii="Calibri" w:hAnsi="Calibri" w:cs="Calibri"/>
                <w:sz w:val="22"/>
                <w:szCs w:val="22"/>
              </w:rPr>
              <w:t xml:space="preserve">Trefwoord(en) waarmee informatieobjecten van het INFORMATIEOBJECTTYPE kunnen worden gekarakteriseerd. </w:t>
            </w:r>
          </w:p>
        </w:tc>
        <w:tc>
          <w:tcPr>
            <w:tcW w:w="500" w:type="pct"/>
            <w:tcBorders>
              <w:top w:val="nil"/>
              <w:left w:val="nil"/>
              <w:bottom w:val="nil"/>
              <w:right w:val="nil"/>
            </w:tcBorders>
            <w:hideMark/>
          </w:tcPr>
          <w:p w14:paraId="20456351" w14:textId="77777777" w:rsidR="0055546E" w:rsidRDefault="0055546E" w:rsidP="0055546E">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20FFD4DF" w14:textId="77777777" w:rsidR="0055546E" w:rsidRDefault="0055546E" w:rsidP="0055546E">
            <w:pPr>
              <w:rPr>
                <w:rFonts w:ascii="Calibri" w:hAnsi="Calibri" w:cs="Calibri"/>
                <w:sz w:val="22"/>
                <w:szCs w:val="22"/>
              </w:rPr>
            </w:pPr>
            <w:r>
              <w:rPr>
                <w:rFonts w:ascii="Calibri" w:hAnsi="Calibri" w:cs="Calibri"/>
                <w:sz w:val="22"/>
                <w:szCs w:val="22"/>
              </w:rPr>
              <w:t>0 .. *</w:t>
            </w:r>
          </w:p>
        </w:tc>
      </w:tr>
      <w:tr w:rsidR="0055546E" w14:paraId="36A82C34" w14:textId="77777777" w:rsidTr="0055546E">
        <w:trPr>
          <w:tblCellSpacing w:w="15" w:type="dxa"/>
        </w:trPr>
        <w:tc>
          <w:tcPr>
            <w:tcW w:w="250" w:type="pct"/>
            <w:tcBorders>
              <w:top w:val="nil"/>
              <w:left w:val="nil"/>
              <w:bottom w:val="nil"/>
              <w:right w:val="nil"/>
            </w:tcBorders>
            <w:hideMark/>
          </w:tcPr>
          <w:p w14:paraId="4B9E3A1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26DBF9" w14:textId="77777777" w:rsidR="0055546E" w:rsidRDefault="0055546E" w:rsidP="0055546E">
            <w:pPr>
              <w:rPr>
                <w:rFonts w:ascii="Calibri" w:hAnsi="Calibri" w:cs="Calibri"/>
                <w:sz w:val="22"/>
                <w:szCs w:val="22"/>
              </w:rPr>
            </w:pPr>
            <w:r>
              <w:rPr>
                <w:rFonts w:ascii="Calibri" w:hAnsi="Calibri" w:cs="Calibri"/>
                <w:sz w:val="22"/>
                <w:szCs w:val="22"/>
              </w:rPr>
              <w:t xml:space="preserve">Vertrouwelijkheidaanduiding </w:t>
            </w:r>
          </w:p>
        </w:tc>
        <w:tc>
          <w:tcPr>
            <w:tcW w:w="2500" w:type="pct"/>
            <w:tcBorders>
              <w:top w:val="nil"/>
              <w:left w:val="nil"/>
              <w:bottom w:val="nil"/>
              <w:right w:val="nil"/>
            </w:tcBorders>
            <w:hideMark/>
          </w:tcPr>
          <w:p w14:paraId="3DD1969B" w14:textId="77777777" w:rsidR="0055546E" w:rsidRDefault="0055546E" w:rsidP="0055546E">
            <w:pPr>
              <w:rPr>
                <w:rFonts w:ascii="Calibri" w:hAnsi="Calibri" w:cs="Calibri"/>
                <w:sz w:val="22"/>
                <w:szCs w:val="22"/>
              </w:rPr>
            </w:pPr>
            <w:r>
              <w:rPr>
                <w:rFonts w:ascii="Calibri" w:hAnsi="Calibri" w:cs="Calibri"/>
                <w:sz w:val="22"/>
                <w:szCs w:val="22"/>
              </w:rPr>
              <w:t xml:space="preserve">Aanduiding van de mate waarin informatieobjecten van dit INFORMATIEOBJECTTYPE voor de openbaarheid bestemd zijn. </w:t>
            </w:r>
          </w:p>
        </w:tc>
        <w:tc>
          <w:tcPr>
            <w:tcW w:w="500" w:type="pct"/>
            <w:tcBorders>
              <w:top w:val="nil"/>
              <w:left w:val="nil"/>
              <w:bottom w:val="nil"/>
              <w:right w:val="nil"/>
            </w:tcBorders>
            <w:hideMark/>
          </w:tcPr>
          <w:p w14:paraId="2C8B8629" w14:textId="77777777" w:rsidR="0055546E" w:rsidRDefault="0055546E" w:rsidP="0055546E">
            <w:pPr>
              <w:rPr>
                <w:rFonts w:ascii="Calibri" w:hAnsi="Calibri" w:cs="Calibri"/>
                <w:sz w:val="22"/>
                <w:szCs w:val="22"/>
              </w:rPr>
            </w:pPr>
            <w:r>
              <w:rPr>
                <w:rFonts w:ascii="Calibri" w:hAnsi="Calibri" w:cs="Calibri"/>
                <w:sz w:val="22"/>
                <w:szCs w:val="22"/>
              </w:rPr>
              <w:t xml:space="preserve">vertrouwelijkheidaanduiding </w:t>
            </w:r>
          </w:p>
        </w:tc>
        <w:tc>
          <w:tcPr>
            <w:tcW w:w="500" w:type="pct"/>
            <w:tcBorders>
              <w:top w:val="nil"/>
              <w:left w:val="nil"/>
              <w:bottom w:val="nil"/>
              <w:right w:val="nil"/>
            </w:tcBorders>
            <w:hideMark/>
          </w:tcPr>
          <w:p w14:paraId="7FA6A22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CAE6194" w14:textId="77777777" w:rsidTr="0055546E">
        <w:trPr>
          <w:tblCellSpacing w:w="15" w:type="dxa"/>
        </w:trPr>
        <w:tc>
          <w:tcPr>
            <w:tcW w:w="250" w:type="pct"/>
            <w:tcBorders>
              <w:top w:val="nil"/>
              <w:left w:val="nil"/>
              <w:bottom w:val="nil"/>
              <w:right w:val="nil"/>
            </w:tcBorders>
            <w:hideMark/>
          </w:tcPr>
          <w:p w14:paraId="6CB4A5F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502E8D" w14:textId="77777777" w:rsidR="0055546E" w:rsidRDefault="0055546E" w:rsidP="0055546E">
            <w:pPr>
              <w:rPr>
                <w:rFonts w:ascii="Calibri" w:hAnsi="Calibri" w:cs="Calibri"/>
                <w:sz w:val="22"/>
                <w:szCs w:val="22"/>
              </w:rPr>
            </w:pPr>
            <w:r>
              <w:rPr>
                <w:rFonts w:ascii="Calibri" w:hAnsi="Calibri" w:cs="Calibri"/>
                <w:sz w:val="22"/>
                <w:szCs w:val="22"/>
              </w:rPr>
              <w:t xml:space="preserve">Datum begin geldigheid informatieobjecttype </w:t>
            </w:r>
          </w:p>
        </w:tc>
        <w:tc>
          <w:tcPr>
            <w:tcW w:w="2500" w:type="pct"/>
            <w:tcBorders>
              <w:top w:val="nil"/>
              <w:left w:val="nil"/>
              <w:bottom w:val="nil"/>
              <w:right w:val="nil"/>
            </w:tcBorders>
            <w:hideMark/>
          </w:tcPr>
          <w:p w14:paraId="4416C30B" w14:textId="77777777" w:rsidR="0055546E" w:rsidRDefault="0055546E" w:rsidP="0055546E">
            <w:pPr>
              <w:rPr>
                <w:rFonts w:ascii="Calibri" w:hAnsi="Calibri" w:cs="Calibri"/>
                <w:sz w:val="22"/>
                <w:szCs w:val="22"/>
              </w:rPr>
            </w:pPr>
            <w:r>
              <w:rPr>
                <w:rFonts w:ascii="Calibri" w:hAnsi="Calibri" w:cs="Calibri"/>
                <w:sz w:val="22"/>
                <w:szCs w:val="22"/>
              </w:rPr>
              <w:t>De datum waarop het INFORMATIEOBJECTTYPE is ontstaan.</w:t>
            </w:r>
          </w:p>
        </w:tc>
        <w:tc>
          <w:tcPr>
            <w:tcW w:w="500" w:type="pct"/>
            <w:tcBorders>
              <w:top w:val="nil"/>
              <w:left w:val="nil"/>
              <w:bottom w:val="nil"/>
              <w:right w:val="nil"/>
            </w:tcBorders>
            <w:hideMark/>
          </w:tcPr>
          <w:p w14:paraId="38456572"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951A832"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C13FB95" w14:textId="77777777" w:rsidTr="0055546E">
        <w:trPr>
          <w:tblCellSpacing w:w="15" w:type="dxa"/>
        </w:trPr>
        <w:tc>
          <w:tcPr>
            <w:tcW w:w="250" w:type="pct"/>
            <w:tcBorders>
              <w:top w:val="nil"/>
              <w:left w:val="nil"/>
              <w:bottom w:val="nil"/>
              <w:right w:val="nil"/>
            </w:tcBorders>
            <w:hideMark/>
          </w:tcPr>
          <w:p w14:paraId="38E2355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9245A5D" w14:textId="77777777" w:rsidR="0055546E" w:rsidRDefault="0055546E" w:rsidP="0055546E">
            <w:pPr>
              <w:rPr>
                <w:rFonts w:ascii="Calibri" w:hAnsi="Calibri" w:cs="Calibri"/>
                <w:sz w:val="22"/>
                <w:szCs w:val="22"/>
              </w:rPr>
            </w:pPr>
            <w:r>
              <w:rPr>
                <w:rFonts w:ascii="Calibri" w:hAnsi="Calibri" w:cs="Calibri"/>
                <w:sz w:val="22"/>
                <w:szCs w:val="22"/>
              </w:rPr>
              <w:t xml:space="preserve">Datum einde geldigheid informatieobjecttype </w:t>
            </w:r>
          </w:p>
        </w:tc>
        <w:tc>
          <w:tcPr>
            <w:tcW w:w="2500" w:type="pct"/>
            <w:tcBorders>
              <w:top w:val="nil"/>
              <w:left w:val="nil"/>
              <w:bottom w:val="nil"/>
              <w:right w:val="nil"/>
            </w:tcBorders>
            <w:hideMark/>
          </w:tcPr>
          <w:p w14:paraId="62AB77E0" w14:textId="77777777" w:rsidR="0055546E" w:rsidRDefault="0055546E" w:rsidP="0055546E">
            <w:pPr>
              <w:rPr>
                <w:rFonts w:ascii="Calibri" w:hAnsi="Calibri" w:cs="Calibri"/>
                <w:sz w:val="22"/>
                <w:szCs w:val="22"/>
              </w:rPr>
            </w:pPr>
            <w:r>
              <w:rPr>
                <w:rFonts w:ascii="Calibri" w:hAnsi="Calibri" w:cs="Calibri"/>
                <w:sz w:val="22"/>
                <w:szCs w:val="22"/>
              </w:rPr>
              <w:t>De datum waarop het INFORMATIEOBJECTTYPE is opgeheven.</w:t>
            </w:r>
          </w:p>
        </w:tc>
        <w:tc>
          <w:tcPr>
            <w:tcW w:w="500" w:type="pct"/>
            <w:tcBorders>
              <w:top w:val="nil"/>
              <w:left w:val="nil"/>
              <w:bottom w:val="nil"/>
              <w:right w:val="nil"/>
            </w:tcBorders>
            <w:hideMark/>
          </w:tcPr>
          <w:p w14:paraId="6722C143"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B5D0EF7" w14:textId="77777777" w:rsidR="0055546E" w:rsidRDefault="0055546E" w:rsidP="0055546E">
            <w:pPr>
              <w:rPr>
                <w:rFonts w:ascii="Calibri" w:hAnsi="Calibri" w:cs="Calibri"/>
                <w:sz w:val="22"/>
                <w:szCs w:val="22"/>
              </w:rPr>
            </w:pPr>
            <w:r>
              <w:rPr>
                <w:rFonts w:ascii="Calibri" w:hAnsi="Calibri" w:cs="Calibri"/>
                <w:sz w:val="22"/>
                <w:szCs w:val="22"/>
              </w:rPr>
              <w:t>0 .. 1</w:t>
            </w:r>
          </w:p>
        </w:tc>
      </w:tr>
    </w:tbl>
    <w:p w14:paraId="25A78BE0"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53197304" w14:textId="77777777" w:rsidTr="0055546E">
        <w:trPr>
          <w:tblCellSpacing w:w="15" w:type="dxa"/>
        </w:trPr>
        <w:tc>
          <w:tcPr>
            <w:tcW w:w="1500" w:type="pct"/>
            <w:tcBorders>
              <w:top w:val="nil"/>
              <w:left w:val="nil"/>
              <w:bottom w:val="nil"/>
              <w:right w:val="nil"/>
            </w:tcBorders>
            <w:hideMark/>
          </w:tcPr>
          <w:p w14:paraId="27ADD6E2"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125E5545"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02B0C011" w14:textId="77777777" w:rsidTr="0055546E">
        <w:trPr>
          <w:tblCellSpacing w:w="15" w:type="dxa"/>
        </w:trPr>
        <w:tc>
          <w:tcPr>
            <w:tcW w:w="250" w:type="pct"/>
            <w:tcBorders>
              <w:top w:val="nil"/>
              <w:left w:val="nil"/>
              <w:bottom w:val="nil"/>
              <w:right w:val="nil"/>
            </w:tcBorders>
            <w:hideMark/>
          </w:tcPr>
          <w:p w14:paraId="47F9F25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D39966" w14:textId="77777777" w:rsidR="0055546E" w:rsidRDefault="0055546E" w:rsidP="0055546E">
            <w:pPr>
              <w:rPr>
                <w:rFonts w:ascii="Calibri" w:hAnsi="Calibri" w:cs="Calibri"/>
                <w:sz w:val="22"/>
                <w:szCs w:val="22"/>
              </w:rPr>
            </w:pPr>
            <w:r>
              <w:rPr>
                <w:rFonts w:ascii="Calibri" w:hAnsi="Calibri" w:cs="Calibri"/>
                <w:sz w:val="22"/>
                <w:szCs w:val="22"/>
              </w:rPr>
              <w:t xml:space="preserve">?Informatieobject?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 Voor de leesbaarheid hanteren we in toelichtingen in dit informatiemodel hier en daar wel de term ?document? waarmee we formeel ?informatieobject? bedoelen. Het INFORMATIEOBJECTTYPE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generiek. </w:t>
            </w:r>
          </w:p>
        </w:tc>
      </w:tr>
    </w:tbl>
    <w:p w14:paraId="7CCD9C44" w14:textId="77777777" w:rsidR="002E0941" w:rsidRDefault="002E0941" w:rsidP="002E0941">
      <w:pPr>
        <w:pStyle w:val="Kop2"/>
        <w:rPr>
          <w:rFonts w:ascii="Calibri" w:hAnsi="Calibri" w:cs="Calibri"/>
        </w:rPr>
      </w:pPr>
      <w:bookmarkStart w:id="37" w:name="_Toc517048412"/>
      <w:r>
        <w:rPr>
          <w:rFonts w:ascii="Calibri" w:hAnsi="Calibri" w:cs="Calibri"/>
        </w:rPr>
        <w:t>Objecttype KLANTCONTACT</w:t>
      </w:r>
      <w:bookmarkEnd w:id="3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CCAC5F" w14:textId="77777777" w:rsidTr="002E0941">
        <w:trPr>
          <w:tblCellSpacing w:w="15" w:type="dxa"/>
        </w:trPr>
        <w:tc>
          <w:tcPr>
            <w:tcW w:w="1500" w:type="pct"/>
            <w:tcBorders>
              <w:top w:val="nil"/>
              <w:left w:val="nil"/>
              <w:bottom w:val="nil"/>
              <w:right w:val="nil"/>
            </w:tcBorders>
            <w:hideMark/>
          </w:tcPr>
          <w:p w14:paraId="76F0D52F"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02F6F47" w14:textId="77777777" w:rsidR="002E0941" w:rsidRDefault="002E0941">
            <w:pPr>
              <w:rPr>
                <w:rFonts w:ascii="Calibri" w:hAnsi="Calibri" w:cs="Calibri"/>
                <w:sz w:val="22"/>
                <w:szCs w:val="22"/>
              </w:rPr>
            </w:pPr>
            <w:r>
              <w:rPr>
                <w:rFonts w:ascii="Calibri" w:hAnsi="Calibri" w:cs="Calibri"/>
                <w:sz w:val="22"/>
                <w:szCs w:val="22"/>
              </w:rPr>
              <w:t>KLANTCONTACT</w:t>
            </w:r>
          </w:p>
        </w:tc>
      </w:tr>
      <w:tr w:rsidR="002E0941" w14:paraId="4C6A3CB3" w14:textId="77777777" w:rsidTr="002E0941">
        <w:trPr>
          <w:tblCellSpacing w:w="15" w:type="dxa"/>
        </w:trPr>
        <w:tc>
          <w:tcPr>
            <w:tcW w:w="1500" w:type="pct"/>
            <w:tcBorders>
              <w:top w:val="nil"/>
              <w:left w:val="nil"/>
              <w:bottom w:val="nil"/>
              <w:right w:val="nil"/>
            </w:tcBorders>
            <w:hideMark/>
          </w:tcPr>
          <w:p w14:paraId="74FD671D"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69C2FD"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0B920D84" w14:textId="77777777" w:rsidTr="002E0941">
        <w:trPr>
          <w:tblCellSpacing w:w="15" w:type="dxa"/>
        </w:trPr>
        <w:tc>
          <w:tcPr>
            <w:tcW w:w="1500" w:type="pct"/>
            <w:tcBorders>
              <w:top w:val="nil"/>
              <w:left w:val="nil"/>
              <w:bottom w:val="nil"/>
              <w:right w:val="nil"/>
            </w:tcBorders>
            <w:hideMark/>
          </w:tcPr>
          <w:p w14:paraId="22A7823C"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3BFE28" w14:textId="77777777" w:rsidR="002E0941" w:rsidRDefault="002E0941">
            <w:pPr>
              <w:rPr>
                <w:rFonts w:ascii="Calibri" w:hAnsi="Calibri" w:cs="Calibri"/>
                <w:sz w:val="22"/>
                <w:szCs w:val="22"/>
              </w:rPr>
            </w:pPr>
            <w:r>
              <w:rPr>
                <w:rFonts w:ascii="Calibri" w:hAnsi="Calibri" w:cs="Calibri"/>
                <w:sz w:val="22"/>
                <w:szCs w:val="22"/>
              </w:rPr>
              <w:t xml:space="preserve">Een uniek en persoonlijk contact van een burger of bedrijfsmedewerker met een MEDEWERKER van de zaakbehandelende organisatie over een onderhanden of afgesloten ZAAK </w:t>
            </w:r>
          </w:p>
        </w:tc>
      </w:tr>
      <w:tr w:rsidR="002E0941" w14:paraId="4DFC8DD5" w14:textId="77777777" w:rsidTr="002E0941">
        <w:trPr>
          <w:tblCellSpacing w:w="15" w:type="dxa"/>
        </w:trPr>
        <w:tc>
          <w:tcPr>
            <w:tcW w:w="1500" w:type="pct"/>
            <w:tcBorders>
              <w:top w:val="nil"/>
              <w:left w:val="nil"/>
              <w:bottom w:val="nil"/>
              <w:right w:val="nil"/>
            </w:tcBorders>
            <w:hideMark/>
          </w:tcPr>
          <w:p w14:paraId="7D1D3147"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3F87710"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53E34CD8" w14:textId="77777777" w:rsidTr="002E0941">
        <w:trPr>
          <w:tblCellSpacing w:w="15" w:type="dxa"/>
        </w:trPr>
        <w:tc>
          <w:tcPr>
            <w:tcW w:w="1500" w:type="pct"/>
            <w:tcBorders>
              <w:top w:val="nil"/>
              <w:left w:val="nil"/>
              <w:bottom w:val="nil"/>
              <w:right w:val="nil"/>
            </w:tcBorders>
            <w:hideMark/>
          </w:tcPr>
          <w:p w14:paraId="6CDA093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3A10902" w14:textId="77777777" w:rsidR="002E0941" w:rsidRDefault="002E0941">
            <w:pPr>
              <w:rPr>
                <w:rFonts w:ascii="Calibri" w:hAnsi="Calibri" w:cs="Calibri"/>
                <w:sz w:val="22"/>
                <w:szCs w:val="22"/>
              </w:rPr>
            </w:pPr>
            <w:r>
              <w:rPr>
                <w:rFonts w:ascii="Calibri" w:hAnsi="Calibri" w:cs="Calibri"/>
                <w:sz w:val="22"/>
                <w:szCs w:val="22"/>
              </w:rPr>
              <w:t>1 januari 2013</w:t>
            </w:r>
          </w:p>
        </w:tc>
      </w:tr>
      <w:tr w:rsidR="002E0941" w14:paraId="51F22A4C" w14:textId="77777777" w:rsidTr="002E0941">
        <w:trPr>
          <w:tblCellSpacing w:w="15" w:type="dxa"/>
        </w:trPr>
        <w:tc>
          <w:tcPr>
            <w:tcW w:w="1500" w:type="pct"/>
            <w:tcBorders>
              <w:top w:val="nil"/>
              <w:left w:val="nil"/>
              <w:bottom w:val="nil"/>
              <w:right w:val="nil"/>
            </w:tcBorders>
            <w:hideMark/>
          </w:tcPr>
          <w:p w14:paraId="5207E05F"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337778D" w14:textId="77777777" w:rsidR="002E0941" w:rsidRDefault="002E0941">
            <w:pPr>
              <w:rPr>
                <w:rFonts w:ascii="Calibri" w:hAnsi="Calibri" w:cs="Calibri"/>
                <w:sz w:val="22"/>
                <w:szCs w:val="22"/>
              </w:rPr>
            </w:pPr>
            <w:r>
              <w:rPr>
                <w:rFonts w:ascii="Calibri" w:hAnsi="Calibri" w:cs="Calibri"/>
                <w:sz w:val="22"/>
                <w:szCs w:val="22"/>
              </w:rPr>
              <w:t>Identificatie Verantwoordelijke organisatie, KLANTCONTACT heeft betrekking op ZAAK</w:t>
            </w:r>
          </w:p>
        </w:tc>
      </w:tr>
      <w:tr w:rsidR="002E0941" w14:paraId="73879A13" w14:textId="77777777" w:rsidTr="002E0941">
        <w:trPr>
          <w:tblCellSpacing w:w="15" w:type="dxa"/>
        </w:trPr>
        <w:tc>
          <w:tcPr>
            <w:tcW w:w="1500" w:type="pct"/>
            <w:tcBorders>
              <w:top w:val="nil"/>
              <w:left w:val="nil"/>
              <w:bottom w:val="nil"/>
              <w:right w:val="nil"/>
            </w:tcBorders>
            <w:hideMark/>
          </w:tcPr>
          <w:p w14:paraId="524D89CA"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3ABDE9B" w14:textId="77777777" w:rsidR="002E0941" w:rsidRDefault="002E0941">
            <w:pPr>
              <w:rPr>
                <w:rFonts w:ascii="Calibri" w:hAnsi="Calibri" w:cs="Calibri"/>
                <w:sz w:val="22"/>
                <w:szCs w:val="22"/>
              </w:rPr>
            </w:pPr>
            <w:r>
              <w:rPr>
                <w:rFonts w:ascii="Calibri" w:hAnsi="Calibri" w:cs="Calibri"/>
                <w:sz w:val="22"/>
                <w:szCs w:val="22"/>
              </w:rPr>
              <w:t xml:space="preserve">Alle met burgers en bedrijfsmedewerkers gevoerde contacten over onderhanden en afgesloten zaken ongeacht het kanaal. </w:t>
            </w:r>
          </w:p>
        </w:tc>
      </w:tr>
      <w:tr w:rsidR="002E0941" w14:paraId="5303374C" w14:textId="77777777" w:rsidTr="002E0941">
        <w:trPr>
          <w:tblCellSpacing w:w="15" w:type="dxa"/>
        </w:trPr>
        <w:tc>
          <w:tcPr>
            <w:tcW w:w="1500" w:type="pct"/>
            <w:tcBorders>
              <w:top w:val="nil"/>
              <w:left w:val="nil"/>
              <w:bottom w:val="nil"/>
              <w:right w:val="nil"/>
            </w:tcBorders>
            <w:hideMark/>
          </w:tcPr>
          <w:p w14:paraId="342ECCD4"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274B9A9" w14:textId="77777777" w:rsidR="002E0941" w:rsidRDefault="002E0941">
            <w:pPr>
              <w:rPr>
                <w:rFonts w:ascii="Calibri" w:hAnsi="Calibri" w:cs="Calibri"/>
                <w:sz w:val="22"/>
                <w:szCs w:val="22"/>
              </w:rPr>
            </w:pPr>
          </w:p>
        </w:tc>
      </w:tr>
      <w:tr w:rsidR="002E0941" w14:paraId="0313FAE3" w14:textId="77777777" w:rsidTr="002E0941">
        <w:trPr>
          <w:tblCellSpacing w:w="15" w:type="dxa"/>
        </w:trPr>
        <w:tc>
          <w:tcPr>
            <w:tcW w:w="1500" w:type="pct"/>
            <w:tcBorders>
              <w:top w:val="nil"/>
              <w:left w:val="nil"/>
              <w:bottom w:val="nil"/>
              <w:right w:val="nil"/>
            </w:tcBorders>
            <w:hideMark/>
          </w:tcPr>
          <w:p w14:paraId="3D6D539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62C0DA3" w14:textId="77777777" w:rsidR="002E0941" w:rsidRDefault="002E0941">
            <w:pPr>
              <w:rPr>
                <w:rFonts w:ascii="Calibri" w:hAnsi="Calibri" w:cs="Calibri"/>
                <w:sz w:val="22"/>
                <w:szCs w:val="22"/>
              </w:rPr>
            </w:pPr>
            <w:r>
              <w:rPr>
                <w:rFonts w:ascii="Calibri" w:hAnsi="Calibri" w:cs="Calibri"/>
                <w:sz w:val="22"/>
                <w:szCs w:val="22"/>
              </w:rPr>
              <w:t>Nee</w:t>
            </w:r>
          </w:p>
        </w:tc>
      </w:tr>
    </w:tbl>
    <w:p w14:paraId="308C93A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594A4E2" w14:textId="77777777" w:rsidTr="002E0941">
        <w:trPr>
          <w:tblCellSpacing w:w="15" w:type="dxa"/>
        </w:trPr>
        <w:tc>
          <w:tcPr>
            <w:tcW w:w="1500" w:type="pct"/>
            <w:tcBorders>
              <w:top w:val="nil"/>
              <w:left w:val="nil"/>
              <w:bottom w:val="nil"/>
              <w:right w:val="nil"/>
            </w:tcBorders>
            <w:hideMark/>
          </w:tcPr>
          <w:p w14:paraId="1C0A636A"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28667F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1929FC8D" w14:textId="77777777" w:rsidTr="002E0941">
        <w:trPr>
          <w:tblCellSpacing w:w="15" w:type="dxa"/>
        </w:trPr>
        <w:tc>
          <w:tcPr>
            <w:tcW w:w="0" w:type="auto"/>
            <w:tcBorders>
              <w:top w:val="nil"/>
              <w:left w:val="nil"/>
              <w:bottom w:val="nil"/>
              <w:right w:val="nil"/>
            </w:tcBorders>
            <w:hideMark/>
          </w:tcPr>
          <w:p w14:paraId="394F3DDB"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004CD35"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3412B24"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620E97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7A8FE21"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AD62A48" w14:textId="77777777" w:rsidTr="002E0941">
        <w:trPr>
          <w:tblCellSpacing w:w="15" w:type="dxa"/>
        </w:trPr>
        <w:tc>
          <w:tcPr>
            <w:tcW w:w="250" w:type="pct"/>
            <w:tcBorders>
              <w:top w:val="nil"/>
              <w:left w:val="nil"/>
              <w:bottom w:val="nil"/>
              <w:right w:val="nil"/>
            </w:tcBorders>
            <w:hideMark/>
          </w:tcPr>
          <w:p w14:paraId="7ACA686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2149761" w14:textId="77777777" w:rsidR="002E0941" w:rsidRDefault="002E0941">
            <w:pPr>
              <w:rPr>
                <w:rFonts w:ascii="Calibri" w:hAnsi="Calibri" w:cs="Calibri"/>
                <w:sz w:val="22"/>
                <w:szCs w:val="22"/>
              </w:rPr>
            </w:pPr>
            <w:r>
              <w:rPr>
                <w:rFonts w:ascii="Calibri" w:hAnsi="Calibri" w:cs="Calibri"/>
                <w:sz w:val="22"/>
                <w:szCs w:val="22"/>
              </w:rPr>
              <w:t xml:space="preserve">Identificatie </w:t>
            </w:r>
          </w:p>
        </w:tc>
        <w:tc>
          <w:tcPr>
            <w:tcW w:w="2500" w:type="pct"/>
            <w:tcBorders>
              <w:top w:val="nil"/>
              <w:left w:val="nil"/>
              <w:bottom w:val="nil"/>
              <w:right w:val="nil"/>
            </w:tcBorders>
            <w:hideMark/>
          </w:tcPr>
          <w:p w14:paraId="2B003B3B" w14:textId="77777777" w:rsidR="002E0941" w:rsidRDefault="002E0941">
            <w:pPr>
              <w:rPr>
                <w:rFonts w:ascii="Calibri" w:hAnsi="Calibri" w:cs="Calibri"/>
                <w:sz w:val="22"/>
                <w:szCs w:val="22"/>
              </w:rPr>
            </w:pPr>
            <w:r>
              <w:rPr>
                <w:rFonts w:ascii="Calibri" w:hAnsi="Calibri" w:cs="Calibri"/>
                <w:sz w:val="22"/>
                <w:szCs w:val="22"/>
              </w:rPr>
              <w:t xml:space="preserve">De unieke aanduiding van een KLANTCONTACT binnen de organisatie die verantwoordelijk is voor de behandeling van het klantcontact. </w:t>
            </w:r>
          </w:p>
        </w:tc>
        <w:tc>
          <w:tcPr>
            <w:tcW w:w="500" w:type="pct"/>
            <w:tcBorders>
              <w:top w:val="nil"/>
              <w:left w:val="nil"/>
              <w:bottom w:val="nil"/>
              <w:right w:val="nil"/>
            </w:tcBorders>
            <w:hideMark/>
          </w:tcPr>
          <w:p w14:paraId="42ED1BDA" w14:textId="77777777" w:rsidR="002E0941" w:rsidRDefault="002E0941">
            <w:pPr>
              <w:rPr>
                <w:rFonts w:ascii="Calibri" w:hAnsi="Calibri" w:cs="Calibri"/>
                <w:sz w:val="22"/>
                <w:szCs w:val="22"/>
              </w:rPr>
            </w:pPr>
            <w:r>
              <w:rPr>
                <w:rFonts w:ascii="Calibri" w:hAnsi="Calibri" w:cs="Calibri"/>
                <w:sz w:val="22"/>
                <w:szCs w:val="22"/>
              </w:rPr>
              <w:t xml:space="preserve">AN14 </w:t>
            </w:r>
          </w:p>
        </w:tc>
        <w:tc>
          <w:tcPr>
            <w:tcW w:w="500" w:type="pct"/>
            <w:tcBorders>
              <w:top w:val="nil"/>
              <w:left w:val="nil"/>
              <w:bottom w:val="nil"/>
              <w:right w:val="nil"/>
            </w:tcBorders>
            <w:hideMark/>
          </w:tcPr>
          <w:p w14:paraId="1D5256B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3F7E1B1" w14:textId="77777777" w:rsidTr="002E0941">
        <w:trPr>
          <w:tblCellSpacing w:w="15" w:type="dxa"/>
        </w:trPr>
        <w:tc>
          <w:tcPr>
            <w:tcW w:w="250" w:type="pct"/>
            <w:tcBorders>
              <w:top w:val="nil"/>
              <w:left w:val="nil"/>
              <w:bottom w:val="nil"/>
              <w:right w:val="nil"/>
            </w:tcBorders>
            <w:hideMark/>
          </w:tcPr>
          <w:p w14:paraId="0521110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0962F26" w14:textId="77777777" w:rsidR="002E0941" w:rsidRDefault="002E0941">
            <w:pPr>
              <w:rPr>
                <w:rFonts w:ascii="Calibri" w:hAnsi="Calibri" w:cs="Calibri"/>
                <w:sz w:val="22"/>
                <w:szCs w:val="22"/>
              </w:rPr>
            </w:pPr>
            <w:r>
              <w:rPr>
                <w:rFonts w:ascii="Calibri" w:hAnsi="Calibri" w:cs="Calibri"/>
                <w:sz w:val="22"/>
                <w:szCs w:val="22"/>
              </w:rPr>
              <w:t xml:space="preserve">Verantwoordelijke organisatie </w:t>
            </w:r>
          </w:p>
        </w:tc>
        <w:tc>
          <w:tcPr>
            <w:tcW w:w="2500" w:type="pct"/>
            <w:tcBorders>
              <w:top w:val="nil"/>
              <w:left w:val="nil"/>
              <w:bottom w:val="nil"/>
              <w:right w:val="nil"/>
            </w:tcBorders>
            <w:hideMark/>
          </w:tcPr>
          <w:p w14:paraId="7C9BB232" w14:textId="77777777" w:rsidR="002E0941" w:rsidRDefault="002E0941">
            <w:pPr>
              <w:rPr>
                <w:rFonts w:ascii="Calibri" w:hAnsi="Calibri" w:cs="Calibri"/>
                <w:sz w:val="22"/>
                <w:szCs w:val="22"/>
              </w:rPr>
            </w:pPr>
            <w:r>
              <w:rPr>
                <w:rFonts w:ascii="Calibri" w:hAnsi="Calibri" w:cs="Calibri"/>
                <w:sz w:val="22"/>
                <w:szCs w:val="22"/>
              </w:rPr>
              <w:t xml:space="preserve">Het RSIN van de Niet-natuurlijk persoon zijnde de organisatie die verantwoordelijk is voor de behandeling van het klantcontact. </w:t>
            </w:r>
          </w:p>
        </w:tc>
        <w:tc>
          <w:tcPr>
            <w:tcW w:w="500" w:type="pct"/>
            <w:tcBorders>
              <w:top w:val="nil"/>
              <w:left w:val="nil"/>
              <w:bottom w:val="nil"/>
              <w:right w:val="nil"/>
            </w:tcBorders>
            <w:hideMark/>
          </w:tcPr>
          <w:p w14:paraId="7C102FDB"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1408E2F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B5FA867" w14:textId="77777777" w:rsidTr="002E0941">
        <w:trPr>
          <w:tblCellSpacing w:w="15" w:type="dxa"/>
        </w:trPr>
        <w:tc>
          <w:tcPr>
            <w:tcW w:w="250" w:type="pct"/>
            <w:tcBorders>
              <w:top w:val="nil"/>
              <w:left w:val="nil"/>
              <w:bottom w:val="nil"/>
              <w:right w:val="nil"/>
            </w:tcBorders>
            <w:hideMark/>
          </w:tcPr>
          <w:p w14:paraId="479A137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E9F06E" w14:textId="77777777" w:rsidR="002E0941" w:rsidRDefault="002E0941">
            <w:pPr>
              <w:rPr>
                <w:rFonts w:ascii="Calibri" w:hAnsi="Calibri" w:cs="Calibri"/>
                <w:sz w:val="22"/>
                <w:szCs w:val="22"/>
              </w:rPr>
            </w:pPr>
            <w:r>
              <w:rPr>
                <w:rFonts w:ascii="Calibri" w:hAnsi="Calibri" w:cs="Calibri"/>
                <w:sz w:val="22"/>
                <w:szCs w:val="22"/>
              </w:rPr>
              <w:t xml:space="preserve">Datum-tijd </w:t>
            </w:r>
          </w:p>
        </w:tc>
        <w:tc>
          <w:tcPr>
            <w:tcW w:w="2500" w:type="pct"/>
            <w:tcBorders>
              <w:top w:val="nil"/>
              <w:left w:val="nil"/>
              <w:bottom w:val="nil"/>
              <w:right w:val="nil"/>
            </w:tcBorders>
            <w:hideMark/>
          </w:tcPr>
          <w:p w14:paraId="35B9A63F" w14:textId="77777777" w:rsidR="002E0941" w:rsidRDefault="002E0941">
            <w:pPr>
              <w:rPr>
                <w:rFonts w:ascii="Calibri" w:hAnsi="Calibri" w:cs="Calibri"/>
                <w:sz w:val="22"/>
                <w:szCs w:val="22"/>
              </w:rPr>
            </w:pPr>
            <w:r>
              <w:rPr>
                <w:rFonts w:ascii="Calibri" w:hAnsi="Calibri" w:cs="Calibri"/>
                <w:sz w:val="22"/>
                <w:szCs w:val="22"/>
              </w:rPr>
              <w:t>De datum en het tijdstip waarop het KLANTCONTACT begint</w:t>
            </w:r>
          </w:p>
        </w:tc>
        <w:tc>
          <w:tcPr>
            <w:tcW w:w="500" w:type="pct"/>
            <w:tcBorders>
              <w:top w:val="nil"/>
              <w:left w:val="nil"/>
              <w:bottom w:val="nil"/>
              <w:right w:val="nil"/>
            </w:tcBorders>
            <w:hideMark/>
          </w:tcPr>
          <w:p w14:paraId="2E2B8326" w14:textId="77777777" w:rsidR="002E0941" w:rsidRDefault="002E0941">
            <w:pPr>
              <w:rPr>
                <w:rFonts w:ascii="Calibri" w:hAnsi="Calibri" w:cs="Calibri"/>
                <w:sz w:val="22"/>
                <w:szCs w:val="22"/>
              </w:rPr>
            </w:pPr>
            <w:r>
              <w:rPr>
                <w:rFonts w:ascii="Calibri" w:hAnsi="Calibri" w:cs="Calibri"/>
                <w:sz w:val="22"/>
                <w:szCs w:val="22"/>
              </w:rPr>
              <w:t xml:space="preserve">DT </w:t>
            </w:r>
          </w:p>
        </w:tc>
        <w:tc>
          <w:tcPr>
            <w:tcW w:w="500" w:type="pct"/>
            <w:tcBorders>
              <w:top w:val="nil"/>
              <w:left w:val="nil"/>
              <w:bottom w:val="nil"/>
              <w:right w:val="nil"/>
            </w:tcBorders>
            <w:hideMark/>
          </w:tcPr>
          <w:p w14:paraId="56530E7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67A3BA0" w14:textId="77777777" w:rsidTr="002E0941">
        <w:trPr>
          <w:tblCellSpacing w:w="15" w:type="dxa"/>
        </w:trPr>
        <w:tc>
          <w:tcPr>
            <w:tcW w:w="250" w:type="pct"/>
            <w:tcBorders>
              <w:top w:val="nil"/>
              <w:left w:val="nil"/>
              <w:bottom w:val="nil"/>
              <w:right w:val="nil"/>
            </w:tcBorders>
            <w:hideMark/>
          </w:tcPr>
          <w:p w14:paraId="2FCC4CD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BAC8A47" w14:textId="77777777" w:rsidR="002E0941" w:rsidRDefault="002E0941">
            <w:pPr>
              <w:rPr>
                <w:rFonts w:ascii="Calibri" w:hAnsi="Calibri" w:cs="Calibri"/>
                <w:sz w:val="22"/>
                <w:szCs w:val="22"/>
              </w:rPr>
            </w:pPr>
            <w:r>
              <w:rPr>
                <w:rFonts w:ascii="Calibri" w:hAnsi="Calibri" w:cs="Calibri"/>
                <w:sz w:val="22"/>
                <w:szCs w:val="22"/>
              </w:rPr>
              <w:t xml:space="preserve">Kanaal </w:t>
            </w:r>
          </w:p>
        </w:tc>
        <w:tc>
          <w:tcPr>
            <w:tcW w:w="2500" w:type="pct"/>
            <w:tcBorders>
              <w:top w:val="nil"/>
              <w:left w:val="nil"/>
              <w:bottom w:val="nil"/>
              <w:right w:val="nil"/>
            </w:tcBorders>
            <w:hideMark/>
          </w:tcPr>
          <w:p w14:paraId="3541AC25" w14:textId="77777777" w:rsidR="002E0941" w:rsidRDefault="002E0941">
            <w:pPr>
              <w:rPr>
                <w:rFonts w:ascii="Calibri" w:hAnsi="Calibri" w:cs="Calibri"/>
                <w:sz w:val="22"/>
                <w:szCs w:val="22"/>
              </w:rPr>
            </w:pPr>
            <w:r>
              <w:rPr>
                <w:rFonts w:ascii="Calibri" w:hAnsi="Calibri" w:cs="Calibri"/>
                <w:sz w:val="22"/>
                <w:szCs w:val="22"/>
              </w:rPr>
              <w:t>Het communicatiekanaal waarlangs het KLANTCONTACT gevoerd wordt</w:t>
            </w:r>
          </w:p>
        </w:tc>
        <w:tc>
          <w:tcPr>
            <w:tcW w:w="500" w:type="pct"/>
            <w:tcBorders>
              <w:top w:val="nil"/>
              <w:left w:val="nil"/>
              <w:bottom w:val="nil"/>
              <w:right w:val="nil"/>
            </w:tcBorders>
            <w:hideMark/>
          </w:tcPr>
          <w:p w14:paraId="3375E5ED"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4D0290C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F0B9FEA" w14:textId="77777777" w:rsidTr="002E0941">
        <w:trPr>
          <w:tblCellSpacing w:w="15" w:type="dxa"/>
        </w:trPr>
        <w:tc>
          <w:tcPr>
            <w:tcW w:w="250" w:type="pct"/>
            <w:tcBorders>
              <w:top w:val="nil"/>
              <w:left w:val="nil"/>
              <w:bottom w:val="nil"/>
              <w:right w:val="nil"/>
            </w:tcBorders>
            <w:hideMark/>
          </w:tcPr>
          <w:p w14:paraId="4A4E4E9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9295B82" w14:textId="77777777" w:rsidR="002E0941" w:rsidRDefault="002E0941">
            <w:pPr>
              <w:rPr>
                <w:rFonts w:ascii="Calibri" w:hAnsi="Calibri" w:cs="Calibri"/>
                <w:sz w:val="22"/>
                <w:szCs w:val="22"/>
              </w:rPr>
            </w:pPr>
            <w:r>
              <w:rPr>
                <w:rFonts w:ascii="Calibri" w:hAnsi="Calibri" w:cs="Calibri"/>
                <w:sz w:val="22"/>
                <w:szCs w:val="22"/>
              </w:rPr>
              <w:t xml:space="preserve">Onderwerp </w:t>
            </w:r>
          </w:p>
        </w:tc>
        <w:tc>
          <w:tcPr>
            <w:tcW w:w="2500" w:type="pct"/>
            <w:tcBorders>
              <w:top w:val="nil"/>
              <w:left w:val="nil"/>
              <w:bottom w:val="nil"/>
              <w:right w:val="nil"/>
            </w:tcBorders>
            <w:hideMark/>
          </w:tcPr>
          <w:p w14:paraId="02A8589B" w14:textId="77777777" w:rsidR="002E0941" w:rsidRDefault="002E0941">
            <w:pPr>
              <w:rPr>
                <w:rFonts w:ascii="Calibri" w:hAnsi="Calibri" w:cs="Calibri"/>
                <w:sz w:val="22"/>
                <w:szCs w:val="22"/>
              </w:rPr>
            </w:pPr>
            <w:r>
              <w:rPr>
                <w:rFonts w:ascii="Calibri" w:hAnsi="Calibri" w:cs="Calibri"/>
                <w:sz w:val="22"/>
                <w:szCs w:val="22"/>
              </w:rPr>
              <w:t>De kern van datgene waar het KLANTCONTACT over gaat.</w:t>
            </w:r>
          </w:p>
        </w:tc>
        <w:tc>
          <w:tcPr>
            <w:tcW w:w="500" w:type="pct"/>
            <w:tcBorders>
              <w:top w:val="nil"/>
              <w:left w:val="nil"/>
              <w:bottom w:val="nil"/>
              <w:right w:val="nil"/>
            </w:tcBorders>
            <w:hideMark/>
          </w:tcPr>
          <w:p w14:paraId="0F5BE5A3"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38561F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3C183A8" w14:textId="77777777" w:rsidTr="002E0941">
        <w:trPr>
          <w:tblCellSpacing w:w="15" w:type="dxa"/>
        </w:trPr>
        <w:tc>
          <w:tcPr>
            <w:tcW w:w="250" w:type="pct"/>
            <w:tcBorders>
              <w:top w:val="nil"/>
              <w:left w:val="nil"/>
              <w:bottom w:val="nil"/>
              <w:right w:val="nil"/>
            </w:tcBorders>
            <w:hideMark/>
          </w:tcPr>
          <w:p w14:paraId="3C02986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A9E147E" w14:textId="77777777" w:rsidR="002E0941" w:rsidRDefault="002E0941">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2D84F486" w14:textId="77777777" w:rsidR="002E0941" w:rsidRDefault="002E0941">
            <w:pPr>
              <w:rPr>
                <w:rFonts w:ascii="Calibri" w:hAnsi="Calibri" w:cs="Calibri"/>
                <w:sz w:val="22"/>
                <w:szCs w:val="22"/>
              </w:rPr>
            </w:pPr>
            <w:r>
              <w:rPr>
                <w:rFonts w:ascii="Calibri" w:hAnsi="Calibri" w:cs="Calibri"/>
                <w:sz w:val="22"/>
                <w:szCs w:val="22"/>
              </w:rPr>
              <w:t>Samenvattende beschrijving van de relevante kenmerken van het gevoerde KLANTCONTACT</w:t>
            </w:r>
          </w:p>
        </w:tc>
        <w:tc>
          <w:tcPr>
            <w:tcW w:w="500" w:type="pct"/>
            <w:tcBorders>
              <w:top w:val="nil"/>
              <w:left w:val="nil"/>
              <w:bottom w:val="nil"/>
              <w:right w:val="nil"/>
            </w:tcBorders>
            <w:hideMark/>
          </w:tcPr>
          <w:p w14:paraId="60A58ED8"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4A65F053" w14:textId="77777777" w:rsidR="002E0941" w:rsidRDefault="002E0941">
            <w:pPr>
              <w:rPr>
                <w:rFonts w:ascii="Calibri" w:hAnsi="Calibri" w:cs="Calibri"/>
                <w:sz w:val="22"/>
                <w:szCs w:val="22"/>
              </w:rPr>
            </w:pPr>
            <w:r>
              <w:rPr>
                <w:rFonts w:ascii="Calibri" w:hAnsi="Calibri" w:cs="Calibri"/>
                <w:sz w:val="22"/>
                <w:szCs w:val="22"/>
              </w:rPr>
              <w:t>0 .. 1</w:t>
            </w:r>
          </w:p>
        </w:tc>
      </w:tr>
    </w:tbl>
    <w:p w14:paraId="71E4A64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E1177DE" w14:textId="77777777" w:rsidTr="002E0941">
        <w:trPr>
          <w:tblCellSpacing w:w="15" w:type="dxa"/>
        </w:trPr>
        <w:tc>
          <w:tcPr>
            <w:tcW w:w="1500" w:type="pct"/>
            <w:tcBorders>
              <w:top w:val="nil"/>
              <w:left w:val="nil"/>
              <w:bottom w:val="nil"/>
              <w:right w:val="nil"/>
            </w:tcBorders>
            <w:hideMark/>
          </w:tcPr>
          <w:p w14:paraId="6BCB3732"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2F305F7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56840636" w14:textId="77777777" w:rsidTr="002E0941">
        <w:trPr>
          <w:tblCellSpacing w:w="15" w:type="dxa"/>
        </w:trPr>
        <w:tc>
          <w:tcPr>
            <w:tcW w:w="0" w:type="auto"/>
            <w:tcBorders>
              <w:top w:val="nil"/>
              <w:left w:val="nil"/>
              <w:bottom w:val="nil"/>
              <w:right w:val="nil"/>
            </w:tcBorders>
            <w:hideMark/>
          </w:tcPr>
          <w:p w14:paraId="6DCBD7CF"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0231024"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1C2F1D4E"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1F4D86AD" w14:textId="77777777" w:rsidTr="002E0941">
        <w:trPr>
          <w:tblCellSpacing w:w="15" w:type="dxa"/>
        </w:trPr>
        <w:tc>
          <w:tcPr>
            <w:tcW w:w="250" w:type="pct"/>
            <w:tcBorders>
              <w:top w:val="nil"/>
              <w:left w:val="nil"/>
              <w:bottom w:val="nil"/>
              <w:right w:val="nil"/>
            </w:tcBorders>
            <w:hideMark/>
          </w:tcPr>
          <w:p w14:paraId="21EF2D65"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FAD451E" w14:textId="77777777" w:rsidR="002E0941" w:rsidRDefault="002E0941">
            <w:pPr>
              <w:rPr>
                <w:rFonts w:ascii="Calibri" w:hAnsi="Calibri" w:cs="Calibri"/>
                <w:sz w:val="22"/>
                <w:szCs w:val="22"/>
              </w:rPr>
            </w:pPr>
            <w:r>
              <w:rPr>
                <w:rFonts w:ascii="Calibri" w:hAnsi="Calibri" w:cs="Calibri"/>
                <w:sz w:val="22"/>
                <w:szCs w:val="22"/>
              </w:rPr>
              <w:t xml:space="preserve">KLANTCONTACT [ 0 .. * ] heeft plaatsgevonden met NATUURLIJK PERSOON [ 0 .. 1 ] </w:t>
            </w:r>
          </w:p>
        </w:tc>
        <w:tc>
          <w:tcPr>
            <w:tcW w:w="2500" w:type="pct"/>
            <w:tcBorders>
              <w:top w:val="nil"/>
              <w:left w:val="nil"/>
              <w:bottom w:val="nil"/>
              <w:right w:val="nil"/>
            </w:tcBorders>
            <w:hideMark/>
          </w:tcPr>
          <w:p w14:paraId="65419066" w14:textId="77777777" w:rsidR="002E0941" w:rsidRDefault="002E0941">
            <w:pPr>
              <w:rPr>
                <w:rFonts w:ascii="Calibri" w:hAnsi="Calibri" w:cs="Calibri"/>
                <w:sz w:val="22"/>
                <w:szCs w:val="22"/>
              </w:rPr>
            </w:pPr>
            <w:r>
              <w:rPr>
                <w:rFonts w:ascii="Calibri" w:hAnsi="Calibri" w:cs="Calibri"/>
                <w:sz w:val="22"/>
                <w:szCs w:val="22"/>
              </w:rPr>
              <w:t>De NATUURLIJK PERSOON waarmee een individueel contact over een ZAAK plaats heeft gevonden.</w:t>
            </w:r>
          </w:p>
        </w:tc>
      </w:tr>
      <w:tr w:rsidR="002E0941" w14:paraId="74CA37F1" w14:textId="77777777" w:rsidTr="002E0941">
        <w:trPr>
          <w:tblCellSpacing w:w="15" w:type="dxa"/>
        </w:trPr>
        <w:tc>
          <w:tcPr>
            <w:tcW w:w="250" w:type="pct"/>
            <w:tcBorders>
              <w:top w:val="nil"/>
              <w:left w:val="nil"/>
              <w:bottom w:val="nil"/>
              <w:right w:val="nil"/>
            </w:tcBorders>
            <w:hideMark/>
          </w:tcPr>
          <w:p w14:paraId="7C346AB8"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1EF06D0" w14:textId="77777777" w:rsidR="002E0941" w:rsidRDefault="002E0941">
            <w:pPr>
              <w:rPr>
                <w:rFonts w:ascii="Calibri" w:hAnsi="Calibri" w:cs="Calibri"/>
                <w:sz w:val="22"/>
                <w:szCs w:val="22"/>
              </w:rPr>
            </w:pPr>
            <w:r>
              <w:rPr>
                <w:rFonts w:ascii="Calibri" w:hAnsi="Calibri" w:cs="Calibri"/>
                <w:sz w:val="22"/>
                <w:szCs w:val="22"/>
              </w:rPr>
              <w:t xml:space="preserve">KLANTCONTACT [ 0 .. * ] is gevoerd door MEDEWERKER [ 1 ] </w:t>
            </w:r>
          </w:p>
        </w:tc>
        <w:tc>
          <w:tcPr>
            <w:tcW w:w="2500" w:type="pct"/>
            <w:tcBorders>
              <w:top w:val="nil"/>
              <w:left w:val="nil"/>
              <w:bottom w:val="nil"/>
              <w:right w:val="nil"/>
            </w:tcBorders>
            <w:hideMark/>
          </w:tcPr>
          <w:p w14:paraId="49E517AE" w14:textId="77777777" w:rsidR="002E0941" w:rsidRDefault="002E0941">
            <w:pPr>
              <w:rPr>
                <w:rFonts w:ascii="Calibri" w:hAnsi="Calibri" w:cs="Calibri"/>
                <w:sz w:val="22"/>
                <w:szCs w:val="22"/>
              </w:rPr>
            </w:pPr>
            <w:r>
              <w:rPr>
                <w:rFonts w:ascii="Calibri" w:hAnsi="Calibri" w:cs="Calibri"/>
                <w:sz w:val="22"/>
                <w:szCs w:val="22"/>
              </w:rPr>
              <w:t>De MEDEWERKER die het individuele contact met 'de klant' over een ZAAK heeft gehad.</w:t>
            </w:r>
          </w:p>
        </w:tc>
      </w:tr>
      <w:tr w:rsidR="002E0941" w14:paraId="5C927E02" w14:textId="77777777" w:rsidTr="002E0941">
        <w:trPr>
          <w:tblCellSpacing w:w="15" w:type="dxa"/>
        </w:trPr>
        <w:tc>
          <w:tcPr>
            <w:tcW w:w="250" w:type="pct"/>
            <w:tcBorders>
              <w:top w:val="nil"/>
              <w:left w:val="nil"/>
              <w:bottom w:val="nil"/>
              <w:right w:val="nil"/>
            </w:tcBorders>
            <w:hideMark/>
          </w:tcPr>
          <w:p w14:paraId="0CD0FF35"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8DB4209" w14:textId="77777777" w:rsidR="002E0941" w:rsidRDefault="002E0941">
            <w:pPr>
              <w:rPr>
                <w:rFonts w:ascii="Calibri" w:hAnsi="Calibri" w:cs="Calibri"/>
                <w:sz w:val="22"/>
                <w:szCs w:val="22"/>
              </w:rPr>
            </w:pPr>
            <w:r>
              <w:rPr>
                <w:rFonts w:ascii="Calibri" w:hAnsi="Calibri" w:cs="Calibri"/>
                <w:sz w:val="22"/>
                <w:szCs w:val="22"/>
              </w:rPr>
              <w:t xml:space="preserve">KLANTCONTACT [ 0 .. * ] heeft betrekking op ZAAK [ 1 ] </w:t>
            </w:r>
          </w:p>
        </w:tc>
        <w:tc>
          <w:tcPr>
            <w:tcW w:w="2500" w:type="pct"/>
            <w:tcBorders>
              <w:top w:val="nil"/>
              <w:left w:val="nil"/>
              <w:bottom w:val="nil"/>
              <w:right w:val="nil"/>
            </w:tcBorders>
            <w:hideMark/>
          </w:tcPr>
          <w:p w14:paraId="1E812C70" w14:textId="77777777" w:rsidR="002E0941" w:rsidRDefault="002E0941">
            <w:pPr>
              <w:rPr>
                <w:rFonts w:ascii="Calibri" w:hAnsi="Calibri" w:cs="Calibri"/>
                <w:sz w:val="22"/>
                <w:szCs w:val="22"/>
              </w:rPr>
            </w:pPr>
            <w:r>
              <w:rPr>
                <w:rFonts w:ascii="Calibri" w:hAnsi="Calibri" w:cs="Calibri"/>
                <w:sz w:val="22"/>
                <w:szCs w:val="22"/>
              </w:rPr>
              <w:t>De ZAAK waarop het KLANTCONTACT betrekking heeft.</w:t>
            </w:r>
          </w:p>
        </w:tc>
      </w:tr>
      <w:tr w:rsidR="002E0941" w14:paraId="3185CDA4" w14:textId="77777777" w:rsidTr="002E0941">
        <w:trPr>
          <w:tblCellSpacing w:w="15" w:type="dxa"/>
        </w:trPr>
        <w:tc>
          <w:tcPr>
            <w:tcW w:w="250" w:type="pct"/>
            <w:tcBorders>
              <w:top w:val="nil"/>
              <w:left w:val="nil"/>
              <w:bottom w:val="nil"/>
              <w:right w:val="nil"/>
            </w:tcBorders>
            <w:hideMark/>
          </w:tcPr>
          <w:p w14:paraId="7AF8EAD7"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A562B53" w14:textId="77777777" w:rsidR="002E0941" w:rsidRDefault="002E0941">
            <w:pPr>
              <w:rPr>
                <w:rFonts w:ascii="Calibri" w:hAnsi="Calibri" w:cs="Calibri"/>
                <w:sz w:val="22"/>
                <w:szCs w:val="22"/>
              </w:rPr>
            </w:pPr>
            <w:r>
              <w:rPr>
                <w:rFonts w:ascii="Calibri" w:hAnsi="Calibri" w:cs="Calibri"/>
                <w:sz w:val="22"/>
                <w:szCs w:val="22"/>
              </w:rPr>
              <w:t xml:space="preserve">KLANTCONTACT [ 0 .. * ] heeft relevant INFORMATIEOBJECT [ 0 .. * ] </w:t>
            </w:r>
          </w:p>
        </w:tc>
        <w:tc>
          <w:tcPr>
            <w:tcW w:w="2500" w:type="pct"/>
            <w:tcBorders>
              <w:top w:val="nil"/>
              <w:left w:val="nil"/>
              <w:bottom w:val="nil"/>
              <w:right w:val="nil"/>
            </w:tcBorders>
            <w:hideMark/>
          </w:tcPr>
          <w:p w14:paraId="16C8D450" w14:textId="77777777" w:rsidR="002E0941" w:rsidRDefault="002E0941">
            <w:pPr>
              <w:rPr>
                <w:rFonts w:ascii="Calibri" w:hAnsi="Calibri" w:cs="Calibri"/>
                <w:sz w:val="22"/>
                <w:szCs w:val="22"/>
              </w:rPr>
            </w:pPr>
            <w:r>
              <w:rPr>
                <w:rFonts w:ascii="Calibri" w:hAnsi="Calibri" w:cs="Calibri"/>
                <w:sz w:val="22"/>
                <w:szCs w:val="22"/>
              </w:rPr>
              <w:t>De INFORMATIEOBJECTen die een rol spelen bij en/of ontvangen zijn gedurende een KLANTCONTACT.</w:t>
            </w:r>
          </w:p>
        </w:tc>
      </w:tr>
      <w:tr w:rsidR="002E0941" w14:paraId="4CDA0DFA" w14:textId="77777777" w:rsidTr="002E0941">
        <w:trPr>
          <w:tblCellSpacing w:w="15" w:type="dxa"/>
        </w:trPr>
        <w:tc>
          <w:tcPr>
            <w:tcW w:w="250" w:type="pct"/>
            <w:tcBorders>
              <w:top w:val="nil"/>
              <w:left w:val="nil"/>
              <w:bottom w:val="nil"/>
              <w:right w:val="nil"/>
            </w:tcBorders>
            <w:hideMark/>
          </w:tcPr>
          <w:p w14:paraId="752ED87A"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133C09A" w14:textId="77777777" w:rsidR="002E0941" w:rsidRDefault="002E0941">
            <w:pPr>
              <w:rPr>
                <w:rFonts w:ascii="Calibri" w:hAnsi="Calibri" w:cs="Calibri"/>
                <w:sz w:val="22"/>
                <w:szCs w:val="22"/>
              </w:rPr>
            </w:pPr>
            <w:r>
              <w:rPr>
                <w:rFonts w:ascii="Calibri" w:hAnsi="Calibri" w:cs="Calibri"/>
                <w:sz w:val="22"/>
                <w:szCs w:val="22"/>
              </w:rPr>
              <w:t xml:space="preserve">KLANTCONTACT [ 0 .. * ] heeft plaatsgevonden met VESTIGING [ 0 .. 1 ] </w:t>
            </w:r>
          </w:p>
        </w:tc>
        <w:tc>
          <w:tcPr>
            <w:tcW w:w="2500" w:type="pct"/>
            <w:tcBorders>
              <w:top w:val="nil"/>
              <w:left w:val="nil"/>
              <w:bottom w:val="nil"/>
              <w:right w:val="nil"/>
            </w:tcBorders>
            <w:hideMark/>
          </w:tcPr>
          <w:p w14:paraId="59708639" w14:textId="77777777" w:rsidR="002E0941" w:rsidRDefault="002E0941">
            <w:pPr>
              <w:rPr>
                <w:rFonts w:ascii="Calibri" w:hAnsi="Calibri" w:cs="Calibri"/>
                <w:sz w:val="22"/>
                <w:szCs w:val="22"/>
              </w:rPr>
            </w:pPr>
            <w:r>
              <w:rPr>
                <w:rFonts w:ascii="Calibri" w:hAnsi="Calibri" w:cs="Calibri"/>
                <w:sz w:val="22"/>
                <w:szCs w:val="22"/>
              </w:rPr>
              <w:t>De VESTIGING waarmee een individueel contact over een ZAAK plaats heeft gevonden.</w:t>
            </w:r>
          </w:p>
        </w:tc>
      </w:tr>
    </w:tbl>
    <w:p w14:paraId="6456FE6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521DBF7" w14:textId="77777777" w:rsidTr="002E0941">
        <w:trPr>
          <w:tblCellSpacing w:w="15" w:type="dxa"/>
        </w:trPr>
        <w:tc>
          <w:tcPr>
            <w:tcW w:w="1500" w:type="pct"/>
            <w:tcBorders>
              <w:top w:val="nil"/>
              <w:left w:val="nil"/>
              <w:bottom w:val="nil"/>
              <w:right w:val="nil"/>
            </w:tcBorders>
            <w:hideMark/>
          </w:tcPr>
          <w:p w14:paraId="786B3D76"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F00759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61D02C9" w14:textId="77777777" w:rsidTr="002E0941">
        <w:trPr>
          <w:tblCellSpacing w:w="15" w:type="dxa"/>
        </w:trPr>
        <w:tc>
          <w:tcPr>
            <w:tcW w:w="250" w:type="pct"/>
            <w:tcBorders>
              <w:top w:val="nil"/>
              <w:left w:val="nil"/>
              <w:bottom w:val="nil"/>
              <w:right w:val="nil"/>
            </w:tcBorders>
            <w:hideMark/>
          </w:tcPr>
          <w:p w14:paraId="0FAADF32"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9413863" w14:textId="77777777" w:rsidR="002E0941" w:rsidRDefault="002E0941">
            <w:pPr>
              <w:rPr>
                <w:rFonts w:ascii="Calibri" w:hAnsi="Calibri" w:cs="Calibri"/>
                <w:sz w:val="22"/>
                <w:szCs w:val="22"/>
              </w:rPr>
            </w:pPr>
            <w:r>
              <w:rPr>
                <w:rFonts w:ascii="Calibri" w:hAnsi="Calibri" w:cs="Calibri"/>
                <w:sz w:val="22"/>
                <w:szCs w:val="22"/>
              </w:rPr>
              <w:t xml:space="preserve">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 Een anoniem KLANTCONTACT en de ontvangst en de verzending van een INFORMATIEOBJECT vallen hier niet onder. Voorbeelden hiervan zijn de ontvangst van een ingevuld webformulier en de verzending van een brief. Een 'grensgeval' is het persoonlijk contact dat leidt tot een nieuwe ZAAK. Indien die ZAAK gecreëerd wordt gedurende het persoonlijke contact, dan kan dit contact als KLANTCONTACT bij die nieuwe, inmiddels lopende, ZAAK gevoegd worden. </w:t>
            </w:r>
          </w:p>
        </w:tc>
      </w:tr>
    </w:tbl>
    <w:p w14:paraId="6200A42C" w14:textId="77777777" w:rsidR="002E0941" w:rsidRDefault="002E0941" w:rsidP="002E0941">
      <w:pPr>
        <w:pStyle w:val="Kop2"/>
        <w:rPr>
          <w:rFonts w:ascii="Calibri" w:hAnsi="Calibri" w:cs="Calibri"/>
        </w:rPr>
      </w:pPr>
      <w:bookmarkStart w:id="38" w:name="global_class_Model_MEDEWERKER"/>
      <w:bookmarkStart w:id="39" w:name="_Toc517048413"/>
      <w:bookmarkEnd w:id="38"/>
      <w:r>
        <w:rPr>
          <w:rFonts w:ascii="Calibri" w:hAnsi="Calibri" w:cs="Calibri"/>
        </w:rPr>
        <w:t>Objecttype MEDEWERKER</w:t>
      </w:r>
      <w:bookmarkEnd w:id="3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D33229" w14:textId="77777777" w:rsidTr="002E0941">
        <w:trPr>
          <w:tblCellSpacing w:w="15" w:type="dxa"/>
        </w:trPr>
        <w:tc>
          <w:tcPr>
            <w:tcW w:w="1500" w:type="pct"/>
            <w:tcBorders>
              <w:top w:val="nil"/>
              <w:left w:val="nil"/>
              <w:bottom w:val="nil"/>
              <w:right w:val="nil"/>
            </w:tcBorders>
            <w:hideMark/>
          </w:tcPr>
          <w:p w14:paraId="4DA70CF1"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CA8550A" w14:textId="77777777" w:rsidR="002E0941" w:rsidRDefault="002E0941">
            <w:pPr>
              <w:rPr>
                <w:rFonts w:ascii="Calibri" w:hAnsi="Calibri" w:cs="Calibri"/>
                <w:sz w:val="22"/>
                <w:szCs w:val="22"/>
              </w:rPr>
            </w:pPr>
            <w:r>
              <w:rPr>
                <w:rFonts w:ascii="Calibri" w:hAnsi="Calibri" w:cs="Calibri"/>
                <w:sz w:val="22"/>
                <w:szCs w:val="22"/>
              </w:rPr>
              <w:t>MEDEWERKER</w:t>
            </w:r>
          </w:p>
        </w:tc>
      </w:tr>
      <w:tr w:rsidR="002E0941" w14:paraId="4FA02CEB" w14:textId="77777777" w:rsidTr="002E0941">
        <w:trPr>
          <w:tblCellSpacing w:w="15" w:type="dxa"/>
        </w:trPr>
        <w:tc>
          <w:tcPr>
            <w:tcW w:w="1500" w:type="pct"/>
            <w:tcBorders>
              <w:top w:val="nil"/>
              <w:left w:val="nil"/>
              <w:bottom w:val="nil"/>
              <w:right w:val="nil"/>
            </w:tcBorders>
            <w:hideMark/>
          </w:tcPr>
          <w:p w14:paraId="4137F3FC"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A97E105" w14:textId="77777777" w:rsidR="002E0941" w:rsidRDefault="002E0941">
            <w:pPr>
              <w:rPr>
                <w:rFonts w:ascii="Calibri" w:hAnsi="Calibri" w:cs="Calibri"/>
                <w:sz w:val="22"/>
                <w:szCs w:val="22"/>
              </w:rPr>
            </w:pPr>
            <w:r>
              <w:rPr>
                <w:rFonts w:ascii="Calibri" w:hAnsi="Calibri" w:cs="Calibri"/>
                <w:sz w:val="22"/>
                <w:szCs w:val="22"/>
              </w:rPr>
              <w:t>GFO Zaken 2004</w:t>
            </w:r>
          </w:p>
        </w:tc>
      </w:tr>
      <w:tr w:rsidR="002E0941" w14:paraId="476FABF1" w14:textId="77777777" w:rsidTr="002E0941">
        <w:trPr>
          <w:tblCellSpacing w:w="15" w:type="dxa"/>
        </w:trPr>
        <w:tc>
          <w:tcPr>
            <w:tcW w:w="1500" w:type="pct"/>
            <w:tcBorders>
              <w:top w:val="nil"/>
              <w:left w:val="nil"/>
              <w:bottom w:val="nil"/>
              <w:right w:val="nil"/>
            </w:tcBorders>
            <w:hideMark/>
          </w:tcPr>
          <w:p w14:paraId="4EE824BD"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D639AE" w14:textId="77777777" w:rsidR="002E0941" w:rsidRDefault="002E0941">
            <w:pPr>
              <w:rPr>
                <w:rFonts w:ascii="Calibri" w:hAnsi="Calibri" w:cs="Calibri"/>
                <w:sz w:val="22"/>
                <w:szCs w:val="22"/>
              </w:rPr>
            </w:pPr>
            <w:r>
              <w:rPr>
                <w:rFonts w:ascii="Calibri" w:hAnsi="Calibri" w:cs="Calibri"/>
                <w:sz w:val="22"/>
                <w:szCs w:val="22"/>
              </w:rPr>
              <w:t xml:space="preserve">Een MEDEWERKER van de organisatie die zaken behandelt uit hoofde van zijn of haar functie binnen een ORGANISATORISCHE EENHEID. </w:t>
            </w:r>
          </w:p>
        </w:tc>
      </w:tr>
      <w:tr w:rsidR="002E0941" w14:paraId="5205E89E" w14:textId="77777777" w:rsidTr="002E0941">
        <w:trPr>
          <w:tblCellSpacing w:w="15" w:type="dxa"/>
        </w:trPr>
        <w:tc>
          <w:tcPr>
            <w:tcW w:w="1500" w:type="pct"/>
            <w:tcBorders>
              <w:top w:val="nil"/>
              <w:left w:val="nil"/>
              <w:bottom w:val="nil"/>
              <w:right w:val="nil"/>
            </w:tcBorders>
            <w:hideMark/>
          </w:tcPr>
          <w:p w14:paraId="22240D5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1FFBA6" w14:textId="77777777" w:rsidR="002E0941" w:rsidRDefault="002E0941">
            <w:pPr>
              <w:rPr>
                <w:rFonts w:ascii="Calibri" w:hAnsi="Calibri" w:cs="Calibri"/>
                <w:sz w:val="22"/>
                <w:szCs w:val="22"/>
              </w:rPr>
            </w:pPr>
            <w:r>
              <w:rPr>
                <w:rFonts w:ascii="Calibri" w:hAnsi="Calibri" w:cs="Calibri"/>
                <w:sz w:val="22"/>
                <w:szCs w:val="22"/>
              </w:rPr>
              <w:t>VNG-R op basis van het GFO Zaken 2004</w:t>
            </w:r>
          </w:p>
        </w:tc>
      </w:tr>
      <w:tr w:rsidR="002E0941" w14:paraId="5CD87FE7" w14:textId="77777777" w:rsidTr="002E0941">
        <w:trPr>
          <w:tblCellSpacing w:w="15" w:type="dxa"/>
        </w:trPr>
        <w:tc>
          <w:tcPr>
            <w:tcW w:w="1500" w:type="pct"/>
            <w:tcBorders>
              <w:top w:val="nil"/>
              <w:left w:val="nil"/>
              <w:bottom w:val="nil"/>
              <w:right w:val="nil"/>
            </w:tcBorders>
            <w:hideMark/>
          </w:tcPr>
          <w:p w14:paraId="47B9E305"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14706B1" w14:textId="77777777" w:rsidR="002E0941" w:rsidRDefault="002E0941">
            <w:pPr>
              <w:rPr>
                <w:rFonts w:ascii="Calibri" w:hAnsi="Calibri" w:cs="Calibri"/>
                <w:sz w:val="22"/>
                <w:szCs w:val="22"/>
              </w:rPr>
            </w:pPr>
            <w:r>
              <w:rPr>
                <w:rFonts w:ascii="Calibri" w:hAnsi="Calibri" w:cs="Calibri"/>
                <w:sz w:val="22"/>
                <w:szCs w:val="22"/>
              </w:rPr>
              <w:t>1 juni 2008</w:t>
            </w:r>
          </w:p>
        </w:tc>
      </w:tr>
      <w:tr w:rsidR="002E0941" w14:paraId="3A7C9BDA" w14:textId="77777777" w:rsidTr="002E0941">
        <w:trPr>
          <w:tblCellSpacing w:w="15" w:type="dxa"/>
        </w:trPr>
        <w:tc>
          <w:tcPr>
            <w:tcW w:w="1500" w:type="pct"/>
            <w:tcBorders>
              <w:top w:val="nil"/>
              <w:left w:val="nil"/>
              <w:bottom w:val="nil"/>
              <w:right w:val="nil"/>
            </w:tcBorders>
            <w:hideMark/>
          </w:tcPr>
          <w:p w14:paraId="78AFA552"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56623EB" w14:textId="77777777" w:rsidR="002E0941" w:rsidRDefault="002E0941">
            <w:pPr>
              <w:rPr>
                <w:rFonts w:ascii="Calibri" w:hAnsi="Calibri" w:cs="Calibri"/>
                <w:sz w:val="22"/>
                <w:szCs w:val="22"/>
              </w:rPr>
            </w:pPr>
            <w:r>
              <w:rPr>
                <w:rFonts w:ascii="Calibri" w:hAnsi="Calibri" w:cs="Calibri"/>
                <w:sz w:val="22"/>
                <w:szCs w:val="22"/>
              </w:rPr>
              <w:t>Medewerkeridentificatie Organisatie-identificatie</w:t>
            </w:r>
          </w:p>
        </w:tc>
      </w:tr>
      <w:tr w:rsidR="002E0941" w14:paraId="630FDC9E" w14:textId="77777777" w:rsidTr="002E0941">
        <w:trPr>
          <w:tblCellSpacing w:w="15" w:type="dxa"/>
        </w:trPr>
        <w:tc>
          <w:tcPr>
            <w:tcW w:w="1500" w:type="pct"/>
            <w:tcBorders>
              <w:top w:val="nil"/>
              <w:left w:val="nil"/>
              <w:bottom w:val="nil"/>
              <w:right w:val="nil"/>
            </w:tcBorders>
            <w:hideMark/>
          </w:tcPr>
          <w:p w14:paraId="5973DDD9"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D12BE00" w14:textId="77777777" w:rsidR="002E0941" w:rsidRDefault="002E0941">
            <w:pPr>
              <w:rPr>
                <w:rFonts w:ascii="Calibri" w:hAnsi="Calibri" w:cs="Calibri"/>
                <w:sz w:val="22"/>
                <w:szCs w:val="22"/>
              </w:rPr>
            </w:pPr>
            <w:r>
              <w:rPr>
                <w:rFonts w:ascii="Calibri" w:hAnsi="Calibri" w:cs="Calibri"/>
                <w:sz w:val="22"/>
                <w:szCs w:val="22"/>
              </w:rPr>
              <w:t xml:space="preserve">Alle MEDEWERKER van ORGANISATORISCHE EENHEden (van de zaakbehandelende organisatie(s)) die een rol kunnen spelen bij de behandeling van geimplementeerde ZAAKTYPEn. </w:t>
            </w:r>
          </w:p>
        </w:tc>
      </w:tr>
      <w:tr w:rsidR="002E0941" w14:paraId="30C01A3B" w14:textId="77777777" w:rsidTr="002E0941">
        <w:trPr>
          <w:tblCellSpacing w:w="15" w:type="dxa"/>
        </w:trPr>
        <w:tc>
          <w:tcPr>
            <w:tcW w:w="1500" w:type="pct"/>
            <w:tcBorders>
              <w:top w:val="nil"/>
              <w:left w:val="nil"/>
              <w:bottom w:val="nil"/>
              <w:right w:val="nil"/>
            </w:tcBorders>
            <w:hideMark/>
          </w:tcPr>
          <w:p w14:paraId="728F7256"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4223E63" w14:textId="77777777" w:rsidR="002E0941" w:rsidRDefault="002E0941">
            <w:pPr>
              <w:rPr>
                <w:rFonts w:ascii="Calibri" w:hAnsi="Calibri" w:cs="Calibri"/>
                <w:sz w:val="22"/>
                <w:szCs w:val="22"/>
              </w:rPr>
            </w:pPr>
          </w:p>
        </w:tc>
      </w:tr>
      <w:tr w:rsidR="002E0941" w14:paraId="370DEE02" w14:textId="77777777" w:rsidTr="002E0941">
        <w:trPr>
          <w:tblCellSpacing w:w="15" w:type="dxa"/>
        </w:trPr>
        <w:tc>
          <w:tcPr>
            <w:tcW w:w="1500" w:type="pct"/>
            <w:tcBorders>
              <w:top w:val="nil"/>
              <w:left w:val="nil"/>
              <w:bottom w:val="nil"/>
              <w:right w:val="nil"/>
            </w:tcBorders>
            <w:hideMark/>
          </w:tcPr>
          <w:p w14:paraId="54BB2119"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9F1A9DB" w14:textId="77777777" w:rsidR="002E0941" w:rsidRDefault="002E0941">
            <w:pPr>
              <w:rPr>
                <w:rFonts w:ascii="Calibri" w:hAnsi="Calibri" w:cs="Calibri"/>
                <w:sz w:val="22"/>
                <w:szCs w:val="22"/>
              </w:rPr>
            </w:pPr>
            <w:r>
              <w:rPr>
                <w:rFonts w:ascii="Calibri" w:hAnsi="Calibri" w:cs="Calibri"/>
                <w:sz w:val="22"/>
                <w:szCs w:val="22"/>
              </w:rPr>
              <w:t>Nee</w:t>
            </w:r>
          </w:p>
        </w:tc>
      </w:tr>
    </w:tbl>
    <w:p w14:paraId="2C70861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8817086" w14:textId="77777777" w:rsidTr="002E0941">
        <w:trPr>
          <w:tblCellSpacing w:w="15" w:type="dxa"/>
        </w:trPr>
        <w:tc>
          <w:tcPr>
            <w:tcW w:w="1500" w:type="pct"/>
            <w:tcBorders>
              <w:top w:val="nil"/>
              <w:left w:val="nil"/>
              <w:bottom w:val="nil"/>
              <w:right w:val="nil"/>
            </w:tcBorders>
            <w:hideMark/>
          </w:tcPr>
          <w:p w14:paraId="73D4DF24"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8C695A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76"/>
        <w:gridCol w:w="2278"/>
        <w:gridCol w:w="4199"/>
        <w:gridCol w:w="1877"/>
        <w:gridCol w:w="624"/>
      </w:tblGrid>
      <w:tr w:rsidR="002E0941" w14:paraId="238D0103" w14:textId="77777777" w:rsidTr="002E0941">
        <w:trPr>
          <w:tblCellSpacing w:w="15" w:type="dxa"/>
        </w:trPr>
        <w:tc>
          <w:tcPr>
            <w:tcW w:w="0" w:type="auto"/>
            <w:tcBorders>
              <w:top w:val="nil"/>
              <w:left w:val="nil"/>
              <w:bottom w:val="nil"/>
              <w:right w:val="nil"/>
            </w:tcBorders>
            <w:hideMark/>
          </w:tcPr>
          <w:p w14:paraId="6568F53F"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6956535"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C584446"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13FF6B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DE98B2D"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46AF6E6B" w14:textId="77777777" w:rsidTr="002E0941">
        <w:trPr>
          <w:tblCellSpacing w:w="15" w:type="dxa"/>
        </w:trPr>
        <w:tc>
          <w:tcPr>
            <w:tcW w:w="250" w:type="pct"/>
            <w:tcBorders>
              <w:top w:val="nil"/>
              <w:left w:val="nil"/>
              <w:bottom w:val="nil"/>
              <w:right w:val="nil"/>
            </w:tcBorders>
            <w:hideMark/>
          </w:tcPr>
          <w:p w14:paraId="736C846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1FC1ED" w14:textId="77777777" w:rsidR="002E0941" w:rsidRDefault="002E0941">
            <w:pPr>
              <w:rPr>
                <w:rFonts w:ascii="Calibri" w:hAnsi="Calibri" w:cs="Calibri"/>
                <w:sz w:val="22"/>
                <w:szCs w:val="22"/>
              </w:rPr>
            </w:pPr>
            <w:r>
              <w:rPr>
                <w:rFonts w:ascii="Calibri" w:hAnsi="Calibri" w:cs="Calibri"/>
                <w:sz w:val="22"/>
                <w:szCs w:val="22"/>
              </w:rPr>
              <w:t xml:space="preserve">Medewerkeridentificatie </w:t>
            </w:r>
          </w:p>
        </w:tc>
        <w:tc>
          <w:tcPr>
            <w:tcW w:w="2500" w:type="pct"/>
            <w:tcBorders>
              <w:top w:val="nil"/>
              <w:left w:val="nil"/>
              <w:bottom w:val="nil"/>
              <w:right w:val="nil"/>
            </w:tcBorders>
            <w:hideMark/>
          </w:tcPr>
          <w:p w14:paraId="4E5F7398" w14:textId="77777777" w:rsidR="002E0941" w:rsidRDefault="002E0941">
            <w:pPr>
              <w:rPr>
                <w:rFonts w:ascii="Calibri" w:hAnsi="Calibri" w:cs="Calibri"/>
                <w:sz w:val="22"/>
                <w:szCs w:val="22"/>
              </w:rPr>
            </w:pPr>
            <w:r>
              <w:rPr>
                <w:rFonts w:ascii="Calibri" w:hAnsi="Calibri" w:cs="Calibri"/>
                <w:sz w:val="22"/>
                <w:szCs w:val="22"/>
              </w:rPr>
              <w:t>Een korte unieke aanduiding van de MEDEWERKER.</w:t>
            </w:r>
          </w:p>
        </w:tc>
        <w:tc>
          <w:tcPr>
            <w:tcW w:w="500" w:type="pct"/>
            <w:tcBorders>
              <w:top w:val="nil"/>
              <w:left w:val="nil"/>
              <w:bottom w:val="nil"/>
              <w:right w:val="nil"/>
            </w:tcBorders>
            <w:hideMark/>
          </w:tcPr>
          <w:p w14:paraId="3EE26789" w14:textId="77777777" w:rsidR="002E0941" w:rsidRDefault="002E0941">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0EAABA0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5E79546" w14:textId="77777777" w:rsidTr="002E0941">
        <w:trPr>
          <w:tblCellSpacing w:w="15" w:type="dxa"/>
        </w:trPr>
        <w:tc>
          <w:tcPr>
            <w:tcW w:w="250" w:type="pct"/>
            <w:tcBorders>
              <w:top w:val="nil"/>
              <w:left w:val="nil"/>
              <w:bottom w:val="nil"/>
              <w:right w:val="nil"/>
            </w:tcBorders>
            <w:hideMark/>
          </w:tcPr>
          <w:p w14:paraId="532BCA7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03685C" w14:textId="77777777" w:rsidR="002E0941" w:rsidRDefault="002E0941">
            <w:pPr>
              <w:rPr>
                <w:rFonts w:ascii="Calibri" w:hAnsi="Calibri" w:cs="Calibri"/>
                <w:sz w:val="22"/>
                <w:szCs w:val="22"/>
              </w:rPr>
            </w:pPr>
            <w:r>
              <w:rPr>
                <w:rFonts w:ascii="Calibri" w:hAnsi="Calibri" w:cs="Calibri"/>
                <w:sz w:val="22"/>
                <w:szCs w:val="22"/>
              </w:rPr>
              <w:t xml:space="preserve">Organisatie-identificatie </w:t>
            </w:r>
          </w:p>
        </w:tc>
        <w:tc>
          <w:tcPr>
            <w:tcW w:w="2500" w:type="pct"/>
            <w:tcBorders>
              <w:top w:val="nil"/>
              <w:left w:val="nil"/>
              <w:bottom w:val="nil"/>
              <w:right w:val="nil"/>
            </w:tcBorders>
            <w:hideMark/>
          </w:tcPr>
          <w:p w14:paraId="67C77A8B" w14:textId="77777777" w:rsidR="002E0941" w:rsidRDefault="002E0941">
            <w:pPr>
              <w:rPr>
                <w:rFonts w:ascii="Calibri" w:hAnsi="Calibri" w:cs="Calibri"/>
                <w:sz w:val="22"/>
                <w:szCs w:val="22"/>
              </w:rPr>
            </w:pPr>
            <w:r>
              <w:rPr>
                <w:rFonts w:ascii="Calibri" w:hAnsi="Calibri" w:cs="Calibri"/>
                <w:sz w:val="22"/>
                <w:szCs w:val="22"/>
              </w:rPr>
              <w:t xml:space="preserve">Het RSIN van de organisatie zijnde een Niet-natuurlijk persoon waarvan de MEDEWERKER deel uit maakt. </w:t>
            </w:r>
          </w:p>
        </w:tc>
        <w:tc>
          <w:tcPr>
            <w:tcW w:w="500" w:type="pct"/>
            <w:tcBorders>
              <w:top w:val="nil"/>
              <w:left w:val="nil"/>
              <w:bottom w:val="nil"/>
              <w:right w:val="nil"/>
            </w:tcBorders>
            <w:hideMark/>
          </w:tcPr>
          <w:p w14:paraId="6AB520A0"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41B19D2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CBBD744" w14:textId="77777777" w:rsidTr="002E0941">
        <w:trPr>
          <w:tblCellSpacing w:w="15" w:type="dxa"/>
        </w:trPr>
        <w:tc>
          <w:tcPr>
            <w:tcW w:w="250" w:type="pct"/>
            <w:tcBorders>
              <w:top w:val="nil"/>
              <w:left w:val="nil"/>
              <w:bottom w:val="nil"/>
              <w:right w:val="nil"/>
            </w:tcBorders>
            <w:hideMark/>
          </w:tcPr>
          <w:p w14:paraId="305674A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C6C6F1" w14:textId="77777777" w:rsidR="002E0941" w:rsidRDefault="002E0941">
            <w:pPr>
              <w:rPr>
                <w:rFonts w:ascii="Calibri" w:hAnsi="Calibri" w:cs="Calibri"/>
                <w:sz w:val="22"/>
                <w:szCs w:val="22"/>
              </w:rPr>
            </w:pPr>
            <w:r>
              <w:rPr>
                <w:rFonts w:ascii="Calibri" w:hAnsi="Calibri" w:cs="Calibri"/>
                <w:sz w:val="22"/>
                <w:szCs w:val="22"/>
              </w:rPr>
              <w:t xml:space="preserve">Achternaam </w:t>
            </w:r>
          </w:p>
        </w:tc>
        <w:tc>
          <w:tcPr>
            <w:tcW w:w="2500" w:type="pct"/>
            <w:tcBorders>
              <w:top w:val="nil"/>
              <w:left w:val="nil"/>
              <w:bottom w:val="nil"/>
              <w:right w:val="nil"/>
            </w:tcBorders>
            <w:hideMark/>
          </w:tcPr>
          <w:p w14:paraId="07CB114D" w14:textId="77777777" w:rsidR="002E0941" w:rsidRDefault="002E0941">
            <w:pPr>
              <w:rPr>
                <w:rFonts w:ascii="Calibri" w:hAnsi="Calibri" w:cs="Calibri"/>
                <w:sz w:val="22"/>
                <w:szCs w:val="22"/>
              </w:rPr>
            </w:pPr>
            <w:r>
              <w:rPr>
                <w:rFonts w:ascii="Calibri" w:hAnsi="Calibri" w:cs="Calibri"/>
                <w:sz w:val="22"/>
                <w:szCs w:val="22"/>
              </w:rPr>
              <w:t>De achternaam zoals de MEDEWERKER die in het dagelijkse verkeer gebruikt.</w:t>
            </w:r>
          </w:p>
        </w:tc>
        <w:tc>
          <w:tcPr>
            <w:tcW w:w="500" w:type="pct"/>
            <w:tcBorders>
              <w:top w:val="nil"/>
              <w:left w:val="nil"/>
              <w:bottom w:val="nil"/>
              <w:right w:val="nil"/>
            </w:tcBorders>
            <w:hideMark/>
          </w:tcPr>
          <w:p w14:paraId="1463734B"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464AC03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C2EAAE4" w14:textId="77777777" w:rsidTr="002E0941">
        <w:trPr>
          <w:tblCellSpacing w:w="15" w:type="dxa"/>
        </w:trPr>
        <w:tc>
          <w:tcPr>
            <w:tcW w:w="250" w:type="pct"/>
            <w:tcBorders>
              <w:top w:val="nil"/>
              <w:left w:val="nil"/>
              <w:bottom w:val="nil"/>
              <w:right w:val="nil"/>
            </w:tcBorders>
            <w:hideMark/>
          </w:tcPr>
          <w:p w14:paraId="0D3E1FC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355C121" w14:textId="77777777" w:rsidR="002E0941" w:rsidRDefault="002E0941">
            <w:pPr>
              <w:rPr>
                <w:rFonts w:ascii="Calibri" w:hAnsi="Calibri" w:cs="Calibri"/>
                <w:sz w:val="22"/>
                <w:szCs w:val="22"/>
              </w:rPr>
            </w:pPr>
            <w:r>
              <w:rPr>
                <w:rFonts w:ascii="Calibri" w:hAnsi="Calibri" w:cs="Calibri"/>
                <w:sz w:val="22"/>
                <w:szCs w:val="22"/>
              </w:rPr>
              <w:t xml:space="preserve">E-mail adres </w:t>
            </w:r>
          </w:p>
        </w:tc>
        <w:tc>
          <w:tcPr>
            <w:tcW w:w="2500" w:type="pct"/>
            <w:tcBorders>
              <w:top w:val="nil"/>
              <w:left w:val="nil"/>
              <w:bottom w:val="nil"/>
              <w:right w:val="nil"/>
            </w:tcBorders>
            <w:hideMark/>
          </w:tcPr>
          <w:p w14:paraId="2BDECC6E" w14:textId="77777777" w:rsidR="002E0941" w:rsidRDefault="002E0941">
            <w:pPr>
              <w:rPr>
                <w:rFonts w:ascii="Calibri" w:hAnsi="Calibri" w:cs="Calibri"/>
                <w:sz w:val="22"/>
                <w:szCs w:val="22"/>
              </w:rPr>
            </w:pPr>
            <w:r>
              <w:rPr>
                <w:rFonts w:ascii="Calibri" w:hAnsi="Calibri" w:cs="Calibri"/>
                <w:sz w:val="22"/>
                <w:szCs w:val="22"/>
              </w:rPr>
              <w:t>Elektronisch postadres waaronder de MEDEWERKER in de regel bereikbaar is.</w:t>
            </w:r>
          </w:p>
        </w:tc>
        <w:tc>
          <w:tcPr>
            <w:tcW w:w="500" w:type="pct"/>
            <w:tcBorders>
              <w:top w:val="nil"/>
              <w:left w:val="nil"/>
              <w:bottom w:val="nil"/>
              <w:right w:val="nil"/>
            </w:tcBorders>
            <w:hideMark/>
          </w:tcPr>
          <w:p w14:paraId="1D556FB4" w14:textId="77777777" w:rsidR="002E0941" w:rsidRDefault="002E0941">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71AB1AC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A4E6EFD" w14:textId="77777777" w:rsidTr="002E0941">
        <w:trPr>
          <w:tblCellSpacing w:w="15" w:type="dxa"/>
        </w:trPr>
        <w:tc>
          <w:tcPr>
            <w:tcW w:w="250" w:type="pct"/>
            <w:tcBorders>
              <w:top w:val="nil"/>
              <w:left w:val="nil"/>
              <w:bottom w:val="nil"/>
              <w:right w:val="nil"/>
            </w:tcBorders>
            <w:hideMark/>
          </w:tcPr>
          <w:p w14:paraId="355ED70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6B039A" w14:textId="77777777" w:rsidR="002E0941" w:rsidRDefault="002E0941">
            <w:pPr>
              <w:rPr>
                <w:rFonts w:ascii="Calibri" w:hAnsi="Calibri" w:cs="Calibri"/>
                <w:sz w:val="22"/>
                <w:szCs w:val="22"/>
              </w:rPr>
            </w:pPr>
            <w:r>
              <w:rPr>
                <w:rFonts w:ascii="Calibri" w:hAnsi="Calibri" w:cs="Calibri"/>
                <w:sz w:val="22"/>
                <w:szCs w:val="22"/>
              </w:rPr>
              <w:t xml:space="preserve">Voorletters </w:t>
            </w:r>
          </w:p>
        </w:tc>
        <w:tc>
          <w:tcPr>
            <w:tcW w:w="2500" w:type="pct"/>
            <w:tcBorders>
              <w:top w:val="nil"/>
              <w:left w:val="nil"/>
              <w:bottom w:val="nil"/>
              <w:right w:val="nil"/>
            </w:tcBorders>
            <w:hideMark/>
          </w:tcPr>
          <w:p w14:paraId="2E75F44D" w14:textId="77777777" w:rsidR="002E0941" w:rsidRDefault="002E0941">
            <w:pPr>
              <w:rPr>
                <w:rFonts w:ascii="Calibri" w:hAnsi="Calibri" w:cs="Calibri"/>
                <w:sz w:val="22"/>
                <w:szCs w:val="22"/>
              </w:rPr>
            </w:pPr>
            <w:r>
              <w:rPr>
                <w:rFonts w:ascii="Calibri" w:hAnsi="Calibri" w:cs="Calibri"/>
                <w:sz w:val="22"/>
                <w:szCs w:val="22"/>
              </w:rPr>
              <w:t xml:space="preserve">De verzameling letters die gevormd wordt door de eerste letter van alle in volgorde voorkomende voornamen. </w:t>
            </w:r>
          </w:p>
        </w:tc>
        <w:tc>
          <w:tcPr>
            <w:tcW w:w="500" w:type="pct"/>
            <w:tcBorders>
              <w:top w:val="nil"/>
              <w:left w:val="nil"/>
              <w:bottom w:val="nil"/>
              <w:right w:val="nil"/>
            </w:tcBorders>
            <w:hideMark/>
          </w:tcPr>
          <w:p w14:paraId="7E2A0124"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2C7AB3B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72CEA42" w14:textId="77777777" w:rsidTr="002E0941">
        <w:trPr>
          <w:tblCellSpacing w:w="15" w:type="dxa"/>
        </w:trPr>
        <w:tc>
          <w:tcPr>
            <w:tcW w:w="250" w:type="pct"/>
            <w:tcBorders>
              <w:top w:val="nil"/>
              <w:left w:val="nil"/>
              <w:bottom w:val="nil"/>
              <w:right w:val="nil"/>
            </w:tcBorders>
            <w:hideMark/>
          </w:tcPr>
          <w:p w14:paraId="2E04E07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24E990" w14:textId="77777777" w:rsidR="002E0941" w:rsidRDefault="002E0941">
            <w:pPr>
              <w:rPr>
                <w:rFonts w:ascii="Calibri" w:hAnsi="Calibri" w:cs="Calibri"/>
                <w:sz w:val="22"/>
                <w:szCs w:val="22"/>
              </w:rPr>
            </w:pPr>
            <w:r>
              <w:rPr>
                <w:rFonts w:ascii="Calibri" w:hAnsi="Calibri" w:cs="Calibri"/>
                <w:sz w:val="22"/>
                <w:szCs w:val="22"/>
              </w:rPr>
              <w:t xml:space="preserve">Voorvoegsel achternaam </w:t>
            </w:r>
          </w:p>
        </w:tc>
        <w:tc>
          <w:tcPr>
            <w:tcW w:w="2500" w:type="pct"/>
            <w:tcBorders>
              <w:top w:val="nil"/>
              <w:left w:val="nil"/>
              <w:bottom w:val="nil"/>
              <w:right w:val="nil"/>
            </w:tcBorders>
            <w:hideMark/>
          </w:tcPr>
          <w:p w14:paraId="7F20FE18" w14:textId="77777777" w:rsidR="002E0941" w:rsidRDefault="002E0941">
            <w:pPr>
              <w:rPr>
                <w:rFonts w:ascii="Calibri" w:hAnsi="Calibri" w:cs="Calibri"/>
                <w:sz w:val="22"/>
                <w:szCs w:val="22"/>
              </w:rPr>
            </w:pPr>
            <w:r>
              <w:rPr>
                <w:rFonts w:ascii="Calibri" w:hAnsi="Calibri" w:cs="Calibri"/>
                <w:sz w:val="22"/>
                <w:szCs w:val="22"/>
              </w:rPr>
              <w:t xml:space="preserve">Dat deel van de geslachtsnaam dat voorkomt in Tabel 36 (GBA), voorvoegseltabel, en door een spatie van de geslachtsnaam is gescheiden. </w:t>
            </w:r>
          </w:p>
        </w:tc>
        <w:tc>
          <w:tcPr>
            <w:tcW w:w="500" w:type="pct"/>
            <w:tcBorders>
              <w:top w:val="nil"/>
              <w:left w:val="nil"/>
              <w:bottom w:val="nil"/>
              <w:right w:val="nil"/>
            </w:tcBorders>
            <w:hideMark/>
          </w:tcPr>
          <w:p w14:paraId="2FC0D52F" w14:textId="77777777" w:rsidR="002E0941" w:rsidRDefault="002E0941">
            <w:pPr>
              <w:rPr>
                <w:rFonts w:ascii="Calibri" w:hAnsi="Calibri" w:cs="Calibri"/>
                <w:sz w:val="22"/>
                <w:szCs w:val="22"/>
              </w:rPr>
            </w:pPr>
            <w:r>
              <w:rPr>
                <w:rFonts w:ascii="Calibri" w:hAnsi="Calibri" w:cs="Calibri"/>
                <w:sz w:val="22"/>
                <w:szCs w:val="22"/>
              </w:rPr>
              <w:t xml:space="preserve">AN10 </w:t>
            </w:r>
          </w:p>
        </w:tc>
        <w:tc>
          <w:tcPr>
            <w:tcW w:w="500" w:type="pct"/>
            <w:tcBorders>
              <w:top w:val="nil"/>
              <w:left w:val="nil"/>
              <w:bottom w:val="nil"/>
              <w:right w:val="nil"/>
            </w:tcBorders>
            <w:hideMark/>
          </w:tcPr>
          <w:p w14:paraId="13BF264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A725B53" w14:textId="77777777" w:rsidTr="002E0941">
        <w:trPr>
          <w:tblCellSpacing w:w="15" w:type="dxa"/>
        </w:trPr>
        <w:tc>
          <w:tcPr>
            <w:tcW w:w="250" w:type="pct"/>
            <w:tcBorders>
              <w:top w:val="nil"/>
              <w:left w:val="nil"/>
              <w:bottom w:val="nil"/>
              <w:right w:val="nil"/>
            </w:tcBorders>
            <w:hideMark/>
          </w:tcPr>
          <w:p w14:paraId="0123A5B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F9A339A" w14:textId="77777777" w:rsidR="002E0941" w:rsidRDefault="002E0941">
            <w:pPr>
              <w:rPr>
                <w:rFonts w:ascii="Calibri" w:hAnsi="Calibri" w:cs="Calibri"/>
                <w:sz w:val="22"/>
                <w:szCs w:val="22"/>
              </w:rPr>
            </w:pPr>
            <w:r>
              <w:rPr>
                <w:rFonts w:ascii="Calibri" w:hAnsi="Calibri" w:cs="Calibri"/>
                <w:sz w:val="22"/>
                <w:szCs w:val="22"/>
              </w:rPr>
              <w:t xml:space="preserve">Geslachtsaanduiding </w:t>
            </w:r>
          </w:p>
        </w:tc>
        <w:tc>
          <w:tcPr>
            <w:tcW w:w="2500" w:type="pct"/>
            <w:tcBorders>
              <w:top w:val="nil"/>
              <w:left w:val="nil"/>
              <w:bottom w:val="nil"/>
              <w:right w:val="nil"/>
            </w:tcBorders>
            <w:hideMark/>
          </w:tcPr>
          <w:p w14:paraId="69BA8305" w14:textId="77777777" w:rsidR="002E0941" w:rsidRDefault="002E0941">
            <w:pPr>
              <w:rPr>
                <w:rFonts w:ascii="Calibri" w:hAnsi="Calibri" w:cs="Calibri"/>
                <w:sz w:val="22"/>
                <w:szCs w:val="22"/>
              </w:rPr>
            </w:pPr>
            <w:r>
              <w:rPr>
                <w:rFonts w:ascii="Calibri" w:hAnsi="Calibri" w:cs="Calibri"/>
                <w:sz w:val="22"/>
                <w:szCs w:val="22"/>
              </w:rPr>
              <w:t xml:space="preserve">Een aanduiding die aangeeft of de persoon een man of een vrouw is, of dat het geslacht nog onbekend is. </w:t>
            </w:r>
          </w:p>
        </w:tc>
        <w:tc>
          <w:tcPr>
            <w:tcW w:w="500" w:type="pct"/>
            <w:tcBorders>
              <w:top w:val="nil"/>
              <w:left w:val="nil"/>
              <w:bottom w:val="nil"/>
              <w:right w:val="nil"/>
            </w:tcBorders>
            <w:hideMark/>
          </w:tcPr>
          <w:p w14:paraId="33414796" w14:textId="77777777" w:rsidR="002E0941" w:rsidRDefault="002E0941">
            <w:pPr>
              <w:rPr>
                <w:rFonts w:ascii="Calibri" w:hAnsi="Calibri" w:cs="Calibri"/>
                <w:sz w:val="22"/>
                <w:szCs w:val="22"/>
              </w:rPr>
            </w:pPr>
            <w:r>
              <w:rPr>
                <w:rFonts w:ascii="Calibri" w:hAnsi="Calibri" w:cs="Calibri"/>
                <w:sz w:val="22"/>
                <w:szCs w:val="22"/>
              </w:rPr>
              <w:t xml:space="preserve">geslachtsaanduiding </w:t>
            </w:r>
          </w:p>
        </w:tc>
        <w:tc>
          <w:tcPr>
            <w:tcW w:w="500" w:type="pct"/>
            <w:tcBorders>
              <w:top w:val="nil"/>
              <w:left w:val="nil"/>
              <w:bottom w:val="nil"/>
              <w:right w:val="nil"/>
            </w:tcBorders>
            <w:hideMark/>
          </w:tcPr>
          <w:p w14:paraId="6A64072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C8DAC2A" w14:textId="77777777" w:rsidTr="002E0941">
        <w:trPr>
          <w:tblCellSpacing w:w="15" w:type="dxa"/>
        </w:trPr>
        <w:tc>
          <w:tcPr>
            <w:tcW w:w="250" w:type="pct"/>
            <w:tcBorders>
              <w:top w:val="nil"/>
              <w:left w:val="nil"/>
              <w:bottom w:val="nil"/>
              <w:right w:val="nil"/>
            </w:tcBorders>
            <w:hideMark/>
          </w:tcPr>
          <w:p w14:paraId="30264CE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620EC4" w14:textId="77777777" w:rsidR="002E0941" w:rsidRDefault="002E0941">
            <w:pPr>
              <w:rPr>
                <w:rFonts w:ascii="Calibri" w:hAnsi="Calibri" w:cs="Calibri"/>
                <w:sz w:val="22"/>
                <w:szCs w:val="22"/>
              </w:rPr>
            </w:pPr>
            <w:r>
              <w:rPr>
                <w:rFonts w:ascii="Calibri" w:hAnsi="Calibri" w:cs="Calibri"/>
                <w:sz w:val="22"/>
                <w:szCs w:val="22"/>
              </w:rPr>
              <w:t xml:space="preserve">Datum uit dienst </w:t>
            </w:r>
          </w:p>
        </w:tc>
        <w:tc>
          <w:tcPr>
            <w:tcW w:w="2500" w:type="pct"/>
            <w:tcBorders>
              <w:top w:val="nil"/>
              <w:left w:val="nil"/>
              <w:bottom w:val="nil"/>
              <w:right w:val="nil"/>
            </w:tcBorders>
            <w:hideMark/>
          </w:tcPr>
          <w:p w14:paraId="74DD59E7" w14:textId="77777777" w:rsidR="002E0941" w:rsidRDefault="002E0941">
            <w:pPr>
              <w:rPr>
                <w:rFonts w:ascii="Calibri" w:hAnsi="Calibri" w:cs="Calibri"/>
                <w:sz w:val="22"/>
                <w:szCs w:val="22"/>
              </w:rPr>
            </w:pPr>
            <w:r>
              <w:rPr>
                <w:rFonts w:ascii="Calibri" w:hAnsi="Calibri" w:cs="Calibri"/>
                <w:sz w:val="22"/>
                <w:szCs w:val="22"/>
              </w:rPr>
              <w:t>Een aanduiding van de datum waarop de arbeidsplaatsvervulling eindigt.</w:t>
            </w:r>
          </w:p>
        </w:tc>
        <w:tc>
          <w:tcPr>
            <w:tcW w:w="500" w:type="pct"/>
            <w:tcBorders>
              <w:top w:val="nil"/>
              <w:left w:val="nil"/>
              <w:bottom w:val="nil"/>
              <w:right w:val="nil"/>
            </w:tcBorders>
            <w:hideMark/>
          </w:tcPr>
          <w:p w14:paraId="6ACEF7E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109B5B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B7B92EE" w14:textId="77777777" w:rsidTr="002E0941">
        <w:trPr>
          <w:tblCellSpacing w:w="15" w:type="dxa"/>
        </w:trPr>
        <w:tc>
          <w:tcPr>
            <w:tcW w:w="250" w:type="pct"/>
            <w:tcBorders>
              <w:top w:val="nil"/>
              <w:left w:val="nil"/>
              <w:bottom w:val="nil"/>
              <w:right w:val="nil"/>
            </w:tcBorders>
            <w:hideMark/>
          </w:tcPr>
          <w:p w14:paraId="321289F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42D5B8" w14:textId="77777777" w:rsidR="002E0941" w:rsidRDefault="002E0941">
            <w:pPr>
              <w:rPr>
                <w:rFonts w:ascii="Calibri" w:hAnsi="Calibri" w:cs="Calibri"/>
                <w:sz w:val="22"/>
                <w:szCs w:val="22"/>
              </w:rPr>
            </w:pPr>
            <w:r>
              <w:rPr>
                <w:rFonts w:ascii="Calibri" w:hAnsi="Calibri" w:cs="Calibri"/>
                <w:sz w:val="22"/>
                <w:szCs w:val="22"/>
              </w:rPr>
              <w:t xml:space="preserve">Medewerkertoelichting </w:t>
            </w:r>
          </w:p>
        </w:tc>
        <w:tc>
          <w:tcPr>
            <w:tcW w:w="2500" w:type="pct"/>
            <w:tcBorders>
              <w:top w:val="nil"/>
              <w:left w:val="nil"/>
              <w:bottom w:val="nil"/>
              <w:right w:val="nil"/>
            </w:tcBorders>
            <w:hideMark/>
          </w:tcPr>
          <w:p w14:paraId="7B0DAE49" w14:textId="77777777" w:rsidR="002E0941" w:rsidRDefault="002E0941">
            <w:pPr>
              <w:rPr>
                <w:rFonts w:ascii="Calibri" w:hAnsi="Calibri" w:cs="Calibri"/>
                <w:sz w:val="22"/>
                <w:szCs w:val="22"/>
              </w:rPr>
            </w:pPr>
            <w:r>
              <w:rPr>
                <w:rFonts w:ascii="Calibri" w:hAnsi="Calibri" w:cs="Calibri"/>
                <w:sz w:val="22"/>
                <w:szCs w:val="22"/>
              </w:rPr>
              <w:t>Toelichting bij en/of over de MEDEWERKER.</w:t>
            </w:r>
          </w:p>
        </w:tc>
        <w:tc>
          <w:tcPr>
            <w:tcW w:w="500" w:type="pct"/>
            <w:tcBorders>
              <w:top w:val="nil"/>
              <w:left w:val="nil"/>
              <w:bottom w:val="nil"/>
              <w:right w:val="nil"/>
            </w:tcBorders>
            <w:hideMark/>
          </w:tcPr>
          <w:p w14:paraId="56E41A6F"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07D6EE2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110ACDB" w14:textId="77777777" w:rsidTr="002E0941">
        <w:trPr>
          <w:tblCellSpacing w:w="15" w:type="dxa"/>
        </w:trPr>
        <w:tc>
          <w:tcPr>
            <w:tcW w:w="250" w:type="pct"/>
            <w:tcBorders>
              <w:top w:val="nil"/>
              <w:left w:val="nil"/>
              <w:bottom w:val="nil"/>
              <w:right w:val="nil"/>
            </w:tcBorders>
            <w:hideMark/>
          </w:tcPr>
          <w:p w14:paraId="2EC08DD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0EB26C" w14:textId="77777777" w:rsidR="002E0941" w:rsidRDefault="002E0941">
            <w:pPr>
              <w:rPr>
                <w:rFonts w:ascii="Calibri" w:hAnsi="Calibri" w:cs="Calibri"/>
                <w:sz w:val="22"/>
                <w:szCs w:val="22"/>
              </w:rPr>
            </w:pPr>
            <w:r>
              <w:rPr>
                <w:rFonts w:ascii="Calibri" w:hAnsi="Calibri" w:cs="Calibri"/>
                <w:sz w:val="22"/>
                <w:szCs w:val="22"/>
              </w:rPr>
              <w:t xml:space="preserve">Functie </w:t>
            </w:r>
          </w:p>
        </w:tc>
        <w:tc>
          <w:tcPr>
            <w:tcW w:w="2500" w:type="pct"/>
            <w:tcBorders>
              <w:top w:val="nil"/>
              <w:left w:val="nil"/>
              <w:bottom w:val="nil"/>
              <w:right w:val="nil"/>
            </w:tcBorders>
            <w:hideMark/>
          </w:tcPr>
          <w:p w14:paraId="4ADFA4FD" w14:textId="77777777" w:rsidR="002E0941" w:rsidRDefault="002E0941">
            <w:pPr>
              <w:rPr>
                <w:rFonts w:ascii="Calibri" w:hAnsi="Calibri" w:cs="Calibri"/>
                <w:sz w:val="22"/>
                <w:szCs w:val="22"/>
              </w:rPr>
            </w:pPr>
            <w:r>
              <w:rPr>
                <w:rFonts w:ascii="Calibri" w:hAnsi="Calibri" w:cs="Calibri"/>
                <w:sz w:val="22"/>
                <w:szCs w:val="22"/>
              </w:rPr>
              <w:t xml:space="preserve">De aanduiding van de taken, rechten en plichten die de MEDEWERKER heeft of heeft gehad binnen de zaakbehandelende organisatie. </w:t>
            </w:r>
          </w:p>
        </w:tc>
        <w:tc>
          <w:tcPr>
            <w:tcW w:w="500" w:type="pct"/>
            <w:tcBorders>
              <w:top w:val="nil"/>
              <w:left w:val="nil"/>
              <w:bottom w:val="nil"/>
              <w:right w:val="nil"/>
            </w:tcBorders>
            <w:hideMark/>
          </w:tcPr>
          <w:p w14:paraId="00C949E4" w14:textId="77777777" w:rsidR="002E0941" w:rsidRDefault="002E0941">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45246A5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A73C035" w14:textId="77777777" w:rsidTr="002E0941">
        <w:trPr>
          <w:tblCellSpacing w:w="15" w:type="dxa"/>
        </w:trPr>
        <w:tc>
          <w:tcPr>
            <w:tcW w:w="250" w:type="pct"/>
            <w:tcBorders>
              <w:top w:val="nil"/>
              <w:left w:val="nil"/>
              <w:bottom w:val="nil"/>
              <w:right w:val="nil"/>
            </w:tcBorders>
            <w:hideMark/>
          </w:tcPr>
          <w:p w14:paraId="17C4084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7F5B65" w14:textId="77777777" w:rsidR="002E0941" w:rsidRDefault="002E0941">
            <w:pPr>
              <w:rPr>
                <w:rFonts w:ascii="Calibri" w:hAnsi="Calibri" w:cs="Calibri"/>
                <w:sz w:val="22"/>
                <w:szCs w:val="22"/>
              </w:rPr>
            </w:pPr>
            <w:r>
              <w:rPr>
                <w:rFonts w:ascii="Calibri" w:hAnsi="Calibri" w:cs="Calibri"/>
                <w:sz w:val="22"/>
                <w:szCs w:val="22"/>
              </w:rPr>
              <w:t xml:space="preserve">Roepnaam </w:t>
            </w:r>
          </w:p>
        </w:tc>
        <w:tc>
          <w:tcPr>
            <w:tcW w:w="2500" w:type="pct"/>
            <w:tcBorders>
              <w:top w:val="nil"/>
              <w:left w:val="nil"/>
              <w:bottom w:val="nil"/>
              <w:right w:val="nil"/>
            </w:tcBorders>
            <w:hideMark/>
          </w:tcPr>
          <w:p w14:paraId="6EE22155" w14:textId="77777777" w:rsidR="002E0941" w:rsidRDefault="002E0941">
            <w:pPr>
              <w:rPr>
                <w:rFonts w:ascii="Calibri" w:hAnsi="Calibri" w:cs="Calibri"/>
                <w:sz w:val="22"/>
                <w:szCs w:val="22"/>
              </w:rPr>
            </w:pPr>
            <w:r>
              <w:rPr>
                <w:rFonts w:ascii="Calibri" w:hAnsi="Calibri" w:cs="Calibri"/>
                <w:sz w:val="22"/>
                <w:szCs w:val="22"/>
              </w:rPr>
              <w:t>Naam waarmee de werknemer wordt aangesproken.</w:t>
            </w:r>
          </w:p>
        </w:tc>
        <w:tc>
          <w:tcPr>
            <w:tcW w:w="500" w:type="pct"/>
            <w:tcBorders>
              <w:top w:val="nil"/>
              <w:left w:val="nil"/>
              <w:bottom w:val="nil"/>
              <w:right w:val="nil"/>
            </w:tcBorders>
            <w:hideMark/>
          </w:tcPr>
          <w:p w14:paraId="7425AC71" w14:textId="77777777" w:rsidR="002E0941" w:rsidRDefault="002E0941">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645560E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F2F715F" w14:textId="77777777" w:rsidTr="002E0941">
        <w:trPr>
          <w:tblCellSpacing w:w="15" w:type="dxa"/>
        </w:trPr>
        <w:tc>
          <w:tcPr>
            <w:tcW w:w="250" w:type="pct"/>
            <w:tcBorders>
              <w:top w:val="nil"/>
              <w:left w:val="nil"/>
              <w:bottom w:val="nil"/>
              <w:right w:val="nil"/>
            </w:tcBorders>
            <w:hideMark/>
          </w:tcPr>
          <w:p w14:paraId="05A18AD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15949C8" w14:textId="77777777" w:rsidR="002E0941" w:rsidRDefault="002E0941">
            <w:pPr>
              <w:rPr>
                <w:rFonts w:ascii="Calibri" w:hAnsi="Calibri" w:cs="Calibri"/>
                <w:sz w:val="22"/>
                <w:szCs w:val="22"/>
              </w:rPr>
            </w:pPr>
            <w:r>
              <w:rPr>
                <w:rFonts w:ascii="Calibri" w:hAnsi="Calibri" w:cs="Calibri"/>
                <w:sz w:val="22"/>
                <w:szCs w:val="22"/>
              </w:rPr>
              <w:t xml:space="preserve">Telefoonnummer </w:t>
            </w:r>
          </w:p>
        </w:tc>
        <w:tc>
          <w:tcPr>
            <w:tcW w:w="2500" w:type="pct"/>
            <w:tcBorders>
              <w:top w:val="nil"/>
              <w:left w:val="nil"/>
              <w:bottom w:val="nil"/>
              <w:right w:val="nil"/>
            </w:tcBorders>
            <w:hideMark/>
          </w:tcPr>
          <w:p w14:paraId="79703D0B" w14:textId="77777777" w:rsidR="002E0941" w:rsidRDefault="002E0941">
            <w:pPr>
              <w:rPr>
                <w:rFonts w:ascii="Calibri" w:hAnsi="Calibri" w:cs="Calibri"/>
                <w:sz w:val="22"/>
                <w:szCs w:val="22"/>
              </w:rPr>
            </w:pPr>
            <w:r>
              <w:rPr>
                <w:rFonts w:ascii="Calibri" w:hAnsi="Calibri" w:cs="Calibri"/>
                <w:sz w:val="22"/>
                <w:szCs w:val="22"/>
              </w:rPr>
              <w:t>Telefoonnummer waaronder de MEDEWERKER in de regel bereikbaar is.</w:t>
            </w:r>
          </w:p>
        </w:tc>
        <w:tc>
          <w:tcPr>
            <w:tcW w:w="500" w:type="pct"/>
            <w:tcBorders>
              <w:top w:val="nil"/>
              <w:left w:val="nil"/>
              <w:bottom w:val="nil"/>
              <w:right w:val="nil"/>
            </w:tcBorders>
            <w:hideMark/>
          </w:tcPr>
          <w:p w14:paraId="61E2C275"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534AFF42" w14:textId="77777777" w:rsidR="002E0941" w:rsidRDefault="002E0941">
            <w:pPr>
              <w:rPr>
                <w:rFonts w:ascii="Calibri" w:hAnsi="Calibri" w:cs="Calibri"/>
                <w:sz w:val="22"/>
                <w:szCs w:val="22"/>
              </w:rPr>
            </w:pPr>
            <w:r>
              <w:rPr>
                <w:rFonts w:ascii="Calibri" w:hAnsi="Calibri" w:cs="Calibri"/>
                <w:sz w:val="22"/>
                <w:szCs w:val="22"/>
              </w:rPr>
              <w:t>0 .. 1</w:t>
            </w:r>
          </w:p>
        </w:tc>
      </w:tr>
    </w:tbl>
    <w:p w14:paraId="5A1D470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6E4845D" w14:textId="77777777" w:rsidTr="002E0941">
        <w:trPr>
          <w:tblCellSpacing w:w="15" w:type="dxa"/>
        </w:trPr>
        <w:tc>
          <w:tcPr>
            <w:tcW w:w="1500" w:type="pct"/>
            <w:tcBorders>
              <w:top w:val="nil"/>
              <w:left w:val="nil"/>
              <w:bottom w:val="nil"/>
              <w:right w:val="nil"/>
            </w:tcBorders>
            <w:hideMark/>
          </w:tcPr>
          <w:p w14:paraId="303A47E2"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47B6C6C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5F772157" w14:textId="77777777" w:rsidTr="002E0941">
        <w:trPr>
          <w:tblCellSpacing w:w="15" w:type="dxa"/>
        </w:trPr>
        <w:tc>
          <w:tcPr>
            <w:tcW w:w="0" w:type="auto"/>
            <w:tcBorders>
              <w:top w:val="nil"/>
              <w:left w:val="nil"/>
              <w:bottom w:val="nil"/>
              <w:right w:val="nil"/>
            </w:tcBorders>
            <w:hideMark/>
          </w:tcPr>
          <w:p w14:paraId="49F42505"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63D0629"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5E222876"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20DF6942" w14:textId="77777777" w:rsidTr="002E0941">
        <w:trPr>
          <w:tblCellSpacing w:w="15" w:type="dxa"/>
        </w:trPr>
        <w:tc>
          <w:tcPr>
            <w:tcW w:w="250" w:type="pct"/>
            <w:tcBorders>
              <w:top w:val="nil"/>
              <w:left w:val="nil"/>
              <w:bottom w:val="nil"/>
              <w:right w:val="nil"/>
            </w:tcBorders>
            <w:hideMark/>
          </w:tcPr>
          <w:p w14:paraId="7846E4B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2C11FB7" w14:textId="77777777" w:rsidR="002E0941" w:rsidRDefault="002E0941">
            <w:pPr>
              <w:rPr>
                <w:rFonts w:ascii="Calibri" w:hAnsi="Calibri" w:cs="Calibri"/>
                <w:sz w:val="22"/>
                <w:szCs w:val="22"/>
              </w:rPr>
            </w:pPr>
            <w:r>
              <w:rPr>
                <w:rFonts w:ascii="Calibri" w:hAnsi="Calibri" w:cs="Calibri"/>
                <w:sz w:val="22"/>
                <w:szCs w:val="22"/>
              </w:rPr>
              <w:t xml:space="preserve">MEDEWERKER [ 0 .. * ] hoort bij ORGANISATORISCHE EENHEID [ 1 ] </w:t>
            </w:r>
          </w:p>
        </w:tc>
        <w:tc>
          <w:tcPr>
            <w:tcW w:w="2500" w:type="pct"/>
            <w:tcBorders>
              <w:top w:val="nil"/>
              <w:left w:val="nil"/>
              <w:bottom w:val="nil"/>
              <w:right w:val="nil"/>
            </w:tcBorders>
            <w:hideMark/>
          </w:tcPr>
          <w:p w14:paraId="55EA8439" w14:textId="77777777" w:rsidR="002E0941" w:rsidRDefault="002E0941">
            <w:pPr>
              <w:rPr>
                <w:rFonts w:ascii="Calibri" w:hAnsi="Calibri" w:cs="Calibri"/>
                <w:sz w:val="22"/>
                <w:szCs w:val="22"/>
              </w:rPr>
            </w:pPr>
            <w:r>
              <w:rPr>
                <w:rFonts w:ascii="Calibri" w:hAnsi="Calibri" w:cs="Calibri"/>
                <w:sz w:val="22"/>
                <w:szCs w:val="22"/>
              </w:rPr>
              <w:t>De ORGANISATORISCHE EENHEID waarvan de MEDEWERKER deel uitmaakt of deel heeft uitgemaakt.</w:t>
            </w:r>
          </w:p>
        </w:tc>
      </w:tr>
      <w:tr w:rsidR="002E0941" w14:paraId="10E78849" w14:textId="77777777" w:rsidTr="002E0941">
        <w:trPr>
          <w:tblCellSpacing w:w="15" w:type="dxa"/>
        </w:trPr>
        <w:tc>
          <w:tcPr>
            <w:tcW w:w="250" w:type="pct"/>
            <w:tcBorders>
              <w:top w:val="nil"/>
              <w:left w:val="nil"/>
              <w:bottom w:val="nil"/>
              <w:right w:val="nil"/>
            </w:tcBorders>
            <w:hideMark/>
          </w:tcPr>
          <w:p w14:paraId="35D5C7B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55AAC69" w14:textId="77777777" w:rsidR="002E0941" w:rsidRDefault="002E0941">
            <w:pPr>
              <w:rPr>
                <w:rFonts w:ascii="Calibri" w:hAnsi="Calibri" w:cs="Calibri"/>
                <w:sz w:val="22"/>
                <w:szCs w:val="22"/>
              </w:rPr>
            </w:pPr>
            <w:r>
              <w:rPr>
                <w:rFonts w:ascii="Calibri" w:hAnsi="Calibri" w:cs="Calibri"/>
                <w:sz w:val="22"/>
                <w:szCs w:val="22"/>
              </w:rPr>
              <w:t xml:space="preserve">MEDEWERKER [ 0 .. 1 ] is contactpersoon voor ORGANISATORISCHE EENHEID [ 0 .. 1 ] </w:t>
            </w:r>
          </w:p>
        </w:tc>
        <w:tc>
          <w:tcPr>
            <w:tcW w:w="2500" w:type="pct"/>
            <w:tcBorders>
              <w:top w:val="nil"/>
              <w:left w:val="nil"/>
              <w:bottom w:val="nil"/>
              <w:right w:val="nil"/>
            </w:tcBorders>
            <w:hideMark/>
          </w:tcPr>
          <w:p w14:paraId="6295338D" w14:textId="77777777" w:rsidR="002E0941" w:rsidRDefault="002E0941">
            <w:pPr>
              <w:rPr>
                <w:rFonts w:ascii="Calibri" w:hAnsi="Calibri" w:cs="Calibri"/>
                <w:sz w:val="22"/>
                <w:szCs w:val="22"/>
              </w:rPr>
            </w:pPr>
            <w:r>
              <w:rPr>
                <w:rFonts w:ascii="Calibri" w:hAnsi="Calibri" w:cs="Calibri"/>
                <w:sz w:val="22"/>
                <w:szCs w:val="22"/>
              </w:rPr>
              <w:t xml:space="preserve">De MEDEWERKER die anderen desgevraagd in contact brengt met (andere) medewerkers van deze ORGANISATORISCHE EENHEID. </w:t>
            </w:r>
          </w:p>
        </w:tc>
      </w:tr>
      <w:tr w:rsidR="002E0941" w14:paraId="02CFC164" w14:textId="77777777" w:rsidTr="002E0941">
        <w:trPr>
          <w:tblCellSpacing w:w="15" w:type="dxa"/>
        </w:trPr>
        <w:tc>
          <w:tcPr>
            <w:tcW w:w="250" w:type="pct"/>
            <w:tcBorders>
              <w:top w:val="nil"/>
              <w:left w:val="nil"/>
              <w:bottom w:val="nil"/>
              <w:right w:val="nil"/>
            </w:tcBorders>
            <w:hideMark/>
          </w:tcPr>
          <w:p w14:paraId="1D6406C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163D05D" w14:textId="77777777" w:rsidR="002E0941" w:rsidRDefault="002E0941">
            <w:pPr>
              <w:rPr>
                <w:rFonts w:ascii="Calibri" w:hAnsi="Calibri" w:cs="Calibri"/>
                <w:sz w:val="22"/>
                <w:szCs w:val="22"/>
              </w:rPr>
            </w:pPr>
            <w:r>
              <w:rPr>
                <w:rFonts w:ascii="Calibri" w:hAnsi="Calibri" w:cs="Calibri"/>
                <w:sz w:val="22"/>
                <w:szCs w:val="22"/>
              </w:rPr>
              <w:t xml:space="preserve">MEDEWERKER [ 0 .. 1 ] is verantwoordelijk voor ORGANISATORISCHE EENHEID [ 0 .. 1 ] </w:t>
            </w:r>
          </w:p>
        </w:tc>
        <w:tc>
          <w:tcPr>
            <w:tcW w:w="2500" w:type="pct"/>
            <w:tcBorders>
              <w:top w:val="nil"/>
              <w:left w:val="nil"/>
              <w:bottom w:val="nil"/>
              <w:right w:val="nil"/>
            </w:tcBorders>
            <w:hideMark/>
          </w:tcPr>
          <w:p w14:paraId="0D3D46BF" w14:textId="77777777" w:rsidR="002E0941" w:rsidRDefault="002E0941">
            <w:pPr>
              <w:rPr>
                <w:rFonts w:ascii="Calibri" w:hAnsi="Calibri" w:cs="Calibri"/>
                <w:sz w:val="22"/>
                <w:szCs w:val="22"/>
              </w:rPr>
            </w:pPr>
            <w:r>
              <w:rPr>
                <w:rFonts w:ascii="Calibri" w:hAnsi="Calibri" w:cs="Calibri"/>
                <w:sz w:val="22"/>
                <w:szCs w:val="22"/>
              </w:rPr>
              <w:t xml:space="preserve">De ORGANISATORISCHE EENHEID waarvoor de MEDEWERKER uit hoofde van zijn of haar functie zorgt (of zorgde) dat deze goed functioneert en daar rekenschap van geeft. </w:t>
            </w:r>
          </w:p>
        </w:tc>
      </w:tr>
      <w:tr w:rsidR="002E0941" w14:paraId="7684E9DF" w14:textId="77777777" w:rsidTr="002E0941">
        <w:trPr>
          <w:tblCellSpacing w:w="15" w:type="dxa"/>
        </w:trPr>
        <w:tc>
          <w:tcPr>
            <w:tcW w:w="250" w:type="pct"/>
            <w:tcBorders>
              <w:top w:val="nil"/>
              <w:left w:val="nil"/>
              <w:bottom w:val="nil"/>
              <w:right w:val="nil"/>
            </w:tcBorders>
            <w:hideMark/>
          </w:tcPr>
          <w:p w14:paraId="773ACF0C"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62608A2" w14:textId="77777777" w:rsidR="002E0941" w:rsidRDefault="002E0941">
            <w:pPr>
              <w:rPr>
                <w:rFonts w:ascii="Calibri" w:hAnsi="Calibri" w:cs="Calibri"/>
                <w:sz w:val="22"/>
                <w:szCs w:val="22"/>
              </w:rPr>
            </w:pPr>
            <w:r>
              <w:rPr>
                <w:rFonts w:ascii="Calibri" w:hAnsi="Calibri" w:cs="Calibri"/>
                <w:sz w:val="22"/>
                <w:szCs w:val="22"/>
              </w:rPr>
              <w:t xml:space="preserve">MEDEWERKER [ 0 .. 1 ] is verantwoordelijke voor ZAAKTYPE [ 0 .. * ] </w:t>
            </w:r>
          </w:p>
        </w:tc>
        <w:tc>
          <w:tcPr>
            <w:tcW w:w="2500" w:type="pct"/>
            <w:tcBorders>
              <w:top w:val="nil"/>
              <w:left w:val="nil"/>
              <w:bottom w:val="nil"/>
              <w:right w:val="nil"/>
            </w:tcBorders>
            <w:hideMark/>
          </w:tcPr>
          <w:p w14:paraId="1C25F06B" w14:textId="77777777" w:rsidR="002E0941" w:rsidRDefault="002E0941">
            <w:pPr>
              <w:rPr>
                <w:rFonts w:ascii="Calibri" w:hAnsi="Calibri" w:cs="Calibri"/>
                <w:sz w:val="22"/>
                <w:szCs w:val="22"/>
              </w:rPr>
            </w:pPr>
            <w:r>
              <w:rPr>
                <w:rFonts w:ascii="Calibri" w:hAnsi="Calibri" w:cs="Calibri"/>
                <w:sz w:val="22"/>
                <w:szCs w:val="22"/>
              </w:rPr>
              <w:t>De MEDEWERKER die verantwoordelijk is voor ZAAKen van het ZAAKTYPE.</w:t>
            </w:r>
          </w:p>
        </w:tc>
      </w:tr>
    </w:tbl>
    <w:p w14:paraId="640D084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BF2EA85" w14:textId="77777777" w:rsidTr="002E0941">
        <w:trPr>
          <w:tblCellSpacing w:w="15" w:type="dxa"/>
        </w:trPr>
        <w:tc>
          <w:tcPr>
            <w:tcW w:w="1500" w:type="pct"/>
            <w:tcBorders>
              <w:top w:val="nil"/>
              <w:left w:val="nil"/>
              <w:bottom w:val="nil"/>
              <w:right w:val="nil"/>
            </w:tcBorders>
            <w:hideMark/>
          </w:tcPr>
          <w:p w14:paraId="63032D6F"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011BB91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20A80BA8" w14:textId="77777777" w:rsidTr="0055546E">
        <w:trPr>
          <w:tblCellSpacing w:w="15" w:type="dxa"/>
        </w:trPr>
        <w:tc>
          <w:tcPr>
            <w:tcW w:w="247" w:type="pct"/>
            <w:tcBorders>
              <w:top w:val="nil"/>
              <w:left w:val="nil"/>
              <w:bottom w:val="nil"/>
              <w:right w:val="nil"/>
            </w:tcBorders>
            <w:hideMark/>
          </w:tcPr>
          <w:p w14:paraId="1F97CFB1" w14:textId="77777777" w:rsidR="002E0941" w:rsidRDefault="002E0941">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1E077F36" w14:textId="77777777" w:rsidR="002E0941" w:rsidRDefault="002E0941">
            <w:pPr>
              <w:rPr>
                <w:rFonts w:ascii="Calibri" w:hAnsi="Calibri" w:cs="Calibri"/>
                <w:sz w:val="22"/>
                <w:szCs w:val="22"/>
              </w:rPr>
            </w:pPr>
            <w:r>
              <w:rPr>
                <w:rFonts w:ascii="Calibri" w:hAnsi="Calibri" w:cs="Calibri"/>
                <w:sz w:val="22"/>
                <w:szCs w:val="22"/>
              </w:rPr>
              <w:t xml:space="preserve">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 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MEDEWERKER is een specialisatie ('subtype') van BETROKKENE. </w:t>
            </w:r>
          </w:p>
        </w:tc>
      </w:tr>
    </w:tbl>
    <w:p w14:paraId="2F840D42" w14:textId="77777777" w:rsidR="0055546E" w:rsidRDefault="0055546E" w:rsidP="0055546E">
      <w:pPr>
        <w:pStyle w:val="Kop2"/>
        <w:rPr>
          <w:rFonts w:ascii="Calibri" w:hAnsi="Calibri" w:cs="Calibri"/>
        </w:rPr>
      </w:pPr>
      <w:bookmarkStart w:id="40" w:name="global_class_Model_OBJECT"/>
      <w:bookmarkStart w:id="41" w:name="_Toc517048414"/>
      <w:bookmarkEnd w:id="40"/>
      <w:r>
        <w:rPr>
          <w:rFonts w:ascii="Calibri" w:hAnsi="Calibri" w:cs="Calibri"/>
        </w:rPr>
        <w:t>Objecttype NATUURLIJK PERSOON</w:t>
      </w:r>
      <w:bookmarkEnd w:id="4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1753916E" w14:textId="77777777" w:rsidTr="0055546E">
        <w:trPr>
          <w:tblCellSpacing w:w="15" w:type="dxa"/>
        </w:trPr>
        <w:tc>
          <w:tcPr>
            <w:tcW w:w="1500" w:type="pct"/>
            <w:tcBorders>
              <w:top w:val="nil"/>
              <w:left w:val="nil"/>
              <w:bottom w:val="nil"/>
              <w:right w:val="nil"/>
            </w:tcBorders>
            <w:hideMark/>
          </w:tcPr>
          <w:p w14:paraId="77FD5FE2" w14:textId="77777777" w:rsidR="0055546E" w:rsidRDefault="0055546E" w:rsidP="0055546E">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E54692C" w14:textId="77777777" w:rsidR="0055546E" w:rsidRDefault="0055546E" w:rsidP="0055546E">
            <w:pPr>
              <w:rPr>
                <w:rFonts w:ascii="Calibri" w:hAnsi="Calibri" w:cs="Calibri"/>
                <w:sz w:val="22"/>
                <w:szCs w:val="22"/>
              </w:rPr>
            </w:pPr>
            <w:r>
              <w:rPr>
                <w:rFonts w:ascii="Calibri" w:hAnsi="Calibri" w:cs="Calibri"/>
                <w:sz w:val="22"/>
                <w:szCs w:val="22"/>
              </w:rPr>
              <w:t>NATUURLIJK PERSOON</w:t>
            </w:r>
          </w:p>
        </w:tc>
      </w:tr>
      <w:tr w:rsidR="0055546E" w14:paraId="5F167732" w14:textId="77777777" w:rsidTr="0055546E">
        <w:trPr>
          <w:tblCellSpacing w:w="15" w:type="dxa"/>
        </w:trPr>
        <w:tc>
          <w:tcPr>
            <w:tcW w:w="1500" w:type="pct"/>
            <w:tcBorders>
              <w:top w:val="nil"/>
              <w:left w:val="nil"/>
              <w:bottom w:val="nil"/>
              <w:right w:val="nil"/>
            </w:tcBorders>
            <w:hideMark/>
          </w:tcPr>
          <w:p w14:paraId="7BFEF7A2"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F6EF769" w14:textId="77777777" w:rsidR="0055546E" w:rsidRDefault="0055546E" w:rsidP="0055546E">
            <w:pPr>
              <w:rPr>
                <w:rFonts w:ascii="Calibri" w:hAnsi="Calibri" w:cs="Calibri"/>
                <w:sz w:val="22"/>
                <w:szCs w:val="22"/>
              </w:rPr>
            </w:pPr>
            <w:r>
              <w:rPr>
                <w:rFonts w:ascii="Calibri" w:hAnsi="Calibri" w:cs="Calibri"/>
                <w:sz w:val="22"/>
                <w:szCs w:val="22"/>
              </w:rPr>
              <w:t>Door VNG-R toegevoegd objecttype, ontleend aan het GFO BG</w:t>
            </w:r>
          </w:p>
        </w:tc>
      </w:tr>
      <w:tr w:rsidR="0055546E" w14:paraId="30E3E1D3" w14:textId="77777777" w:rsidTr="0055546E">
        <w:trPr>
          <w:tblCellSpacing w:w="15" w:type="dxa"/>
        </w:trPr>
        <w:tc>
          <w:tcPr>
            <w:tcW w:w="1500" w:type="pct"/>
            <w:tcBorders>
              <w:top w:val="nil"/>
              <w:left w:val="nil"/>
              <w:bottom w:val="nil"/>
              <w:right w:val="nil"/>
            </w:tcBorders>
            <w:hideMark/>
          </w:tcPr>
          <w:p w14:paraId="7BE7A356"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07202D9" w14:textId="77777777" w:rsidR="0055546E" w:rsidRDefault="0055546E" w:rsidP="0055546E">
            <w:pPr>
              <w:rPr>
                <w:rFonts w:ascii="Calibri" w:hAnsi="Calibri" w:cs="Calibri"/>
                <w:sz w:val="22"/>
                <w:szCs w:val="22"/>
              </w:rPr>
            </w:pPr>
            <w:r>
              <w:rPr>
                <w:rFonts w:ascii="Calibri" w:hAnsi="Calibri" w:cs="Calibri"/>
                <w:sz w:val="22"/>
                <w:szCs w:val="22"/>
              </w:rPr>
              <w:t>Een PERSOON zijnde een mens.</w:t>
            </w:r>
          </w:p>
        </w:tc>
      </w:tr>
      <w:tr w:rsidR="0055546E" w14:paraId="772FFEAE" w14:textId="77777777" w:rsidTr="0055546E">
        <w:trPr>
          <w:tblCellSpacing w:w="15" w:type="dxa"/>
        </w:trPr>
        <w:tc>
          <w:tcPr>
            <w:tcW w:w="1500" w:type="pct"/>
            <w:tcBorders>
              <w:top w:val="nil"/>
              <w:left w:val="nil"/>
              <w:bottom w:val="nil"/>
              <w:right w:val="nil"/>
            </w:tcBorders>
            <w:hideMark/>
          </w:tcPr>
          <w:p w14:paraId="315B2ED3"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202B76"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31A132EE" w14:textId="77777777" w:rsidTr="0055546E">
        <w:trPr>
          <w:tblCellSpacing w:w="15" w:type="dxa"/>
        </w:trPr>
        <w:tc>
          <w:tcPr>
            <w:tcW w:w="1500" w:type="pct"/>
            <w:tcBorders>
              <w:top w:val="nil"/>
              <w:left w:val="nil"/>
              <w:bottom w:val="nil"/>
              <w:right w:val="nil"/>
            </w:tcBorders>
            <w:hideMark/>
          </w:tcPr>
          <w:p w14:paraId="074A533C"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67E3F6" w14:textId="77777777" w:rsidR="0055546E" w:rsidRDefault="0055546E" w:rsidP="0055546E">
            <w:pPr>
              <w:rPr>
                <w:rFonts w:ascii="Calibri" w:hAnsi="Calibri" w:cs="Calibri"/>
                <w:sz w:val="22"/>
                <w:szCs w:val="22"/>
              </w:rPr>
            </w:pPr>
            <w:r>
              <w:rPr>
                <w:rFonts w:ascii="Calibri" w:hAnsi="Calibri" w:cs="Calibri"/>
                <w:sz w:val="22"/>
                <w:szCs w:val="22"/>
              </w:rPr>
              <w:t>9 april 2007</w:t>
            </w:r>
          </w:p>
        </w:tc>
      </w:tr>
      <w:tr w:rsidR="0055546E" w14:paraId="1BE3476A" w14:textId="77777777" w:rsidTr="0055546E">
        <w:trPr>
          <w:tblCellSpacing w:w="15" w:type="dxa"/>
        </w:trPr>
        <w:tc>
          <w:tcPr>
            <w:tcW w:w="1500" w:type="pct"/>
            <w:tcBorders>
              <w:top w:val="nil"/>
              <w:left w:val="nil"/>
              <w:bottom w:val="nil"/>
              <w:right w:val="nil"/>
            </w:tcBorders>
            <w:hideMark/>
          </w:tcPr>
          <w:p w14:paraId="102B90C8"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25E0499" w14:textId="77777777" w:rsidR="0055546E" w:rsidRDefault="0055546E" w:rsidP="0055546E">
            <w:pPr>
              <w:rPr>
                <w:rFonts w:ascii="Calibri" w:hAnsi="Calibri" w:cs="Calibri"/>
                <w:sz w:val="22"/>
                <w:szCs w:val="22"/>
              </w:rPr>
            </w:pPr>
            <w:r>
              <w:rPr>
                <w:rFonts w:ascii="Calibri" w:hAnsi="Calibri" w:cs="Calibri"/>
                <w:sz w:val="22"/>
                <w:szCs w:val="22"/>
              </w:rPr>
              <w:t>Burgerservicenummer Nummer ander natuurlijk persoon</w:t>
            </w:r>
          </w:p>
        </w:tc>
      </w:tr>
      <w:tr w:rsidR="0055546E" w14:paraId="70064F31" w14:textId="77777777" w:rsidTr="0055546E">
        <w:trPr>
          <w:tblCellSpacing w:w="15" w:type="dxa"/>
        </w:trPr>
        <w:tc>
          <w:tcPr>
            <w:tcW w:w="1500" w:type="pct"/>
            <w:tcBorders>
              <w:top w:val="nil"/>
              <w:left w:val="nil"/>
              <w:bottom w:val="nil"/>
              <w:right w:val="nil"/>
            </w:tcBorders>
            <w:hideMark/>
          </w:tcPr>
          <w:p w14:paraId="79375B49"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BB5FF0C" w14:textId="77777777" w:rsidR="0055546E" w:rsidRDefault="0055546E" w:rsidP="0055546E">
            <w:pPr>
              <w:rPr>
                <w:rFonts w:ascii="Calibri" w:hAnsi="Calibri" w:cs="Calibri"/>
                <w:sz w:val="22"/>
                <w:szCs w:val="22"/>
              </w:rPr>
            </w:pPr>
            <w:r>
              <w:rPr>
                <w:rFonts w:ascii="Calibri" w:hAnsi="Calibri" w:cs="Calibri"/>
                <w:sz w:val="22"/>
                <w:szCs w:val="22"/>
              </w:rPr>
              <w:t xml:space="preserve">De natuurlijke personen die op enigerlei wijze betrokkene zijn bij één of meer zaken van de zaakbehandelende organisatie. </w:t>
            </w:r>
          </w:p>
        </w:tc>
      </w:tr>
      <w:tr w:rsidR="0055546E" w14:paraId="3064518F" w14:textId="77777777" w:rsidTr="0055546E">
        <w:trPr>
          <w:tblCellSpacing w:w="15" w:type="dxa"/>
        </w:trPr>
        <w:tc>
          <w:tcPr>
            <w:tcW w:w="1500" w:type="pct"/>
            <w:tcBorders>
              <w:top w:val="nil"/>
              <w:left w:val="nil"/>
              <w:bottom w:val="nil"/>
              <w:right w:val="nil"/>
            </w:tcBorders>
            <w:hideMark/>
          </w:tcPr>
          <w:p w14:paraId="3D18F0DB"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0DCC453" w14:textId="77777777" w:rsidR="0055546E" w:rsidRDefault="0055546E" w:rsidP="0055546E">
            <w:pPr>
              <w:rPr>
                <w:rFonts w:ascii="Calibri" w:hAnsi="Calibri" w:cs="Calibri"/>
                <w:sz w:val="22"/>
                <w:szCs w:val="22"/>
              </w:rPr>
            </w:pPr>
          </w:p>
        </w:tc>
      </w:tr>
      <w:tr w:rsidR="0055546E" w14:paraId="68DF9578" w14:textId="77777777" w:rsidTr="0055546E">
        <w:trPr>
          <w:tblCellSpacing w:w="15" w:type="dxa"/>
        </w:trPr>
        <w:tc>
          <w:tcPr>
            <w:tcW w:w="1500" w:type="pct"/>
            <w:tcBorders>
              <w:top w:val="nil"/>
              <w:left w:val="nil"/>
              <w:bottom w:val="nil"/>
              <w:right w:val="nil"/>
            </w:tcBorders>
            <w:hideMark/>
          </w:tcPr>
          <w:p w14:paraId="1399B7A4"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B26C1A5" w14:textId="77777777" w:rsidR="0055546E" w:rsidRDefault="0055546E" w:rsidP="0055546E">
            <w:pPr>
              <w:rPr>
                <w:rFonts w:ascii="Calibri" w:hAnsi="Calibri" w:cs="Calibri"/>
                <w:sz w:val="22"/>
                <w:szCs w:val="22"/>
              </w:rPr>
            </w:pPr>
            <w:r>
              <w:rPr>
                <w:rFonts w:ascii="Calibri" w:hAnsi="Calibri" w:cs="Calibri"/>
                <w:sz w:val="22"/>
                <w:szCs w:val="22"/>
              </w:rPr>
              <w:t>Ja</w:t>
            </w:r>
          </w:p>
        </w:tc>
      </w:tr>
    </w:tbl>
    <w:p w14:paraId="6475F977"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47564DAA" w14:textId="77777777" w:rsidTr="0055546E">
        <w:trPr>
          <w:tblCellSpacing w:w="15" w:type="dxa"/>
        </w:trPr>
        <w:tc>
          <w:tcPr>
            <w:tcW w:w="1500" w:type="pct"/>
            <w:tcBorders>
              <w:top w:val="nil"/>
              <w:left w:val="nil"/>
              <w:bottom w:val="nil"/>
              <w:right w:val="nil"/>
            </w:tcBorders>
            <w:hideMark/>
          </w:tcPr>
          <w:p w14:paraId="1CF03CB9"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54EE3F09"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2"/>
        <w:gridCol w:w="2216"/>
        <w:gridCol w:w="4331"/>
        <w:gridCol w:w="1414"/>
        <w:gridCol w:w="821"/>
      </w:tblGrid>
      <w:tr w:rsidR="0055546E" w14:paraId="4725F73B" w14:textId="77777777" w:rsidTr="0055546E">
        <w:trPr>
          <w:tblCellSpacing w:w="15" w:type="dxa"/>
        </w:trPr>
        <w:tc>
          <w:tcPr>
            <w:tcW w:w="0" w:type="auto"/>
            <w:tcBorders>
              <w:top w:val="nil"/>
              <w:left w:val="nil"/>
              <w:bottom w:val="nil"/>
              <w:right w:val="nil"/>
            </w:tcBorders>
            <w:hideMark/>
          </w:tcPr>
          <w:p w14:paraId="52F512A9"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1ED9C7CC"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3D28DE4"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F9A20D1"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6E9EC96"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33D13CCE" w14:textId="77777777" w:rsidTr="0055546E">
        <w:trPr>
          <w:tblCellSpacing w:w="15" w:type="dxa"/>
        </w:trPr>
        <w:tc>
          <w:tcPr>
            <w:tcW w:w="250" w:type="pct"/>
            <w:tcBorders>
              <w:top w:val="nil"/>
              <w:left w:val="nil"/>
              <w:bottom w:val="nil"/>
              <w:right w:val="nil"/>
            </w:tcBorders>
            <w:hideMark/>
          </w:tcPr>
          <w:p w14:paraId="168A69E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70C8F3D" w14:textId="77777777" w:rsidR="0055546E" w:rsidRDefault="0055546E" w:rsidP="0055546E">
            <w:pPr>
              <w:rPr>
                <w:rFonts w:ascii="Calibri" w:hAnsi="Calibri" w:cs="Calibri"/>
                <w:sz w:val="22"/>
                <w:szCs w:val="22"/>
              </w:rPr>
            </w:pPr>
            <w:r>
              <w:rPr>
                <w:rFonts w:ascii="Calibri" w:hAnsi="Calibri" w:cs="Calibri"/>
                <w:sz w:val="22"/>
                <w:szCs w:val="22"/>
              </w:rPr>
              <w:t xml:space="preserve">Burgerservicenummer </w:t>
            </w:r>
          </w:p>
        </w:tc>
        <w:tc>
          <w:tcPr>
            <w:tcW w:w="2500" w:type="pct"/>
            <w:tcBorders>
              <w:top w:val="nil"/>
              <w:left w:val="nil"/>
              <w:bottom w:val="nil"/>
              <w:right w:val="nil"/>
            </w:tcBorders>
            <w:hideMark/>
          </w:tcPr>
          <w:p w14:paraId="17E00156" w14:textId="77777777" w:rsidR="0055546E" w:rsidRDefault="0055546E" w:rsidP="0055546E">
            <w:pPr>
              <w:rPr>
                <w:rFonts w:ascii="Calibri" w:hAnsi="Calibri" w:cs="Calibri"/>
                <w:sz w:val="22"/>
                <w:szCs w:val="22"/>
              </w:rPr>
            </w:pPr>
            <w:r>
              <w:rPr>
                <w:rFonts w:ascii="Calibri" w:hAnsi="Calibri" w:cs="Calibri"/>
                <w:sz w:val="22"/>
                <w:szCs w:val="22"/>
              </w:rPr>
              <w:t>Het burgerservicenummer, bedoeld in artikel 1.1 van de Wet algemene bepalingen burgerservicenummer.</w:t>
            </w:r>
          </w:p>
        </w:tc>
        <w:tc>
          <w:tcPr>
            <w:tcW w:w="500" w:type="pct"/>
            <w:tcBorders>
              <w:top w:val="nil"/>
              <w:left w:val="nil"/>
              <w:bottom w:val="nil"/>
              <w:right w:val="nil"/>
            </w:tcBorders>
            <w:hideMark/>
          </w:tcPr>
          <w:p w14:paraId="07A0027C" w14:textId="77777777" w:rsidR="0055546E" w:rsidRDefault="0055546E" w:rsidP="0055546E">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208BF20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1C0E10E" w14:textId="77777777" w:rsidTr="0055546E">
        <w:trPr>
          <w:tblCellSpacing w:w="15" w:type="dxa"/>
        </w:trPr>
        <w:tc>
          <w:tcPr>
            <w:tcW w:w="250" w:type="pct"/>
            <w:tcBorders>
              <w:top w:val="nil"/>
              <w:left w:val="nil"/>
              <w:bottom w:val="nil"/>
              <w:right w:val="nil"/>
            </w:tcBorders>
            <w:hideMark/>
          </w:tcPr>
          <w:p w14:paraId="7D16762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BF0B9B" w14:textId="77777777" w:rsidR="0055546E" w:rsidRDefault="0055546E" w:rsidP="0055546E">
            <w:pPr>
              <w:rPr>
                <w:rFonts w:ascii="Calibri" w:hAnsi="Calibri" w:cs="Calibri"/>
                <w:sz w:val="22"/>
                <w:szCs w:val="22"/>
              </w:rPr>
            </w:pPr>
            <w:r>
              <w:rPr>
                <w:rFonts w:ascii="Calibri" w:hAnsi="Calibri" w:cs="Calibri"/>
                <w:sz w:val="22"/>
                <w:szCs w:val="22"/>
              </w:rPr>
              <w:t xml:space="preserve">Nummer ander natuurlijk persoon </w:t>
            </w:r>
          </w:p>
        </w:tc>
        <w:tc>
          <w:tcPr>
            <w:tcW w:w="2500" w:type="pct"/>
            <w:tcBorders>
              <w:top w:val="nil"/>
              <w:left w:val="nil"/>
              <w:bottom w:val="nil"/>
              <w:right w:val="nil"/>
            </w:tcBorders>
            <w:hideMark/>
          </w:tcPr>
          <w:p w14:paraId="792D32EA" w14:textId="77777777" w:rsidR="0055546E" w:rsidRDefault="0055546E" w:rsidP="0055546E">
            <w:pPr>
              <w:rPr>
                <w:rFonts w:ascii="Calibri" w:hAnsi="Calibri" w:cs="Calibri"/>
                <w:sz w:val="22"/>
                <w:szCs w:val="22"/>
              </w:rPr>
            </w:pPr>
            <w:r>
              <w:rPr>
                <w:rFonts w:ascii="Calibri" w:hAnsi="Calibri" w:cs="Calibri"/>
                <w:sz w:val="22"/>
                <w:szCs w:val="22"/>
              </w:rPr>
              <w:t>Het door de gemeente uitgegeven unieke nummer voor een ANDER NATUURLIJK PERSOON</w:t>
            </w:r>
          </w:p>
        </w:tc>
        <w:tc>
          <w:tcPr>
            <w:tcW w:w="500" w:type="pct"/>
            <w:tcBorders>
              <w:top w:val="nil"/>
              <w:left w:val="nil"/>
              <w:bottom w:val="nil"/>
              <w:right w:val="nil"/>
            </w:tcBorders>
            <w:hideMark/>
          </w:tcPr>
          <w:p w14:paraId="560733A4" w14:textId="77777777" w:rsidR="0055546E" w:rsidRDefault="0055546E" w:rsidP="0055546E">
            <w:pPr>
              <w:rPr>
                <w:rFonts w:ascii="Calibri" w:hAnsi="Calibri" w:cs="Calibri"/>
                <w:sz w:val="22"/>
                <w:szCs w:val="22"/>
              </w:rPr>
            </w:pPr>
            <w:r>
              <w:rPr>
                <w:rFonts w:ascii="Calibri" w:hAnsi="Calibri" w:cs="Calibri"/>
                <w:sz w:val="22"/>
                <w:szCs w:val="22"/>
              </w:rPr>
              <w:t xml:space="preserve">AN17 </w:t>
            </w:r>
          </w:p>
        </w:tc>
        <w:tc>
          <w:tcPr>
            <w:tcW w:w="500" w:type="pct"/>
            <w:tcBorders>
              <w:top w:val="nil"/>
              <w:left w:val="nil"/>
              <w:bottom w:val="nil"/>
              <w:right w:val="nil"/>
            </w:tcBorders>
            <w:hideMark/>
          </w:tcPr>
          <w:p w14:paraId="6D55058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3389ED5" w14:textId="77777777" w:rsidTr="0055546E">
        <w:trPr>
          <w:tblCellSpacing w:w="15" w:type="dxa"/>
        </w:trPr>
        <w:tc>
          <w:tcPr>
            <w:tcW w:w="250" w:type="pct"/>
            <w:tcBorders>
              <w:top w:val="nil"/>
              <w:left w:val="nil"/>
              <w:bottom w:val="nil"/>
              <w:right w:val="nil"/>
            </w:tcBorders>
            <w:hideMark/>
          </w:tcPr>
          <w:p w14:paraId="0F86C31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FF7C7BD" w14:textId="77777777" w:rsidR="0055546E" w:rsidRDefault="0055546E" w:rsidP="0055546E">
            <w:pPr>
              <w:rPr>
                <w:rFonts w:ascii="Calibri" w:hAnsi="Calibri" w:cs="Calibri"/>
                <w:sz w:val="22"/>
                <w:szCs w:val="22"/>
              </w:rPr>
            </w:pPr>
            <w:r>
              <w:rPr>
                <w:rFonts w:ascii="Calibri" w:hAnsi="Calibri" w:cs="Calibri"/>
                <w:sz w:val="22"/>
                <w:szCs w:val="22"/>
              </w:rPr>
              <w:t xml:space="preserve">Geboortedatum </w:t>
            </w:r>
          </w:p>
        </w:tc>
        <w:tc>
          <w:tcPr>
            <w:tcW w:w="2500" w:type="pct"/>
            <w:tcBorders>
              <w:top w:val="nil"/>
              <w:left w:val="nil"/>
              <w:bottom w:val="nil"/>
              <w:right w:val="nil"/>
            </w:tcBorders>
            <w:hideMark/>
          </w:tcPr>
          <w:p w14:paraId="1FB66AD7" w14:textId="77777777" w:rsidR="0055546E" w:rsidRDefault="0055546E" w:rsidP="0055546E">
            <w:pPr>
              <w:rPr>
                <w:rFonts w:ascii="Calibri" w:hAnsi="Calibri" w:cs="Calibri"/>
                <w:sz w:val="22"/>
                <w:szCs w:val="22"/>
              </w:rPr>
            </w:pPr>
            <w:r>
              <w:rPr>
                <w:rFonts w:ascii="Calibri" w:hAnsi="Calibri" w:cs="Calibri"/>
                <w:sz w:val="22"/>
                <w:szCs w:val="22"/>
              </w:rPr>
              <w:t>Datum waarop de NATUURLIJK PERSOON geboren is.</w:t>
            </w:r>
          </w:p>
        </w:tc>
        <w:tc>
          <w:tcPr>
            <w:tcW w:w="500" w:type="pct"/>
            <w:tcBorders>
              <w:top w:val="nil"/>
              <w:left w:val="nil"/>
              <w:bottom w:val="nil"/>
              <w:right w:val="nil"/>
            </w:tcBorders>
            <w:hideMark/>
          </w:tcPr>
          <w:p w14:paraId="342D7107"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E55F8D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790B1FC" w14:textId="77777777" w:rsidTr="0055546E">
        <w:trPr>
          <w:tblCellSpacing w:w="15" w:type="dxa"/>
        </w:trPr>
        <w:tc>
          <w:tcPr>
            <w:tcW w:w="250" w:type="pct"/>
            <w:tcBorders>
              <w:top w:val="nil"/>
              <w:left w:val="nil"/>
              <w:bottom w:val="nil"/>
              <w:right w:val="nil"/>
            </w:tcBorders>
            <w:hideMark/>
          </w:tcPr>
          <w:p w14:paraId="3E3230D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886B51" w14:textId="77777777" w:rsidR="0055546E" w:rsidRDefault="0055546E" w:rsidP="0055546E">
            <w:pPr>
              <w:rPr>
                <w:rFonts w:ascii="Calibri" w:hAnsi="Calibri" w:cs="Calibri"/>
                <w:sz w:val="22"/>
                <w:szCs w:val="22"/>
              </w:rPr>
            </w:pPr>
            <w:r>
              <w:rPr>
                <w:rFonts w:ascii="Calibri" w:hAnsi="Calibri" w:cs="Calibri"/>
                <w:sz w:val="22"/>
                <w:szCs w:val="22"/>
              </w:rPr>
              <w:t xml:space="preserve">Overlijdensdatum </w:t>
            </w:r>
          </w:p>
        </w:tc>
        <w:tc>
          <w:tcPr>
            <w:tcW w:w="2500" w:type="pct"/>
            <w:tcBorders>
              <w:top w:val="nil"/>
              <w:left w:val="nil"/>
              <w:bottom w:val="nil"/>
              <w:right w:val="nil"/>
            </w:tcBorders>
            <w:hideMark/>
          </w:tcPr>
          <w:p w14:paraId="5A89D9A4" w14:textId="77777777" w:rsidR="0055546E" w:rsidRDefault="0055546E" w:rsidP="0055546E">
            <w:pPr>
              <w:rPr>
                <w:rFonts w:ascii="Calibri" w:hAnsi="Calibri" w:cs="Calibri"/>
                <w:sz w:val="22"/>
                <w:szCs w:val="22"/>
              </w:rPr>
            </w:pPr>
            <w:r>
              <w:rPr>
                <w:rFonts w:ascii="Calibri" w:hAnsi="Calibri" w:cs="Calibri"/>
                <w:sz w:val="22"/>
                <w:szCs w:val="22"/>
              </w:rPr>
              <w:t>De datum van overlijden van een NATUURLIJK PERSOON</w:t>
            </w:r>
          </w:p>
        </w:tc>
        <w:tc>
          <w:tcPr>
            <w:tcW w:w="500" w:type="pct"/>
            <w:tcBorders>
              <w:top w:val="nil"/>
              <w:left w:val="nil"/>
              <w:bottom w:val="nil"/>
              <w:right w:val="nil"/>
            </w:tcBorders>
            <w:hideMark/>
          </w:tcPr>
          <w:p w14:paraId="756F52E6"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ACC381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B3FCD8D" w14:textId="77777777" w:rsidTr="0055546E">
        <w:trPr>
          <w:tblCellSpacing w:w="15" w:type="dxa"/>
        </w:trPr>
        <w:tc>
          <w:tcPr>
            <w:tcW w:w="250" w:type="pct"/>
            <w:tcBorders>
              <w:top w:val="nil"/>
              <w:left w:val="nil"/>
              <w:bottom w:val="nil"/>
              <w:right w:val="nil"/>
            </w:tcBorders>
            <w:hideMark/>
          </w:tcPr>
          <w:p w14:paraId="2508CC0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887E03" w14:textId="77777777" w:rsidR="0055546E" w:rsidRDefault="0055546E" w:rsidP="0055546E">
            <w:pPr>
              <w:rPr>
                <w:rFonts w:ascii="Calibri" w:hAnsi="Calibri" w:cs="Calibri"/>
                <w:sz w:val="22"/>
                <w:szCs w:val="22"/>
              </w:rPr>
            </w:pPr>
            <w:r>
              <w:rPr>
                <w:rFonts w:ascii="Calibri" w:hAnsi="Calibri" w:cs="Calibri"/>
                <w:sz w:val="22"/>
                <w:szCs w:val="22"/>
              </w:rPr>
              <w:t xml:space="preserve">Academische titel omschrijving </w:t>
            </w:r>
          </w:p>
        </w:tc>
        <w:tc>
          <w:tcPr>
            <w:tcW w:w="2500" w:type="pct"/>
            <w:tcBorders>
              <w:top w:val="nil"/>
              <w:left w:val="nil"/>
              <w:bottom w:val="nil"/>
              <w:right w:val="nil"/>
            </w:tcBorders>
            <w:hideMark/>
          </w:tcPr>
          <w:p w14:paraId="585725E2" w14:textId="77777777" w:rsidR="0055546E" w:rsidRDefault="0055546E" w:rsidP="0055546E">
            <w:pPr>
              <w:rPr>
                <w:rFonts w:ascii="Calibri" w:hAnsi="Calibri" w:cs="Calibri"/>
                <w:sz w:val="22"/>
                <w:szCs w:val="22"/>
              </w:rPr>
            </w:pPr>
            <w:r>
              <w:rPr>
                <w:rFonts w:ascii="Calibri" w:hAnsi="Calibri" w:cs="Calibri"/>
                <w:sz w:val="22"/>
                <w:szCs w:val="22"/>
              </w:rPr>
              <w:t xml:space="preserve">Aanduiding van een wetenschappelijke of andere graad van opleiding van een natuurlijk persoon </w:t>
            </w:r>
          </w:p>
        </w:tc>
        <w:tc>
          <w:tcPr>
            <w:tcW w:w="500" w:type="pct"/>
            <w:tcBorders>
              <w:top w:val="nil"/>
              <w:left w:val="nil"/>
              <w:bottom w:val="nil"/>
              <w:right w:val="nil"/>
            </w:tcBorders>
            <w:hideMark/>
          </w:tcPr>
          <w:p w14:paraId="2255456A"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3C54C61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665B142" w14:textId="77777777" w:rsidTr="0055546E">
        <w:trPr>
          <w:tblCellSpacing w:w="15" w:type="dxa"/>
        </w:trPr>
        <w:tc>
          <w:tcPr>
            <w:tcW w:w="250" w:type="pct"/>
            <w:tcBorders>
              <w:top w:val="nil"/>
              <w:left w:val="nil"/>
              <w:bottom w:val="nil"/>
              <w:right w:val="nil"/>
            </w:tcBorders>
            <w:hideMark/>
          </w:tcPr>
          <w:p w14:paraId="79BD5D5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B362AB" w14:textId="77777777" w:rsidR="0055546E" w:rsidRDefault="0055546E" w:rsidP="0055546E">
            <w:pPr>
              <w:rPr>
                <w:rFonts w:ascii="Calibri" w:hAnsi="Calibri" w:cs="Calibri"/>
                <w:sz w:val="22"/>
                <w:szCs w:val="22"/>
              </w:rPr>
            </w:pPr>
            <w:r>
              <w:rPr>
                <w:rFonts w:ascii="Calibri" w:hAnsi="Calibri" w:cs="Calibri"/>
                <w:sz w:val="22"/>
                <w:szCs w:val="22"/>
              </w:rPr>
              <w:t xml:space="preserve">Academische titel positie </w:t>
            </w:r>
          </w:p>
        </w:tc>
        <w:tc>
          <w:tcPr>
            <w:tcW w:w="2500" w:type="pct"/>
            <w:tcBorders>
              <w:top w:val="nil"/>
              <w:left w:val="nil"/>
              <w:bottom w:val="nil"/>
              <w:right w:val="nil"/>
            </w:tcBorders>
            <w:hideMark/>
          </w:tcPr>
          <w:p w14:paraId="2CDD28A4" w14:textId="77777777" w:rsidR="0055546E" w:rsidRDefault="0055546E" w:rsidP="0055546E">
            <w:pPr>
              <w:rPr>
                <w:rFonts w:ascii="Calibri" w:hAnsi="Calibri" w:cs="Calibri"/>
                <w:sz w:val="22"/>
                <w:szCs w:val="22"/>
              </w:rPr>
            </w:pPr>
            <w:r>
              <w:rPr>
                <w:rFonts w:ascii="Calibri" w:hAnsi="Calibri" w:cs="Calibri"/>
                <w:sz w:val="22"/>
                <w:szCs w:val="22"/>
              </w:rPr>
              <w:t xml:space="preserve">Aanduiding of de academische titel voorafgaand aan de voornamen of achter de geslachtsnaam wordt geplaatst. </w:t>
            </w:r>
          </w:p>
        </w:tc>
        <w:tc>
          <w:tcPr>
            <w:tcW w:w="500" w:type="pct"/>
            <w:tcBorders>
              <w:top w:val="nil"/>
              <w:left w:val="nil"/>
              <w:bottom w:val="nil"/>
              <w:right w:val="nil"/>
            </w:tcBorders>
            <w:hideMark/>
          </w:tcPr>
          <w:p w14:paraId="3B6CF26C"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5D9CE0B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35527CCE" w14:textId="77777777" w:rsidTr="0055546E">
        <w:trPr>
          <w:tblCellSpacing w:w="15" w:type="dxa"/>
        </w:trPr>
        <w:tc>
          <w:tcPr>
            <w:tcW w:w="250" w:type="pct"/>
            <w:tcBorders>
              <w:top w:val="nil"/>
              <w:left w:val="nil"/>
              <w:bottom w:val="nil"/>
              <w:right w:val="nil"/>
            </w:tcBorders>
            <w:hideMark/>
          </w:tcPr>
          <w:p w14:paraId="664E169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C5114B" w14:textId="77777777" w:rsidR="0055546E" w:rsidRDefault="0055546E" w:rsidP="0055546E">
            <w:pPr>
              <w:rPr>
                <w:rFonts w:ascii="Calibri" w:hAnsi="Calibri" w:cs="Calibri"/>
                <w:sz w:val="22"/>
                <w:szCs w:val="22"/>
              </w:rPr>
            </w:pPr>
            <w:r>
              <w:rPr>
                <w:rFonts w:ascii="Calibri" w:hAnsi="Calibri" w:cs="Calibri"/>
                <w:sz w:val="22"/>
                <w:szCs w:val="22"/>
              </w:rPr>
              <w:t xml:space="preserve">Geslachtsaanduiding </w:t>
            </w:r>
          </w:p>
        </w:tc>
        <w:tc>
          <w:tcPr>
            <w:tcW w:w="2500" w:type="pct"/>
            <w:tcBorders>
              <w:top w:val="nil"/>
              <w:left w:val="nil"/>
              <w:bottom w:val="nil"/>
              <w:right w:val="nil"/>
            </w:tcBorders>
            <w:hideMark/>
          </w:tcPr>
          <w:p w14:paraId="0F3548CF" w14:textId="77777777" w:rsidR="0055546E" w:rsidRDefault="0055546E" w:rsidP="0055546E">
            <w:pPr>
              <w:rPr>
                <w:rFonts w:ascii="Calibri" w:hAnsi="Calibri" w:cs="Calibri"/>
                <w:sz w:val="22"/>
                <w:szCs w:val="22"/>
              </w:rPr>
            </w:pPr>
            <w:r>
              <w:rPr>
                <w:rFonts w:ascii="Calibri" w:hAnsi="Calibri" w:cs="Calibri"/>
                <w:sz w:val="22"/>
                <w:szCs w:val="22"/>
              </w:rPr>
              <w:t xml:space="preserve">Een aanduiding die aangeeft dat de ingeschrevene een man of een vrouw is, of dat het geslacht (nog) onbekend is. </w:t>
            </w:r>
          </w:p>
        </w:tc>
        <w:tc>
          <w:tcPr>
            <w:tcW w:w="500" w:type="pct"/>
            <w:tcBorders>
              <w:top w:val="nil"/>
              <w:left w:val="nil"/>
              <w:bottom w:val="nil"/>
              <w:right w:val="nil"/>
            </w:tcBorders>
            <w:hideMark/>
          </w:tcPr>
          <w:p w14:paraId="0A36E985" w14:textId="77777777" w:rsidR="0055546E" w:rsidRDefault="0055546E" w:rsidP="0055546E">
            <w:pPr>
              <w:rPr>
                <w:rFonts w:ascii="Calibri" w:hAnsi="Calibri" w:cs="Calibri"/>
                <w:sz w:val="22"/>
                <w:szCs w:val="22"/>
              </w:rPr>
            </w:pPr>
            <w:r>
              <w:rPr>
                <w:rFonts w:ascii="Calibri" w:hAnsi="Calibri" w:cs="Calibri"/>
                <w:sz w:val="22"/>
                <w:szCs w:val="22"/>
              </w:rPr>
              <w:t xml:space="preserve">geslacht </w:t>
            </w:r>
          </w:p>
        </w:tc>
        <w:tc>
          <w:tcPr>
            <w:tcW w:w="500" w:type="pct"/>
            <w:tcBorders>
              <w:top w:val="nil"/>
              <w:left w:val="nil"/>
              <w:bottom w:val="nil"/>
              <w:right w:val="nil"/>
            </w:tcBorders>
            <w:hideMark/>
          </w:tcPr>
          <w:p w14:paraId="77A94F42"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A7D3847" w14:textId="77777777" w:rsidTr="0055546E">
        <w:trPr>
          <w:tblCellSpacing w:w="15" w:type="dxa"/>
        </w:trPr>
        <w:tc>
          <w:tcPr>
            <w:tcW w:w="250" w:type="pct"/>
            <w:tcBorders>
              <w:top w:val="nil"/>
              <w:left w:val="nil"/>
              <w:bottom w:val="nil"/>
              <w:right w:val="nil"/>
            </w:tcBorders>
            <w:hideMark/>
          </w:tcPr>
          <w:p w14:paraId="388ABEF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CD7C59" w14:textId="77777777" w:rsidR="0055546E" w:rsidRDefault="0055546E" w:rsidP="0055546E">
            <w:pPr>
              <w:rPr>
                <w:rFonts w:ascii="Calibri" w:hAnsi="Calibri" w:cs="Calibri"/>
                <w:sz w:val="22"/>
                <w:szCs w:val="22"/>
              </w:rPr>
            </w:pPr>
            <w:r>
              <w:rPr>
                <w:rFonts w:ascii="Calibri" w:hAnsi="Calibri" w:cs="Calibri"/>
                <w:sz w:val="22"/>
                <w:szCs w:val="22"/>
              </w:rPr>
              <w:t xml:space="preserve">Telefoonnummer </w:t>
            </w:r>
          </w:p>
        </w:tc>
        <w:tc>
          <w:tcPr>
            <w:tcW w:w="2500" w:type="pct"/>
            <w:tcBorders>
              <w:top w:val="nil"/>
              <w:left w:val="nil"/>
              <w:bottom w:val="nil"/>
              <w:right w:val="nil"/>
            </w:tcBorders>
            <w:hideMark/>
          </w:tcPr>
          <w:p w14:paraId="0F284205" w14:textId="77777777" w:rsidR="0055546E" w:rsidRDefault="0055546E" w:rsidP="0055546E">
            <w:pPr>
              <w:rPr>
                <w:rFonts w:ascii="Calibri" w:hAnsi="Calibri" w:cs="Calibri"/>
                <w:sz w:val="22"/>
                <w:szCs w:val="22"/>
              </w:rPr>
            </w:pPr>
            <w:r>
              <w:rPr>
                <w:rFonts w:ascii="Calibri" w:hAnsi="Calibri" w:cs="Calibri"/>
                <w:sz w:val="22"/>
                <w:szCs w:val="22"/>
              </w:rPr>
              <w:t>Telefoonnummer waaronder het subject in de regel bereikbaar is.</w:t>
            </w:r>
          </w:p>
        </w:tc>
        <w:tc>
          <w:tcPr>
            <w:tcW w:w="500" w:type="pct"/>
            <w:tcBorders>
              <w:top w:val="nil"/>
              <w:left w:val="nil"/>
              <w:bottom w:val="nil"/>
              <w:right w:val="nil"/>
            </w:tcBorders>
            <w:hideMark/>
          </w:tcPr>
          <w:p w14:paraId="16796B92"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4B208AE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85A233D" w14:textId="77777777" w:rsidTr="0055546E">
        <w:trPr>
          <w:tblCellSpacing w:w="15" w:type="dxa"/>
        </w:trPr>
        <w:tc>
          <w:tcPr>
            <w:tcW w:w="250" w:type="pct"/>
            <w:tcBorders>
              <w:top w:val="nil"/>
              <w:left w:val="nil"/>
              <w:bottom w:val="nil"/>
              <w:right w:val="nil"/>
            </w:tcBorders>
            <w:hideMark/>
          </w:tcPr>
          <w:p w14:paraId="70E4C16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DC5C72" w14:textId="77777777" w:rsidR="0055546E" w:rsidRDefault="0055546E" w:rsidP="0055546E">
            <w:pPr>
              <w:rPr>
                <w:rFonts w:ascii="Calibri" w:hAnsi="Calibri" w:cs="Calibri"/>
                <w:sz w:val="22"/>
                <w:szCs w:val="22"/>
              </w:rPr>
            </w:pPr>
            <w:r>
              <w:rPr>
                <w:rFonts w:ascii="Calibri" w:hAnsi="Calibri" w:cs="Calibri"/>
                <w:sz w:val="22"/>
                <w:szCs w:val="22"/>
              </w:rPr>
              <w:t xml:space="preserve">Emailadres </w:t>
            </w:r>
          </w:p>
        </w:tc>
        <w:tc>
          <w:tcPr>
            <w:tcW w:w="2500" w:type="pct"/>
            <w:tcBorders>
              <w:top w:val="nil"/>
              <w:left w:val="nil"/>
              <w:bottom w:val="nil"/>
              <w:right w:val="nil"/>
            </w:tcBorders>
            <w:hideMark/>
          </w:tcPr>
          <w:p w14:paraId="2AD33497" w14:textId="77777777" w:rsidR="0055546E" w:rsidRDefault="0055546E" w:rsidP="0055546E">
            <w:pPr>
              <w:rPr>
                <w:rFonts w:ascii="Calibri" w:hAnsi="Calibri" w:cs="Calibri"/>
                <w:sz w:val="22"/>
                <w:szCs w:val="22"/>
              </w:rPr>
            </w:pPr>
            <w:r>
              <w:rPr>
                <w:rFonts w:ascii="Calibri" w:hAnsi="Calibri" w:cs="Calibri"/>
                <w:sz w:val="22"/>
                <w:szCs w:val="22"/>
              </w:rPr>
              <w:t>Elektronisch postadres waaronder het subject in de regel bereikbaar is.</w:t>
            </w:r>
          </w:p>
        </w:tc>
        <w:tc>
          <w:tcPr>
            <w:tcW w:w="500" w:type="pct"/>
            <w:tcBorders>
              <w:top w:val="nil"/>
              <w:left w:val="nil"/>
              <w:bottom w:val="nil"/>
              <w:right w:val="nil"/>
            </w:tcBorders>
            <w:hideMark/>
          </w:tcPr>
          <w:p w14:paraId="03956105" w14:textId="77777777" w:rsidR="0055546E" w:rsidRDefault="0055546E" w:rsidP="0055546E">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14B7C05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403561B" w14:textId="77777777" w:rsidTr="0055546E">
        <w:trPr>
          <w:tblCellSpacing w:w="15" w:type="dxa"/>
        </w:trPr>
        <w:tc>
          <w:tcPr>
            <w:tcW w:w="250" w:type="pct"/>
            <w:tcBorders>
              <w:top w:val="nil"/>
              <w:left w:val="nil"/>
              <w:bottom w:val="nil"/>
              <w:right w:val="nil"/>
            </w:tcBorders>
            <w:hideMark/>
          </w:tcPr>
          <w:p w14:paraId="6506DB5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1A5075" w14:textId="77777777" w:rsidR="0055546E" w:rsidRDefault="0055546E" w:rsidP="0055546E">
            <w:pPr>
              <w:rPr>
                <w:rFonts w:ascii="Calibri" w:hAnsi="Calibri" w:cs="Calibri"/>
                <w:sz w:val="22"/>
                <w:szCs w:val="22"/>
              </w:rPr>
            </w:pPr>
            <w:r>
              <w:rPr>
                <w:rFonts w:ascii="Calibri" w:hAnsi="Calibri" w:cs="Calibri"/>
                <w:sz w:val="22"/>
                <w:szCs w:val="22"/>
              </w:rPr>
              <w:t xml:space="preserve">Fax-nummer </w:t>
            </w:r>
          </w:p>
        </w:tc>
        <w:tc>
          <w:tcPr>
            <w:tcW w:w="2500" w:type="pct"/>
            <w:tcBorders>
              <w:top w:val="nil"/>
              <w:left w:val="nil"/>
              <w:bottom w:val="nil"/>
              <w:right w:val="nil"/>
            </w:tcBorders>
            <w:hideMark/>
          </w:tcPr>
          <w:p w14:paraId="338D71E5" w14:textId="77777777" w:rsidR="0055546E" w:rsidRDefault="0055546E" w:rsidP="0055546E">
            <w:pPr>
              <w:rPr>
                <w:rFonts w:ascii="Calibri" w:hAnsi="Calibri" w:cs="Calibri"/>
                <w:sz w:val="22"/>
                <w:szCs w:val="22"/>
              </w:rPr>
            </w:pPr>
            <w:r>
              <w:rPr>
                <w:rFonts w:ascii="Calibri" w:hAnsi="Calibri" w:cs="Calibri"/>
                <w:sz w:val="22"/>
                <w:szCs w:val="22"/>
              </w:rPr>
              <w:t>Faxnummer waaronder het subject in de regel bereikbaar is.</w:t>
            </w:r>
          </w:p>
        </w:tc>
        <w:tc>
          <w:tcPr>
            <w:tcW w:w="500" w:type="pct"/>
            <w:tcBorders>
              <w:top w:val="nil"/>
              <w:left w:val="nil"/>
              <w:bottom w:val="nil"/>
              <w:right w:val="nil"/>
            </w:tcBorders>
            <w:hideMark/>
          </w:tcPr>
          <w:p w14:paraId="54572C6A"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2F4FD0A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2B49ECB" w14:textId="77777777" w:rsidTr="0055546E">
        <w:trPr>
          <w:tblCellSpacing w:w="15" w:type="dxa"/>
        </w:trPr>
        <w:tc>
          <w:tcPr>
            <w:tcW w:w="250" w:type="pct"/>
            <w:tcBorders>
              <w:top w:val="nil"/>
              <w:left w:val="nil"/>
              <w:bottom w:val="nil"/>
              <w:right w:val="nil"/>
            </w:tcBorders>
            <w:hideMark/>
          </w:tcPr>
          <w:p w14:paraId="2F0B045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B1DF09"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46C631EA" w14:textId="77777777" w:rsidR="0055546E" w:rsidRDefault="0055546E" w:rsidP="0055546E">
            <w:pPr>
              <w:rPr>
                <w:rFonts w:ascii="Calibri" w:hAnsi="Calibri" w:cs="Calibri"/>
                <w:sz w:val="22"/>
                <w:szCs w:val="22"/>
              </w:rPr>
            </w:pPr>
            <w:r>
              <w:rPr>
                <w:rFonts w:ascii="Calibri" w:hAnsi="Calibri" w:cs="Calibri"/>
                <w:sz w:val="22"/>
                <w:szCs w:val="22"/>
              </w:rPr>
              <w:t xml:space="preserve">De gegevens inzake de bankrekening waarmee het SUBJECT in de regel financieel communiceert. </w:t>
            </w:r>
          </w:p>
        </w:tc>
        <w:tc>
          <w:tcPr>
            <w:tcW w:w="500" w:type="pct"/>
            <w:tcBorders>
              <w:top w:val="nil"/>
              <w:left w:val="nil"/>
              <w:bottom w:val="nil"/>
              <w:right w:val="nil"/>
            </w:tcBorders>
            <w:hideMark/>
          </w:tcPr>
          <w:p w14:paraId="3C75A916"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08E48AFC"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276D0F9E" w14:textId="77777777" w:rsidTr="0055546E">
        <w:trPr>
          <w:tblCellSpacing w:w="15" w:type="dxa"/>
        </w:trPr>
        <w:tc>
          <w:tcPr>
            <w:tcW w:w="250" w:type="pct"/>
            <w:tcBorders>
              <w:top w:val="nil"/>
              <w:left w:val="nil"/>
              <w:bottom w:val="nil"/>
              <w:right w:val="nil"/>
            </w:tcBorders>
            <w:hideMark/>
          </w:tcPr>
          <w:p w14:paraId="263CA2E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41FA2A" w14:textId="77777777" w:rsidR="0055546E" w:rsidRDefault="0055546E" w:rsidP="0055546E">
            <w:pPr>
              <w:rPr>
                <w:rFonts w:ascii="Calibri" w:hAnsi="Calibri" w:cs="Calibri"/>
                <w:sz w:val="22"/>
                <w:szCs w:val="22"/>
              </w:rPr>
            </w:pPr>
            <w:r>
              <w:rPr>
                <w:rFonts w:ascii="Calibri" w:hAnsi="Calibri" w:cs="Calibri"/>
                <w:sz w:val="22"/>
                <w:szCs w:val="22"/>
              </w:rPr>
              <w:t xml:space="preserve">- IBAN </w:t>
            </w:r>
          </w:p>
        </w:tc>
        <w:tc>
          <w:tcPr>
            <w:tcW w:w="2500" w:type="pct"/>
            <w:tcBorders>
              <w:top w:val="nil"/>
              <w:left w:val="nil"/>
              <w:bottom w:val="nil"/>
              <w:right w:val="nil"/>
            </w:tcBorders>
            <w:hideMark/>
          </w:tcPr>
          <w:p w14:paraId="21270855" w14:textId="77777777" w:rsidR="0055546E" w:rsidRDefault="0055546E" w:rsidP="0055546E">
            <w:pPr>
              <w:rPr>
                <w:rFonts w:ascii="Calibri" w:hAnsi="Calibri" w:cs="Calibri"/>
                <w:sz w:val="22"/>
                <w:szCs w:val="22"/>
              </w:rPr>
            </w:pPr>
            <w:r>
              <w:rPr>
                <w:rFonts w:ascii="Calibri" w:hAnsi="Calibri" w:cs="Calibri"/>
                <w:sz w:val="22"/>
                <w:szCs w:val="22"/>
              </w:rPr>
              <w:t xml:space="preserve">Het internationaal bankrekeningnummer, zoals dat door een bankinstelling als identificator aan een overeenkomst tussen de bank en een of meer subjecten wordt toegekend, op basis waarvan het SUBJECT in de regel internationaal financieel communiceert. </w:t>
            </w:r>
          </w:p>
        </w:tc>
        <w:tc>
          <w:tcPr>
            <w:tcW w:w="500" w:type="pct"/>
            <w:tcBorders>
              <w:top w:val="nil"/>
              <w:left w:val="nil"/>
              <w:bottom w:val="nil"/>
              <w:right w:val="nil"/>
            </w:tcBorders>
            <w:hideMark/>
          </w:tcPr>
          <w:p w14:paraId="71776E15" w14:textId="77777777" w:rsidR="0055546E" w:rsidRDefault="0055546E" w:rsidP="0055546E">
            <w:pPr>
              <w:rPr>
                <w:rFonts w:ascii="Calibri" w:hAnsi="Calibri" w:cs="Calibri"/>
                <w:sz w:val="22"/>
                <w:szCs w:val="22"/>
              </w:rPr>
            </w:pPr>
            <w:r>
              <w:rPr>
                <w:rFonts w:ascii="Calibri" w:hAnsi="Calibri" w:cs="Calibri"/>
                <w:sz w:val="22"/>
                <w:szCs w:val="22"/>
              </w:rPr>
              <w:t xml:space="preserve">AN34 </w:t>
            </w:r>
          </w:p>
        </w:tc>
        <w:tc>
          <w:tcPr>
            <w:tcW w:w="500" w:type="pct"/>
            <w:tcBorders>
              <w:top w:val="nil"/>
              <w:left w:val="nil"/>
              <w:bottom w:val="nil"/>
              <w:right w:val="nil"/>
            </w:tcBorders>
            <w:hideMark/>
          </w:tcPr>
          <w:p w14:paraId="0DC7073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2856F06" w14:textId="77777777" w:rsidTr="0055546E">
        <w:trPr>
          <w:tblCellSpacing w:w="15" w:type="dxa"/>
        </w:trPr>
        <w:tc>
          <w:tcPr>
            <w:tcW w:w="250" w:type="pct"/>
            <w:tcBorders>
              <w:top w:val="nil"/>
              <w:left w:val="nil"/>
              <w:bottom w:val="nil"/>
              <w:right w:val="nil"/>
            </w:tcBorders>
            <w:hideMark/>
          </w:tcPr>
          <w:p w14:paraId="1DFCE82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A640701" w14:textId="77777777" w:rsidR="0055546E" w:rsidRDefault="0055546E" w:rsidP="0055546E">
            <w:pPr>
              <w:rPr>
                <w:rFonts w:ascii="Calibri" w:hAnsi="Calibri" w:cs="Calibri"/>
                <w:sz w:val="22"/>
                <w:szCs w:val="22"/>
              </w:rPr>
            </w:pPr>
            <w:r>
              <w:rPr>
                <w:rFonts w:ascii="Calibri" w:hAnsi="Calibri" w:cs="Calibri"/>
                <w:sz w:val="22"/>
                <w:szCs w:val="22"/>
              </w:rPr>
              <w:t xml:space="preserve">- BIC </w:t>
            </w:r>
          </w:p>
        </w:tc>
        <w:tc>
          <w:tcPr>
            <w:tcW w:w="2500" w:type="pct"/>
            <w:tcBorders>
              <w:top w:val="nil"/>
              <w:left w:val="nil"/>
              <w:bottom w:val="nil"/>
              <w:right w:val="nil"/>
            </w:tcBorders>
            <w:hideMark/>
          </w:tcPr>
          <w:p w14:paraId="3A6D601F" w14:textId="77777777" w:rsidR="0055546E" w:rsidRDefault="0055546E" w:rsidP="0055546E">
            <w:pPr>
              <w:rPr>
                <w:rFonts w:ascii="Calibri" w:hAnsi="Calibri" w:cs="Calibri"/>
                <w:sz w:val="22"/>
                <w:szCs w:val="22"/>
              </w:rPr>
            </w:pPr>
            <w:r>
              <w:rPr>
                <w:rFonts w:ascii="Calibri" w:hAnsi="Calibri" w:cs="Calibri"/>
                <w:sz w:val="22"/>
                <w:szCs w:val="22"/>
              </w:rPr>
              <w:t xml:space="preserve">De unieke code van de bankinstelling waar het SUBJECT het bankrekeningnummer heeft waarmee het subject in de regel internationaal financieel communiceert. </w:t>
            </w:r>
          </w:p>
        </w:tc>
        <w:tc>
          <w:tcPr>
            <w:tcW w:w="500" w:type="pct"/>
            <w:tcBorders>
              <w:top w:val="nil"/>
              <w:left w:val="nil"/>
              <w:bottom w:val="nil"/>
              <w:right w:val="nil"/>
            </w:tcBorders>
            <w:hideMark/>
          </w:tcPr>
          <w:p w14:paraId="110D45EE" w14:textId="77777777" w:rsidR="0055546E" w:rsidRDefault="0055546E" w:rsidP="0055546E">
            <w:pPr>
              <w:rPr>
                <w:rFonts w:ascii="Calibri" w:hAnsi="Calibri" w:cs="Calibri"/>
                <w:sz w:val="22"/>
                <w:szCs w:val="22"/>
              </w:rPr>
            </w:pPr>
            <w:r>
              <w:rPr>
                <w:rFonts w:ascii="Calibri" w:hAnsi="Calibri" w:cs="Calibri"/>
                <w:sz w:val="22"/>
                <w:szCs w:val="22"/>
              </w:rPr>
              <w:t xml:space="preserve">AN11 </w:t>
            </w:r>
          </w:p>
        </w:tc>
        <w:tc>
          <w:tcPr>
            <w:tcW w:w="500" w:type="pct"/>
            <w:tcBorders>
              <w:top w:val="nil"/>
              <w:left w:val="nil"/>
              <w:bottom w:val="nil"/>
              <w:right w:val="nil"/>
            </w:tcBorders>
            <w:hideMark/>
          </w:tcPr>
          <w:p w14:paraId="45406592"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BCDE7B5" w14:textId="77777777" w:rsidTr="0055546E">
        <w:trPr>
          <w:tblCellSpacing w:w="15" w:type="dxa"/>
        </w:trPr>
        <w:tc>
          <w:tcPr>
            <w:tcW w:w="250" w:type="pct"/>
            <w:tcBorders>
              <w:top w:val="nil"/>
              <w:left w:val="nil"/>
              <w:bottom w:val="nil"/>
              <w:right w:val="nil"/>
            </w:tcBorders>
            <w:hideMark/>
          </w:tcPr>
          <w:p w14:paraId="640122F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A7BCF2"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30084783" w14:textId="77777777" w:rsidR="0055546E" w:rsidRDefault="0055546E" w:rsidP="0055546E">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48AC3DE3"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12CF0A61"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72AF8AA6" w14:textId="77777777" w:rsidTr="0055546E">
        <w:trPr>
          <w:tblCellSpacing w:w="15" w:type="dxa"/>
        </w:trPr>
        <w:tc>
          <w:tcPr>
            <w:tcW w:w="250" w:type="pct"/>
            <w:tcBorders>
              <w:top w:val="nil"/>
              <w:left w:val="nil"/>
              <w:bottom w:val="nil"/>
              <w:right w:val="nil"/>
            </w:tcBorders>
            <w:hideMark/>
          </w:tcPr>
          <w:p w14:paraId="153ED4A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702870"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37CC2582" w14:textId="77777777" w:rsidR="0055546E" w:rsidRDefault="0055546E" w:rsidP="0055546E">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2DC7B762"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61D2E532"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0B989C9E" w14:textId="77777777" w:rsidTr="0055546E">
        <w:trPr>
          <w:tblCellSpacing w:w="15" w:type="dxa"/>
        </w:trPr>
        <w:tc>
          <w:tcPr>
            <w:tcW w:w="250" w:type="pct"/>
            <w:tcBorders>
              <w:top w:val="nil"/>
              <w:left w:val="nil"/>
              <w:bottom w:val="nil"/>
              <w:right w:val="nil"/>
            </w:tcBorders>
            <w:hideMark/>
          </w:tcPr>
          <w:p w14:paraId="5366FA3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098F541"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77059514" w14:textId="77777777" w:rsidR="0055546E" w:rsidRDefault="0055546E" w:rsidP="0055546E">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2C3511A2"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0AF246F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A600140" w14:textId="77777777" w:rsidTr="0055546E">
        <w:trPr>
          <w:tblCellSpacing w:w="15" w:type="dxa"/>
        </w:trPr>
        <w:tc>
          <w:tcPr>
            <w:tcW w:w="250" w:type="pct"/>
            <w:tcBorders>
              <w:top w:val="nil"/>
              <w:left w:val="nil"/>
              <w:bottom w:val="nil"/>
              <w:right w:val="nil"/>
            </w:tcBorders>
            <w:hideMark/>
          </w:tcPr>
          <w:p w14:paraId="78BCFFA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A9D5D0"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5F7C3C24" w14:textId="77777777" w:rsidR="0055546E" w:rsidRDefault="0055546E" w:rsidP="0055546E">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3C1C1808"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1CD2B46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D1800D6" w14:textId="77777777" w:rsidTr="0055546E">
        <w:trPr>
          <w:tblCellSpacing w:w="15" w:type="dxa"/>
        </w:trPr>
        <w:tc>
          <w:tcPr>
            <w:tcW w:w="250" w:type="pct"/>
            <w:tcBorders>
              <w:top w:val="nil"/>
              <w:left w:val="nil"/>
              <w:bottom w:val="nil"/>
              <w:right w:val="nil"/>
            </w:tcBorders>
            <w:hideMark/>
          </w:tcPr>
          <w:p w14:paraId="301CDDA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70FF20" w14:textId="77777777" w:rsidR="0055546E" w:rsidRDefault="0055546E" w:rsidP="0055546E">
            <w:pPr>
              <w:rPr>
                <w:rFonts w:ascii="Calibri" w:hAnsi="Calibri" w:cs="Calibri"/>
                <w:sz w:val="22"/>
                <w:szCs w:val="22"/>
              </w:rPr>
            </w:pPr>
            <w:r>
              <w:rPr>
                <w:rFonts w:ascii="Calibri" w:hAnsi="Calibri" w:cs="Calibri"/>
                <w:sz w:val="22"/>
                <w:szCs w:val="22"/>
              </w:rPr>
              <w:t xml:space="preserve">- Land </w:t>
            </w:r>
          </w:p>
        </w:tc>
        <w:tc>
          <w:tcPr>
            <w:tcW w:w="2500" w:type="pct"/>
            <w:tcBorders>
              <w:top w:val="nil"/>
              <w:left w:val="nil"/>
              <w:bottom w:val="nil"/>
              <w:right w:val="nil"/>
            </w:tcBorders>
            <w:hideMark/>
          </w:tcPr>
          <w:p w14:paraId="2FF86131" w14:textId="77777777" w:rsidR="0055546E" w:rsidRDefault="0055546E" w:rsidP="0055546E">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66B56439" w14:textId="77777777" w:rsidR="0055546E" w:rsidRDefault="0055546E" w:rsidP="0055546E">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57D2CD3A"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412F3BE" w14:textId="77777777" w:rsidTr="0055546E">
        <w:trPr>
          <w:tblCellSpacing w:w="15" w:type="dxa"/>
        </w:trPr>
        <w:tc>
          <w:tcPr>
            <w:tcW w:w="250" w:type="pct"/>
            <w:tcBorders>
              <w:top w:val="nil"/>
              <w:left w:val="nil"/>
              <w:bottom w:val="nil"/>
              <w:right w:val="nil"/>
            </w:tcBorders>
            <w:hideMark/>
          </w:tcPr>
          <w:p w14:paraId="2CE4F89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22AE4C"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38857ED7" w14:textId="77777777" w:rsidR="0055546E" w:rsidRDefault="0055546E" w:rsidP="0055546E">
            <w:pPr>
              <w:rPr>
                <w:rFonts w:ascii="Calibri" w:hAnsi="Calibri" w:cs="Calibri"/>
                <w:sz w:val="22"/>
                <w:szCs w:val="22"/>
              </w:rPr>
            </w:pPr>
            <w:r>
              <w:rPr>
                <w:rFonts w:ascii="Calibri" w:hAnsi="Calibri" w:cs="Calibri"/>
                <w:sz w:val="22"/>
                <w:szCs w:val="22"/>
              </w:rPr>
              <w:t xml:space="preserve">Gegevens over de naam van de NATUURLIJK PERSOON </w:t>
            </w:r>
          </w:p>
        </w:tc>
        <w:tc>
          <w:tcPr>
            <w:tcW w:w="500" w:type="pct"/>
            <w:tcBorders>
              <w:top w:val="nil"/>
              <w:left w:val="nil"/>
              <w:bottom w:val="nil"/>
              <w:right w:val="nil"/>
            </w:tcBorders>
            <w:hideMark/>
          </w:tcPr>
          <w:p w14:paraId="745FC0CA"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1873F88D" w14:textId="77777777" w:rsidR="0055546E" w:rsidRDefault="0055546E" w:rsidP="0055546E">
            <w:pPr>
              <w:rPr>
                <w:rFonts w:ascii="Calibri" w:hAnsi="Calibri" w:cs="Calibri"/>
                <w:sz w:val="22"/>
                <w:szCs w:val="22"/>
              </w:rPr>
            </w:pPr>
            <w:r>
              <w:rPr>
                <w:rFonts w:ascii="Calibri" w:hAnsi="Calibri" w:cs="Calibri"/>
                <w:sz w:val="22"/>
                <w:szCs w:val="22"/>
              </w:rPr>
              <w:t xml:space="preserve">1 </w:t>
            </w:r>
          </w:p>
        </w:tc>
      </w:tr>
      <w:tr w:rsidR="0055546E" w14:paraId="709B243E" w14:textId="77777777" w:rsidTr="0055546E">
        <w:trPr>
          <w:tblCellSpacing w:w="15" w:type="dxa"/>
        </w:trPr>
        <w:tc>
          <w:tcPr>
            <w:tcW w:w="250" w:type="pct"/>
            <w:tcBorders>
              <w:top w:val="nil"/>
              <w:left w:val="nil"/>
              <w:bottom w:val="nil"/>
              <w:right w:val="nil"/>
            </w:tcBorders>
            <w:hideMark/>
          </w:tcPr>
          <w:p w14:paraId="561D948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D86E24" w14:textId="77777777" w:rsidR="0055546E" w:rsidRDefault="0055546E" w:rsidP="0055546E">
            <w:pPr>
              <w:rPr>
                <w:rFonts w:ascii="Calibri" w:hAnsi="Calibri" w:cs="Calibri"/>
                <w:sz w:val="22"/>
                <w:szCs w:val="22"/>
              </w:rPr>
            </w:pPr>
            <w:r>
              <w:rPr>
                <w:rFonts w:ascii="Calibri" w:hAnsi="Calibri" w:cs="Calibri"/>
                <w:sz w:val="22"/>
                <w:szCs w:val="22"/>
              </w:rPr>
              <w:t xml:space="preserve">- Voornamen </w:t>
            </w:r>
          </w:p>
        </w:tc>
        <w:tc>
          <w:tcPr>
            <w:tcW w:w="2500" w:type="pct"/>
            <w:tcBorders>
              <w:top w:val="nil"/>
              <w:left w:val="nil"/>
              <w:bottom w:val="nil"/>
              <w:right w:val="nil"/>
            </w:tcBorders>
            <w:hideMark/>
          </w:tcPr>
          <w:p w14:paraId="55062628" w14:textId="77777777" w:rsidR="0055546E" w:rsidRDefault="0055546E" w:rsidP="0055546E">
            <w:pPr>
              <w:rPr>
                <w:rFonts w:ascii="Calibri" w:hAnsi="Calibri" w:cs="Calibri"/>
                <w:sz w:val="22"/>
                <w:szCs w:val="22"/>
              </w:rPr>
            </w:pPr>
            <w:r>
              <w:rPr>
                <w:rFonts w:ascii="Calibri" w:hAnsi="Calibri" w:cs="Calibri"/>
                <w:sz w:val="22"/>
                <w:szCs w:val="22"/>
              </w:rPr>
              <w:t xml:space="preserve">De verzameling namen die, gescheiden door spaties, aan de geslachtsnaam voorafgaat. </w:t>
            </w:r>
          </w:p>
        </w:tc>
        <w:tc>
          <w:tcPr>
            <w:tcW w:w="500" w:type="pct"/>
            <w:tcBorders>
              <w:top w:val="nil"/>
              <w:left w:val="nil"/>
              <w:bottom w:val="nil"/>
              <w:right w:val="nil"/>
            </w:tcBorders>
            <w:hideMark/>
          </w:tcPr>
          <w:p w14:paraId="67F2A685" w14:textId="77777777" w:rsidR="0055546E" w:rsidRDefault="0055546E" w:rsidP="0055546E">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62EB1BEC"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0080882" w14:textId="77777777" w:rsidTr="0055546E">
        <w:trPr>
          <w:tblCellSpacing w:w="15" w:type="dxa"/>
        </w:trPr>
        <w:tc>
          <w:tcPr>
            <w:tcW w:w="250" w:type="pct"/>
            <w:tcBorders>
              <w:top w:val="nil"/>
              <w:left w:val="nil"/>
              <w:bottom w:val="nil"/>
              <w:right w:val="nil"/>
            </w:tcBorders>
            <w:hideMark/>
          </w:tcPr>
          <w:p w14:paraId="0ACA53D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000A26" w14:textId="77777777" w:rsidR="0055546E" w:rsidRDefault="0055546E" w:rsidP="0055546E">
            <w:pPr>
              <w:rPr>
                <w:rFonts w:ascii="Calibri" w:hAnsi="Calibri" w:cs="Calibri"/>
                <w:sz w:val="22"/>
                <w:szCs w:val="22"/>
              </w:rPr>
            </w:pPr>
            <w:r>
              <w:rPr>
                <w:rFonts w:ascii="Calibri" w:hAnsi="Calibri" w:cs="Calibri"/>
                <w:sz w:val="22"/>
                <w:szCs w:val="22"/>
              </w:rPr>
              <w:t xml:space="preserve">- Geslachtsnaam </w:t>
            </w:r>
          </w:p>
        </w:tc>
        <w:tc>
          <w:tcPr>
            <w:tcW w:w="2500" w:type="pct"/>
            <w:tcBorders>
              <w:top w:val="nil"/>
              <w:left w:val="nil"/>
              <w:bottom w:val="nil"/>
              <w:right w:val="nil"/>
            </w:tcBorders>
            <w:hideMark/>
          </w:tcPr>
          <w:p w14:paraId="0F920483" w14:textId="77777777" w:rsidR="0055546E" w:rsidRDefault="0055546E" w:rsidP="0055546E">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c>
          <w:tcPr>
            <w:tcW w:w="500" w:type="pct"/>
            <w:tcBorders>
              <w:top w:val="nil"/>
              <w:left w:val="nil"/>
              <w:bottom w:val="nil"/>
              <w:right w:val="nil"/>
            </w:tcBorders>
            <w:hideMark/>
          </w:tcPr>
          <w:p w14:paraId="6FC3CB9C" w14:textId="77777777" w:rsidR="0055546E" w:rsidRDefault="0055546E" w:rsidP="0055546E">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45671E73"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1F5E6572" w14:textId="77777777" w:rsidTr="0055546E">
        <w:trPr>
          <w:tblCellSpacing w:w="15" w:type="dxa"/>
        </w:trPr>
        <w:tc>
          <w:tcPr>
            <w:tcW w:w="250" w:type="pct"/>
            <w:tcBorders>
              <w:top w:val="nil"/>
              <w:left w:val="nil"/>
              <w:bottom w:val="nil"/>
              <w:right w:val="nil"/>
            </w:tcBorders>
            <w:hideMark/>
          </w:tcPr>
          <w:p w14:paraId="6F3B17D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0DE71F" w14:textId="77777777" w:rsidR="0055546E" w:rsidRDefault="0055546E" w:rsidP="0055546E">
            <w:pPr>
              <w:rPr>
                <w:rFonts w:ascii="Calibri" w:hAnsi="Calibri" w:cs="Calibri"/>
                <w:sz w:val="22"/>
                <w:szCs w:val="22"/>
              </w:rPr>
            </w:pPr>
            <w:r>
              <w:rPr>
                <w:rFonts w:ascii="Calibri" w:hAnsi="Calibri" w:cs="Calibri"/>
                <w:sz w:val="22"/>
                <w:szCs w:val="22"/>
              </w:rPr>
              <w:t xml:space="preserve">- Voorvoegsels geslachtsnaam </w:t>
            </w:r>
          </w:p>
        </w:tc>
        <w:tc>
          <w:tcPr>
            <w:tcW w:w="2500" w:type="pct"/>
            <w:tcBorders>
              <w:top w:val="nil"/>
              <w:left w:val="nil"/>
              <w:bottom w:val="nil"/>
              <w:right w:val="nil"/>
            </w:tcBorders>
            <w:hideMark/>
          </w:tcPr>
          <w:p w14:paraId="356878A3" w14:textId="77777777" w:rsidR="0055546E" w:rsidRDefault="0055546E" w:rsidP="0055546E">
            <w:pPr>
              <w:rPr>
                <w:rFonts w:ascii="Calibri" w:hAnsi="Calibri" w:cs="Calibri"/>
                <w:sz w:val="22"/>
                <w:szCs w:val="22"/>
              </w:rPr>
            </w:pPr>
            <w:r>
              <w:rPr>
                <w:rFonts w:ascii="Calibri" w:hAnsi="Calibri" w:cs="Calibri"/>
                <w:sz w:val="22"/>
                <w:szCs w:val="22"/>
              </w:rPr>
              <w:t xml:space="preserve">Dat deel van de geslachtsnaam dat voorkomt in de Voorvoegseltabel en, gescheiden door een spatie, vooraf gaat aan de rest van de geslachtsnaam. </w:t>
            </w:r>
          </w:p>
        </w:tc>
        <w:tc>
          <w:tcPr>
            <w:tcW w:w="500" w:type="pct"/>
            <w:tcBorders>
              <w:top w:val="nil"/>
              <w:left w:val="nil"/>
              <w:bottom w:val="nil"/>
              <w:right w:val="nil"/>
            </w:tcBorders>
            <w:hideMark/>
          </w:tcPr>
          <w:p w14:paraId="03E8E008" w14:textId="77777777" w:rsidR="0055546E" w:rsidRDefault="0055546E" w:rsidP="0055546E">
            <w:pPr>
              <w:rPr>
                <w:rFonts w:ascii="Calibri" w:hAnsi="Calibri" w:cs="Calibri"/>
                <w:sz w:val="22"/>
                <w:szCs w:val="22"/>
              </w:rPr>
            </w:pPr>
            <w:r>
              <w:rPr>
                <w:rFonts w:ascii="Calibri" w:hAnsi="Calibri" w:cs="Calibri"/>
                <w:sz w:val="22"/>
                <w:szCs w:val="22"/>
              </w:rPr>
              <w:t xml:space="preserve">VOORVOEGSEL </w:t>
            </w:r>
          </w:p>
        </w:tc>
        <w:tc>
          <w:tcPr>
            <w:tcW w:w="500" w:type="pct"/>
            <w:tcBorders>
              <w:top w:val="nil"/>
              <w:left w:val="nil"/>
              <w:bottom w:val="nil"/>
              <w:right w:val="nil"/>
            </w:tcBorders>
            <w:hideMark/>
          </w:tcPr>
          <w:p w14:paraId="17E74C1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A488799" w14:textId="77777777" w:rsidTr="0055546E">
        <w:trPr>
          <w:tblCellSpacing w:w="15" w:type="dxa"/>
        </w:trPr>
        <w:tc>
          <w:tcPr>
            <w:tcW w:w="250" w:type="pct"/>
            <w:tcBorders>
              <w:top w:val="nil"/>
              <w:left w:val="nil"/>
              <w:bottom w:val="nil"/>
              <w:right w:val="nil"/>
            </w:tcBorders>
            <w:hideMark/>
          </w:tcPr>
          <w:p w14:paraId="0366998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1BFAED" w14:textId="77777777" w:rsidR="0055546E" w:rsidRDefault="0055546E" w:rsidP="0055546E">
            <w:pPr>
              <w:rPr>
                <w:rFonts w:ascii="Calibri" w:hAnsi="Calibri" w:cs="Calibri"/>
                <w:sz w:val="22"/>
                <w:szCs w:val="22"/>
              </w:rPr>
            </w:pPr>
            <w:r>
              <w:rPr>
                <w:rFonts w:ascii="Calibri" w:hAnsi="Calibri" w:cs="Calibri"/>
                <w:sz w:val="22"/>
                <w:szCs w:val="22"/>
              </w:rPr>
              <w:t xml:space="preserve">- Adellijke titel </w:t>
            </w:r>
          </w:p>
        </w:tc>
        <w:tc>
          <w:tcPr>
            <w:tcW w:w="2500" w:type="pct"/>
            <w:tcBorders>
              <w:top w:val="nil"/>
              <w:left w:val="nil"/>
              <w:bottom w:val="nil"/>
              <w:right w:val="nil"/>
            </w:tcBorders>
            <w:hideMark/>
          </w:tcPr>
          <w:p w14:paraId="567622C0" w14:textId="77777777" w:rsidR="0055546E" w:rsidRDefault="0055546E" w:rsidP="0055546E">
            <w:pPr>
              <w:rPr>
                <w:rFonts w:ascii="Calibri" w:hAnsi="Calibri" w:cs="Calibri"/>
                <w:sz w:val="22"/>
                <w:szCs w:val="22"/>
              </w:rPr>
            </w:pPr>
            <w:r>
              <w:rPr>
                <w:rFonts w:ascii="Calibri" w:hAnsi="Calibri" w:cs="Calibri"/>
                <w:sz w:val="22"/>
                <w:szCs w:val="22"/>
              </w:rPr>
              <w:t xml:space="preserve">Een omschrijving die aangeeft welke titel of welk predikaat behoort tot de naam (bij adellijke titel geslachtsnaam, bij predikaat voornaam). </w:t>
            </w:r>
          </w:p>
        </w:tc>
        <w:tc>
          <w:tcPr>
            <w:tcW w:w="500" w:type="pct"/>
            <w:tcBorders>
              <w:top w:val="nil"/>
              <w:left w:val="nil"/>
              <w:bottom w:val="nil"/>
              <w:right w:val="nil"/>
            </w:tcBorders>
            <w:hideMark/>
          </w:tcPr>
          <w:p w14:paraId="0D1FF2A0" w14:textId="77777777" w:rsidR="0055546E" w:rsidRDefault="0055546E" w:rsidP="0055546E">
            <w:pPr>
              <w:rPr>
                <w:rFonts w:ascii="Calibri" w:hAnsi="Calibri" w:cs="Calibri"/>
                <w:sz w:val="22"/>
                <w:szCs w:val="22"/>
              </w:rPr>
            </w:pPr>
            <w:r>
              <w:rPr>
                <w:rFonts w:ascii="Calibri" w:hAnsi="Calibri" w:cs="Calibri"/>
                <w:sz w:val="22"/>
                <w:szCs w:val="22"/>
              </w:rPr>
              <w:t xml:space="preserve">ADELLIJKE </w:t>
            </w:r>
          </w:p>
        </w:tc>
        <w:tc>
          <w:tcPr>
            <w:tcW w:w="500" w:type="pct"/>
            <w:tcBorders>
              <w:top w:val="nil"/>
              <w:left w:val="nil"/>
              <w:bottom w:val="nil"/>
              <w:right w:val="nil"/>
            </w:tcBorders>
            <w:hideMark/>
          </w:tcPr>
          <w:p w14:paraId="1DAB938F"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CC41315" w14:textId="77777777" w:rsidTr="0055546E">
        <w:trPr>
          <w:tblCellSpacing w:w="15" w:type="dxa"/>
        </w:trPr>
        <w:tc>
          <w:tcPr>
            <w:tcW w:w="250" w:type="pct"/>
            <w:tcBorders>
              <w:top w:val="nil"/>
              <w:left w:val="nil"/>
              <w:bottom w:val="nil"/>
              <w:right w:val="nil"/>
            </w:tcBorders>
            <w:hideMark/>
          </w:tcPr>
          <w:p w14:paraId="2B86F0B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CC96A8" w14:textId="77777777" w:rsidR="0055546E" w:rsidRDefault="0055546E" w:rsidP="0055546E">
            <w:pPr>
              <w:rPr>
                <w:rFonts w:ascii="Calibri" w:hAnsi="Calibri" w:cs="Calibri"/>
                <w:sz w:val="22"/>
                <w:szCs w:val="22"/>
              </w:rPr>
            </w:pPr>
            <w:r>
              <w:rPr>
                <w:rFonts w:ascii="Calibri" w:hAnsi="Calibri" w:cs="Calibri"/>
                <w:sz w:val="22"/>
                <w:szCs w:val="22"/>
              </w:rPr>
              <w:t xml:space="preserve">/Correspondentieadres NATUURLIJK PERSOON : </w:t>
            </w:r>
          </w:p>
        </w:tc>
        <w:tc>
          <w:tcPr>
            <w:tcW w:w="2500" w:type="pct"/>
            <w:tcBorders>
              <w:top w:val="nil"/>
              <w:left w:val="nil"/>
              <w:bottom w:val="nil"/>
              <w:right w:val="nil"/>
            </w:tcBorders>
            <w:hideMark/>
          </w:tcPr>
          <w:p w14:paraId="2DBC9B80" w14:textId="77777777" w:rsidR="0055546E" w:rsidRDefault="0055546E" w:rsidP="0055546E">
            <w:pPr>
              <w:rPr>
                <w:rFonts w:ascii="Calibri" w:hAnsi="Calibri" w:cs="Calibri"/>
                <w:sz w:val="22"/>
                <w:szCs w:val="22"/>
              </w:rPr>
            </w:pPr>
            <w:r>
              <w:rPr>
                <w:rFonts w:ascii="Calibri" w:hAnsi="Calibri" w:cs="Calibri"/>
                <w:sz w:val="22"/>
                <w:szCs w:val="22"/>
              </w:rPr>
              <w:t xml:space="preserve">Het adres waarop de NATUURLIJK PERSOON in de regel schriftelijk bereikbaar is. </w:t>
            </w:r>
          </w:p>
        </w:tc>
        <w:tc>
          <w:tcPr>
            <w:tcW w:w="500" w:type="pct"/>
            <w:tcBorders>
              <w:top w:val="nil"/>
              <w:left w:val="nil"/>
              <w:bottom w:val="nil"/>
              <w:right w:val="nil"/>
            </w:tcBorders>
            <w:hideMark/>
          </w:tcPr>
          <w:p w14:paraId="37A649B4"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01664DD2"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1AD7264" w14:textId="77777777" w:rsidTr="0055546E">
        <w:trPr>
          <w:tblCellSpacing w:w="15" w:type="dxa"/>
        </w:trPr>
        <w:tc>
          <w:tcPr>
            <w:tcW w:w="250" w:type="pct"/>
            <w:tcBorders>
              <w:top w:val="nil"/>
              <w:left w:val="nil"/>
              <w:bottom w:val="nil"/>
              <w:right w:val="nil"/>
            </w:tcBorders>
            <w:hideMark/>
          </w:tcPr>
          <w:p w14:paraId="191CE36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4C8C09" w14:textId="77777777" w:rsidR="0055546E" w:rsidRDefault="0055546E" w:rsidP="0055546E">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07A4EFCB"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5D8FECE7"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75802F8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5CBFC84" w14:textId="77777777" w:rsidTr="0055546E">
        <w:trPr>
          <w:tblCellSpacing w:w="15" w:type="dxa"/>
        </w:trPr>
        <w:tc>
          <w:tcPr>
            <w:tcW w:w="250" w:type="pct"/>
            <w:tcBorders>
              <w:top w:val="nil"/>
              <w:left w:val="nil"/>
              <w:bottom w:val="nil"/>
              <w:right w:val="nil"/>
            </w:tcBorders>
            <w:hideMark/>
          </w:tcPr>
          <w:p w14:paraId="060A407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5802C6" w14:textId="77777777" w:rsidR="0055546E" w:rsidRDefault="0055546E" w:rsidP="0055546E">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156F5533"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6B245540"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6BE75C4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48DE2E5" w14:textId="77777777" w:rsidTr="0055546E">
        <w:trPr>
          <w:tblCellSpacing w:w="15" w:type="dxa"/>
        </w:trPr>
        <w:tc>
          <w:tcPr>
            <w:tcW w:w="250" w:type="pct"/>
            <w:tcBorders>
              <w:top w:val="nil"/>
              <w:left w:val="nil"/>
              <w:bottom w:val="nil"/>
              <w:right w:val="nil"/>
            </w:tcBorders>
            <w:hideMark/>
          </w:tcPr>
          <w:p w14:paraId="1DA31D0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59CB364" w14:textId="77777777" w:rsidR="0055546E" w:rsidRDefault="0055546E" w:rsidP="0055546E">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379AB8C1"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45AE8B25" w14:textId="77777777" w:rsidR="0055546E" w:rsidRDefault="0055546E" w:rsidP="0055546E">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541CEBC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DF83F2A" w14:textId="77777777" w:rsidTr="0055546E">
        <w:trPr>
          <w:tblCellSpacing w:w="15" w:type="dxa"/>
        </w:trPr>
        <w:tc>
          <w:tcPr>
            <w:tcW w:w="250" w:type="pct"/>
            <w:tcBorders>
              <w:top w:val="nil"/>
              <w:left w:val="nil"/>
              <w:bottom w:val="nil"/>
              <w:right w:val="nil"/>
            </w:tcBorders>
            <w:hideMark/>
          </w:tcPr>
          <w:p w14:paraId="02464E7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3D455B" w14:textId="77777777" w:rsidR="0055546E" w:rsidRDefault="0055546E" w:rsidP="0055546E">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6F9AA640" w14:textId="77777777" w:rsidR="0055546E" w:rsidRDefault="0055546E" w:rsidP="0055546E">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1AE8CF34"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061AB5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3C3E33B" w14:textId="77777777" w:rsidTr="0055546E">
        <w:trPr>
          <w:tblCellSpacing w:w="15" w:type="dxa"/>
        </w:trPr>
        <w:tc>
          <w:tcPr>
            <w:tcW w:w="250" w:type="pct"/>
            <w:tcBorders>
              <w:top w:val="nil"/>
              <w:left w:val="nil"/>
              <w:bottom w:val="nil"/>
              <w:right w:val="nil"/>
            </w:tcBorders>
            <w:hideMark/>
          </w:tcPr>
          <w:p w14:paraId="679C1E9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B4DD207" w14:textId="77777777" w:rsidR="0055546E" w:rsidRDefault="0055546E" w:rsidP="0055546E">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237F5493" w14:textId="77777777" w:rsidR="0055546E" w:rsidRDefault="0055546E" w:rsidP="0055546E">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66DC52F5" w14:textId="77777777" w:rsidR="0055546E" w:rsidRDefault="0055546E" w:rsidP="0055546E">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2D676CC1"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01899B2" w14:textId="77777777" w:rsidTr="0055546E">
        <w:trPr>
          <w:tblCellSpacing w:w="15" w:type="dxa"/>
        </w:trPr>
        <w:tc>
          <w:tcPr>
            <w:tcW w:w="250" w:type="pct"/>
            <w:tcBorders>
              <w:top w:val="nil"/>
              <w:left w:val="nil"/>
              <w:bottom w:val="nil"/>
              <w:right w:val="nil"/>
            </w:tcBorders>
            <w:hideMark/>
          </w:tcPr>
          <w:p w14:paraId="3CF1345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71A249" w14:textId="77777777" w:rsidR="0055546E" w:rsidRDefault="0055546E" w:rsidP="0055546E">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7E6B723A" w14:textId="77777777" w:rsidR="0055546E" w:rsidRDefault="0055546E" w:rsidP="0055546E">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7B0A259C"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4F51CC5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33F748A1" w14:textId="77777777" w:rsidTr="0055546E">
        <w:trPr>
          <w:tblCellSpacing w:w="15" w:type="dxa"/>
        </w:trPr>
        <w:tc>
          <w:tcPr>
            <w:tcW w:w="250" w:type="pct"/>
            <w:tcBorders>
              <w:top w:val="nil"/>
              <w:left w:val="nil"/>
              <w:bottom w:val="nil"/>
              <w:right w:val="nil"/>
            </w:tcBorders>
            <w:hideMark/>
          </w:tcPr>
          <w:p w14:paraId="1ACCF9B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948FDC"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125FD579"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018D41AD"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31D3E99"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1B1FDBFC" w14:textId="77777777" w:rsidTr="0055546E">
        <w:trPr>
          <w:tblCellSpacing w:w="15" w:type="dxa"/>
        </w:trPr>
        <w:tc>
          <w:tcPr>
            <w:tcW w:w="250" w:type="pct"/>
            <w:tcBorders>
              <w:top w:val="nil"/>
              <w:left w:val="nil"/>
              <w:bottom w:val="nil"/>
              <w:right w:val="nil"/>
            </w:tcBorders>
            <w:hideMark/>
          </w:tcPr>
          <w:p w14:paraId="30AA0DB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6DBD5D2"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3AA68FF3" w14:textId="77777777" w:rsidR="0055546E" w:rsidRDefault="0055546E" w:rsidP="0055546E">
            <w:pPr>
              <w:rPr>
                <w:rFonts w:ascii="Calibri" w:hAnsi="Calibri" w:cs="Calibri"/>
                <w:sz w:val="22"/>
                <w:szCs w:val="22"/>
              </w:rPr>
            </w:pPr>
            <w:r>
              <w:rPr>
                <w:rFonts w:ascii="Calibri" w:hAnsi="Calibri" w:cs="Calibri"/>
                <w:sz w:val="22"/>
                <w:szCs w:val="22"/>
              </w:rPr>
              <w:t xml:space="preserve">De naamgegevens waarmee de persoon heeft aangegeven aangeschreven te willen worden </w:t>
            </w:r>
          </w:p>
        </w:tc>
        <w:tc>
          <w:tcPr>
            <w:tcW w:w="500" w:type="pct"/>
            <w:tcBorders>
              <w:top w:val="nil"/>
              <w:left w:val="nil"/>
              <w:bottom w:val="nil"/>
              <w:right w:val="nil"/>
            </w:tcBorders>
            <w:hideMark/>
          </w:tcPr>
          <w:p w14:paraId="22ED3761"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01725B29"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0B6C2BFF" w14:textId="77777777" w:rsidTr="0055546E">
        <w:trPr>
          <w:tblCellSpacing w:w="15" w:type="dxa"/>
        </w:trPr>
        <w:tc>
          <w:tcPr>
            <w:tcW w:w="250" w:type="pct"/>
            <w:tcBorders>
              <w:top w:val="nil"/>
              <w:left w:val="nil"/>
              <w:bottom w:val="nil"/>
              <w:right w:val="nil"/>
            </w:tcBorders>
            <w:hideMark/>
          </w:tcPr>
          <w:p w14:paraId="30470CD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0C48596" w14:textId="77777777" w:rsidR="0055546E" w:rsidRDefault="0055546E" w:rsidP="0055546E">
            <w:pPr>
              <w:rPr>
                <w:rFonts w:ascii="Calibri" w:hAnsi="Calibri" w:cs="Calibri"/>
                <w:sz w:val="22"/>
                <w:szCs w:val="22"/>
              </w:rPr>
            </w:pPr>
            <w:r>
              <w:rPr>
                <w:rFonts w:ascii="Calibri" w:hAnsi="Calibri" w:cs="Calibri"/>
                <w:sz w:val="22"/>
                <w:szCs w:val="22"/>
              </w:rPr>
              <w:t xml:space="preserve">- Aanduiding aanschrijving </w:t>
            </w:r>
          </w:p>
        </w:tc>
        <w:tc>
          <w:tcPr>
            <w:tcW w:w="2500" w:type="pct"/>
            <w:tcBorders>
              <w:top w:val="nil"/>
              <w:left w:val="nil"/>
              <w:bottom w:val="nil"/>
              <w:right w:val="nil"/>
            </w:tcBorders>
            <w:hideMark/>
          </w:tcPr>
          <w:p w14:paraId="7E4595C8" w14:textId="77777777" w:rsidR="0055546E" w:rsidRDefault="0055546E" w:rsidP="0055546E">
            <w:pPr>
              <w:rPr>
                <w:rFonts w:ascii="Calibri" w:hAnsi="Calibri" w:cs="Calibri"/>
                <w:sz w:val="22"/>
                <w:szCs w:val="22"/>
              </w:rPr>
            </w:pPr>
            <w:r>
              <w:rPr>
                <w:rFonts w:ascii="Calibri" w:hAnsi="Calibri" w:cs="Calibri"/>
                <w:sz w:val="22"/>
                <w:szCs w:val="22"/>
              </w:rPr>
              <w:t>Een aanduiding voor de wijze van aanschrijving van de NATUURLIJKe PERSOON.</w:t>
            </w:r>
          </w:p>
        </w:tc>
        <w:tc>
          <w:tcPr>
            <w:tcW w:w="500" w:type="pct"/>
            <w:tcBorders>
              <w:top w:val="nil"/>
              <w:left w:val="nil"/>
              <w:bottom w:val="nil"/>
              <w:right w:val="nil"/>
            </w:tcBorders>
            <w:hideMark/>
          </w:tcPr>
          <w:p w14:paraId="4E900A63" w14:textId="77777777" w:rsidR="0055546E" w:rsidRDefault="0055546E" w:rsidP="0055546E">
            <w:pPr>
              <w:rPr>
                <w:rFonts w:ascii="Calibri" w:hAnsi="Calibri" w:cs="Calibri"/>
                <w:sz w:val="22"/>
                <w:szCs w:val="22"/>
              </w:rPr>
            </w:pPr>
            <w:r>
              <w:rPr>
                <w:rFonts w:ascii="Calibri" w:hAnsi="Calibri" w:cs="Calibri"/>
                <w:sz w:val="22"/>
                <w:szCs w:val="22"/>
              </w:rPr>
              <w:t xml:space="preserve">naamgebruik </w:t>
            </w:r>
          </w:p>
        </w:tc>
        <w:tc>
          <w:tcPr>
            <w:tcW w:w="500" w:type="pct"/>
            <w:tcBorders>
              <w:top w:val="nil"/>
              <w:left w:val="nil"/>
              <w:bottom w:val="nil"/>
              <w:right w:val="nil"/>
            </w:tcBorders>
            <w:hideMark/>
          </w:tcPr>
          <w:p w14:paraId="06EB496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05EA17AF" w14:textId="77777777" w:rsidTr="0055546E">
        <w:trPr>
          <w:tblCellSpacing w:w="15" w:type="dxa"/>
        </w:trPr>
        <w:tc>
          <w:tcPr>
            <w:tcW w:w="250" w:type="pct"/>
            <w:tcBorders>
              <w:top w:val="nil"/>
              <w:left w:val="nil"/>
              <w:bottom w:val="nil"/>
              <w:right w:val="nil"/>
            </w:tcBorders>
            <w:hideMark/>
          </w:tcPr>
          <w:p w14:paraId="4FE089D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415ADE9" w14:textId="77777777" w:rsidR="0055546E" w:rsidRDefault="0055546E" w:rsidP="0055546E">
            <w:pPr>
              <w:rPr>
                <w:rFonts w:ascii="Calibri" w:hAnsi="Calibri" w:cs="Calibri"/>
                <w:sz w:val="22"/>
                <w:szCs w:val="22"/>
              </w:rPr>
            </w:pPr>
            <w:r>
              <w:rPr>
                <w:rFonts w:ascii="Calibri" w:hAnsi="Calibri" w:cs="Calibri"/>
                <w:sz w:val="22"/>
                <w:szCs w:val="22"/>
              </w:rPr>
              <w:t xml:space="preserve">- Voornamen aanschrijving </w:t>
            </w:r>
          </w:p>
        </w:tc>
        <w:tc>
          <w:tcPr>
            <w:tcW w:w="2500" w:type="pct"/>
            <w:tcBorders>
              <w:top w:val="nil"/>
              <w:left w:val="nil"/>
              <w:bottom w:val="nil"/>
              <w:right w:val="nil"/>
            </w:tcBorders>
            <w:hideMark/>
          </w:tcPr>
          <w:p w14:paraId="7EBDC08C" w14:textId="77777777" w:rsidR="0055546E" w:rsidRDefault="0055546E" w:rsidP="0055546E">
            <w:pPr>
              <w:rPr>
                <w:rFonts w:ascii="Calibri" w:hAnsi="Calibri" w:cs="Calibri"/>
                <w:sz w:val="22"/>
                <w:szCs w:val="22"/>
              </w:rPr>
            </w:pPr>
            <w:r>
              <w:rPr>
                <w:rFonts w:ascii="Calibri" w:hAnsi="Calibri" w:cs="Calibri"/>
                <w:sz w:val="22"/>
                <w:szCs w:val="22"/>
              </w:rPr>
              <w:t xml:space="preserve">De verzameling namen die, gescheiden door spaties, aan de geslachtsnaam voorafgaat. </w:t>
            </w:r>
          </w:p>
        </w:tc>
        <w:tc>
          <w:tcPr>
            <w:tcW w:w="500" w:type="pct"/>
            <w:tcBorders>
              <w:top w:val="nil"/>
              <w:left w:val="nil"/>
              <w:bottom w:val="nil"/>
              <w:right w:val="nil"/>
            </w:tcBorders>
            <w:hideMark/>
          </w:tcPr>
          <w:p w14:paraId="5090B345" w14:textId="77777777" w:rsidR="0055546E" w:rsidRDefault="0055546E" w:rsidP="0055546E">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5A3A3402"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CDD84B4" w14:textId="77777777" w:rsidTr="0055546E">
        <w:trPr>
          <w:tblCellSpacing w:w="15" w:type="dxa"/>
        </w:trPr>
        <w:tc>
          <w:tcPr>
            <w:tcW w:w="250" w:type="pct"/>
            <w:tcBorders>
              <w:top w:val="nil"/>
              <w:left w:val="nil"/>
              <w:bottom w:val="nil"/>
              <w:right w:val="nil"/>
            </w:tcBorders>
            <w:hideMark/>
          </w:tcPr>
          <w:p w14:paraId="009B37B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B54896" w14:textId="77777777" w:rsidR="0055546E" w:rsidRDefault="0055546E" w:rsidP="0055546E">
            <w:pPr>
              <w:rPr>
                <w:rFonts w:ascii="Calibri" w:hAnsi="Calibri" w:cs="Calibri"/>
                <w:sz w:val="22"/>
                <w:szCs w:val="22"/>
              </w:rPr>
            </w:pPr>
            <w:r>
              <w:rPr>
                <w:rFonts w:ascii="Calibri" w:hAnsi="Calibri" w:cs="Calibri"/>
                <w:sz w:val="22"/>
                <w:szCs w:val="22"/>
              </w:rPr>
              <w:t xml:space="preserve">- Geslachtsnaam aanschrijving </w:t>
            </w:r>
          </w:p>
        </w:tc>
        <w:tc>
          <w:tcPr>
            <w:tcW w:w="2500" w:type="pct"/>
            <w:tcBorders>
              <w:top w:val="nil"/>
              <w:left w:val="nil"/>
              <w:bottom w:val="nil"/>
              <w:right w:val="nil"/>
            </w:tcBorders>
            <w:hideMark/>
          </w:tcPr>
          <w:p w14:paraId="0EAE8BEC" w14:textId="77777777" w:rsidR="0055546E" w:rsidRDefault="0055546E" w:rsidP="0055546E">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c>
          <w:tcPr>
            <w:tcW w:w="500" w:type="pct"/>
            <w:tcBorders>
              <w:top w:val="nil"/>
              <w:left w:val="nil"/>
              <w:bottom w:val="nil"/>
              <w:right w:val="nil"/>
            </w:tcBorders>
            <w:hideMark/>
          </w:tcPr>
          <w:p w14:paraId="593A8B1D" w14:textId="77777777" w:rsidR="0055546E" w:rsidRDefault="0055546E" w:rsidP="0055546E">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35F7C216"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635AFCA" w14:textId="77777777" w:rsidTr="0055546E">
        <w:trPr>
          <w:tblCellSpacing w:w="15" w:type="dxa"/>
        </w:trPr>
        <w:tc>
          <w:tcPr>
            <w:tcW w:w="250" w:type="pct"/>
            <w:tcBorders>
              <w:top w:val="nil"/>
              <w:left w:val="nil"/>
              <w:bottom w:val="nil"/>
              <w:right w:val="nil"/>
            </w:tcBorders>
            <w:hideMark/>
          </w:tcPr>
          <w:p w14:paraId="5938EED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308FB0" w14:textId="77777777" w:rsidR="0055546E" w:rsidRDefault="0055546E" w:rsidP="0055546E">
            <w:pPr>
              <w:rPr>
                <w:rFonts w:ascii="Calibri" w:hAnsi="Calibri" w:cs="Calibri"/>
                <w:sz w:val="22"/>
                <w:szCs w:val="22"/>
              </w:rPr>
            </w:pPr>
            <w:r>
              <w:rPr>
                <w:rFonts w:ascii="Calibri" w:hAnsi="Calibri" w:cs="Calibri"/>
                <w:sz w:val="22"/>
                <w:szCs w:val="22"/>
              </w:rPr>
              <w:t xml:space="preserve">- Aanhef aanschrijving </w:t>
            </w:r>
          </w:p>
        </w:tc>
        <w:tc>
          <w:tcPr>
            <w:tcW w:w="2500" w:type="pct"/>
            <w:tcBorders>
              <w:top w:val="nil"/>
              <w:left w:val="nil"/>
              <w:bottom w:val="nil"/>
              <w:right w:val="nil"/>
            </w:tcBorders>
            <w:hideMark/>
          </w:tcPr>
          <w:p w14:paraId="7A05595B" w14:textId="77777777" w:rsidR="0055546E" w:rsidRDefault="0055546E" w:rsidP="0055546E">
            <w:pPr>
              <w:rPr>
                <w:rFonts w:ascii="Calibri" w:hAnsi="Calibri" w:cs="Calibri"/>
                <w:sz w:val="22"/>
                <w:szCs w:val="22"/>
              </w:rPr>
            </w:pPr>
            <w:r>
              <w:rPr>
                <w:rFonts w:ascii="Calibri" w:hAnsi="Calibri" w:cs="Calibri"/>
                <w:sz w:val="22"/>
                <w:szCs w:val="22"/>
              </w:rPr>
              <w:t>De aanhef waarmee de persoon aangeschreven wil worden.</w:t>
            </w:r>
          </w:p>
        </w:tc>
        <w:tc>
          <w:tcPr>
            <w:tcW w:w="500" w:type="pct"/>
            <w:tcBorders>
              <w:top w:val="nil"/>
              <w:left w:val="nil"/>
              <w:bottom w:val="nil"/>
              <w:right w:val="nil"/>
            </w:tcBorders>
            <w:hideMark/>
          </w:tcPr>
          <w:p w14:paraId="3A41F32B" w14:textId="77777777" w:rsidR="0055546E" w:rsidRDefault="0055546E" w:rsidP="0055546E">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0F1A7CE2"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67F47B45" w14:textId="77777777" w:rsidTr="0055546E">
        <w:trPr>
          <w:tblCellSpacing w:w="15" w:type="dxa"/>
        </w:trPr>
        <w:tc>
          <w:tcPr>
            <w:tcW w:w="250" w:type="pct"/>
            <w:tcBorders>
              <w:top w:val="nil"/>
              <w:left w:val="nil"/>
              <w:bottom w:val="nil"/>
              <w:right w:val="nil"/>
            </w:tcBorders>
            <w:hideMark/>
          </w:tcPr>
          <w:p w14:paraId="54A5890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D860D81" w14:textId="77777777" w:rsidR="0055546E" w:rsidRDefault="0055546E" w:rsidP="0055546E">
            <w:pPr>
              <w:rPr>
                <w:rFonts w:ascii="Calibri" w:hAnsi="Calibri" w:cs="Calibri"/>
                <w:sz w:val="22"/>
                <w:szCs w:val="22"/>
              </w:rPr>
            </w:pPr>
            <w:r>
              <w:rPr>
                <w:rFonts w:ascii="Calibri" w:hAnsi="Calibri" w:cs="Calibri"/>
                <w:sz w:val="22"/>
                <w:szCs w:val="22"/>
              </w:rPr>
              <w:t xml:space="preserve">- Voorletters aanschrijving </w:t>
            </w:r>
          </w:p>
        </w:tc>
        <w:tc>
          <w:tcPr>
            <w:tcW w:w="2500" w:type="pct"/>
            <w:tcBorders>
              <w:top w:val="nil"/>
              <w:left w:val="nil"/>
              <w:bottom w:val="nil"/>
              <w:right w:val="nil"/>
            </w:tcBorders>
            <w:hideMark/>
          </w:tcPr>
          <w:p w14:paraId="4AC110C3" w14:textId="77777777" w:rsidR="0055546E" w:rsidRDefault="0055546E" w:rsidP="0055546E">
            <w:pPr>
              <w:rPr>
                <w:rFonts w:ascii="Calibri" w:hAnsi="Calibri" w:cs="Calibri"/>
                <w:sz w:val="22"/>
                <w:szCs w:val="22"/>
              </w:rPr>
            </w:pPr>
            <w:r>
              <w:rPr>
                <w:rFonts w:ascii="Calibri" w:hAnsi="Calibri" w:cs="Calibri"/>
                <w:sz w:val="22"/>
                <w:szCs w:val="22"/>
              </w:rPr>
              <w:t>De voorletters waarmee een persoon aangeschreven wil worden.</w:t>
            </w:r>
          </w:p>
        </w:tc>
        <w:tc>
          <w:tcPr>
            <w:tcW w:w="500" w:type="pct"/>
            <w:tcBorders>
              <w:top w:val="nil"/>
              <w:left w:val="nil"/>
              <w:bottom w:val="nil"/>
              <w:right w:val="nil"/>
            </w:tcBorders>
            <w:hideMark/>
          </w:tcPr>
          <w:p w14:paraId="6BACEF44"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6463E92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8A67232" w14:textId="77777777" w:rsidTr="0055546E">
        <w:trPr>
          <w:tblCellSpacing w:w="15" w:type="dxa"/>
        </w:trPr>
        <w:tc>
          <w:tcPr>
            <w:tcW w:w="250" w:type="pct"/>
            <w:tcBorders>
              <w:top w:val="nil"/>
              <w:left w:val="nil"/>
              <w:bottom w:val="nil"/>
              <w:right w:val="nil"/>
            </w:tcBorders>
            <w:hideMark/>
          </w:tcPr>
          <w:p w14:paraId="2929FAC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A878A86" w14:textId="77777777" w:rsidR="0055546E" w:rsidRDefault="0055546E" w:rsidP="0055546E">
            <w:pPr>
              <w:rPr>
                <w:rFonts w:ascii="Calibri" w:hAnsi="Calibri" w:cs="Calibri"/>
                <w:sz w:val="22"/>
                <w:szCs w:val="22"/>
              </w:rPr>
            </w:pPr>
            <w:r>
              <w:rPr>
                <w:rFonts w:ascii="Calibri" w:hAnsi="Calibri" w:cs="Calibri"/>
                <w:sz w:val="22"/>
                <w:szCs w:val="22"/>
              </w:rPr>
              <w:t xml:space="preserve">/Verblijfadres NATUURLIJK PERSOON : </w:t>
            </w:r>
          </w:p>
        </w:tc>
        <w:tc>
          <w:tcPr>
            <w:tcW w:w="2500" w:type="pct"/>
            <w:tcBorders>
              <w:top w:val="nil"/>
              <w:left w:val="nil"/>
              <w:bottom w:val="nil"/>
              <w:right w:val="nil"/>
            </w:tcBorders>
            <w:hideMark/>
          </w:tcPr>
          <w:p w14:paraId="4CDA20C7" w14:textId="77777777" w:rsidR="0055546E" w:rsidRDefault="0055546E" w:rsidP="0055546E">
            <w:pPr>
              <w:rPr>
                <w:rFonts w:ascii="Calibri" w:hAnsi="Calibri" w:cs="Calibri"/>
                <w:sz w:val="22"/>
                <w:szCs w:val="22"/>
              </w:rPr>
            </w:pPr>
            <w:r>
              <w:rPr>
                <w:rFonts w:ascii="Calibri" w:hAnsi="Calibri" w:cs="Calibri"/>
                <w:sz w:val="22"/>
                <w:szCs w:val="22"/>
              </w:rPr>
              <w:t xml:space="preserve">De gegevens over het verblijfadres van de NATUURLIJK PERSOON </w:t>
            </w:r>
          </w:p>
        </w:tc>
        <w:tc>
          <w:tcPr>
            <w:tcW w:w="500" w:type="pct"/>
            <w:tcBorders>
              <w:top w:val="nil"/>
              <w:left w:val="nil"/>
              <w:bottom w:val="nil"/>
              <w:right w:val="nil"/>
            </w:tcBorders>
            <w:hideMark/>
          </w:tcPr>
          <w:p w14:paraId="672853EC"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11287894"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4A2EB0C8" w14:textId="77777777" w:rsidTr="0055546E">
        <w:trPr>
          <w:tblCellSpacing w:w="15" w:type="dxa"/>
        </w:trPr>
        <w:tc>
          <w:tcPr>
            <w:tcW w:w="250" w:type="pct"/>
            <w:tcBorders>
              <w:top w:val="nil"/>
              <w:left w:val="nil"/>
              <w:bottom w:val="nil"/>
              <w:right w:val="nil"/>
            </w:tcBorders>
            <w:hideMark/>
          </w:tcPr>
          <w:p w14:paraId="0477DD5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73A2D6" w14:textId="77777777" w:rsidR="0055546E" w:rsidRDefault="0055546E" w:rsidP="0055546E">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403A96C0"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22B627A2"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411B2A3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1F66180" w14:textId="77777777" w:rsidTr="0055546E">
        <w:trPr>
          <w:tblCellSpacing w:w="15" w:type="dxa"/>
        </w:trPr>
        <w:tc>
          <w:tcPr>
            <w:tcW w:w="250" w:type="pct"/>
            <w:tcBorders>
              <w:top w:val="nil"/>
              <w:left w:val="nil"/>
              <w:bottom w:val="nil"/>
              <w:right w:val="nil"/>
            </w:tcBorders>
            <w:hideMark/>
          </w:tcPr>
          <w:p w14:paraId="7C40C2B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7AF36B" w14:textId="77777777" w:rsidR="0055546E" w:rsidRDefault="0055546E" w:rsidP="0055546E">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16D94357"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27F91090"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18FD2162"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7E6ACE0" w14:textId="77777777" w:rsidTr="0055546E">
        <w:trPr>
          <w:tblCellSpacing w:w="15" w:type="dxa"/>
        </w:trPr>
        <w:tc>
          <w:tcPr>
            <w:tcW w:w="250" w:type="pct"/>
            <w:tcBorders>
              <w:top w:val="nil"/>
              <w:left w:val="nil"/>
              <w:bottom w:val="nil"/>
              <w:right w:val="nil"/>
            </w:tcBorders>
            <w:hideMark/>
          </w:tcPr>
          <w:p w14:paraId="24074E7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5A9C80" w14:textId="77777777" w:rsidR="0055546E" w:rsidRDefault="0055546E" w:rsidP="0055546E">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7A32AFD7"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0590C70A" w14:textId="77777777" w:rsidR="0055546E" w:rsidRDefault="0055546E" w:rsidP="0055546E">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1E308EE5"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0D2E25E" w14:textId="77777777" w:rsidTr="0055546E">
        <w:trPr>
          <w:tblCellSpacing w:w="15" w:type="dxa"/>
        </w:trPr>
        <w:tc>
          <w:tcPr>
            <w:tcW w:w="250" w:type="pct"/>
            <w:tcBorders>
              <w:top w:val="nil"/>
              <w:left w:val="nil"/>
              <w:bottom w:val="nil"/>
              <w:right w:val="nil"/>
            </w:tcBorders>
            <w:hideMark/>
          </w:tcPr>
          <w:p w14:paraId="7782E45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37FBF90" w14:textId="77777777" w:rsidR="0055546E" w:rsidRDefault="0055546E" w:rsidP="0055546E">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06E4FA37" w14:textId="77777777" w:rsidR="0055546E" w:rsidRDefault="0055546E" w:rsidP="0055546E">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195FD00C"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BBD1B7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BD3370B" w14:textId="77777777" w:rsidTr="0055546E">
        <w:trPr>
          <w:tblCellSpacing w:w="15" w:type="dxa"/>
        </w:trPr>
        <w:tc>
          <w:tcPr>
            <w:tcW w:w="250" w:type="pct"/>
            <w:tcBorders>
              <w:top w:val="nil"/>
              <w:left w:val="nil"/>
              <w:bottom w:val="nil"/>
              <w:right w:val="nil"/>
            </w:tcBorders>
            <w:hideMark/>
          </w:tcPr>
          <w:p w14:paraId="654316F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9D44A35" w14:textId="77777777" w:rsidR="0055546E" w:rsidRDefault="0055546E" w:rsidP="0055546E">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402FBC9A" w14:textId="77777777" w:rsidR="0055546E" w:rsidRDefault="0055546E" w:rsidP="0055546E">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026348A0" w14:textId="77777777" w:rsidR="0055546E" w:rsidRDefault="0055546E" w:rsidP="0055546E">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35E5CC1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ECA9A3B" w14:textId="77777777" w:rsidTr="0055546E">
        <w:trPr>
          <w:tblCellSpacing w:w="15" w:type="dxa"/>
        </w:trPr>
        <w:tc>
          <w:tcPr>
            <w:tcW w:w="250" w:type="pct"/>
            <w:tcBorders>
              <w:top w:val="nil"/>
              <w:left w:val="nil"/>
              <w:bottom w:val="nil"/>
              <w:right w:val="nil"/>
            </w:tcBorders>
            <w:hideMark/>
          </w:tcPr>
          <w:p w14:paraId="00F383A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90F6628" w14:textId="77777777" w:rsidR="0055546E" w:rsidRDefault="0055546E" w:rsidP="0055546E">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7ECECBFE" w14:textId="77777777" w:rsidR="0055546E" w:rsidRDefault="0055546E" w:rsidP="0055546E">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5E74D535"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4324332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944B225" w14:textId="77777777" w:rsidTr="0055546E">
        <w:trPr>
          <w:tblCellSpacing w:w="15" w:type="dxa"/>
        </w:trPr>
        <w:tc>
          <w:tcPr>
            <w:tcW w:w="250" w:type="pct"/>
            <w:tcBorders>
              <w:top w:val="nil"/>
              <w:left w:val="nil"/>
              <w:bottom w:val="nil"/>
              <w:right w:val="nil"/>
            </w:tcBorders>
            <w:hideMark/>
          </w:tcPr>
          <w:p w14:paraId="1D8BC57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224B22"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3CA90AFA"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3C16F86E"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845651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38DCE62" w14:textId="77777777" w:rsidTr="0055546E">
        <w:trPr>
          <w:tblCellSpacing w:w="15" w:type="dxa"/>
        </w:trPr>
        <w:tc>
          <w:tcPr>
            <w:tcW w:w="250" w:type="pct"/>
            <w:tcBorders>
              <w:top w:val="nil"/>
              <w:left w:val="nil"/>
              <w:bottom w:val="nil"/>
              <w:right w:val="nil"/>
            </w:tcBorders>
            <w:hideMark/>
          </w:tcPr>
          <w:p w14:paraId="5B73208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AB33128" w14:textId="77777777" w:rsidR="0055546E" w:rsidRDefault="0055546E" w:rsidP="0055546E">
            <w:pPr>
              <w:rPr>
                <w:rFonts w:ascii="Calibri" w:hAnsi="Calibri" w:cs="Calibri"/>
                <w:sz w:val="22"/>
                <w:szCs w:val="22"/>
              </w:rPr>
            </w:pPr>
            <w:r>
              <w:rPr>
                <w:rFonts w:ascii="Calibri" w:hAnsi="Calibri" w:cs="Calibri"/>
                <w:sz w:val="22"/>
                <w:szCs w:val="22"/>
              </w:rPr>
              <w:t xml:space="preserve">- Locatie beschrijving </w:t>
            </w:r>
          </w:p>
        </w:tc>
        <w:tc>
          <w:tcPr>
            <w:tcW w:w="2500" w:type="pct"/>
            <w:tcBorders>
              <w:top w:val="nil"/>
              <w:left w:val="nil"/>
              <w:bottom w:val="nil"/>
              <w:right w:val="nil"/>
            </w:tcBorders>
            <w:hideMark/>
          </w:tcPr>
          <w:p w14:paraId="7771B720" w14:textId="77777777" w:rsidR="0055546E" w:rsidRDefault="0055546E" w:rsidP="0055546E">
            <w:pPr>
              <w:rPr>
                <w:rFonts w:ascii="Calibri" w:hAnsi="Calibri" w:cs="Calibri"/>
                <w:sz w:val="22"/>
                <w:szCs w:val="22"/>
              </w:rPr>
            </w:pPr>
            <w:r>
              <w:rPr>
                <w:rFonts w:ascii="Calibri" w:hAnsi="Calibri" w:cs="Calibri"/>
                <w:sz w:val="22"/>
                <w:szCs w:val="22"/>
              </w:rPr>
              <w:t>Een geheel of gedeeltelijke omschrijving van de ligging van een object.</w:t>
            </w:r>
          </w:p>
        </w:tc>
        <w:tc>
          <w:tcPr>
            <w:tcW w:w="500" w:type="pct"/>
            <w:tcBorders>
              <w:top w:val="nil"/>
              <w:left w:val="nil"/>
              <w:bottom w:val="nil"/>
              <w:right w:val="nil"/>
            </w:tcBorders>
            <w:hideMark/>
          </w:tcPr>
          <w:p w14:paraId="608B4088"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59378FA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FF3DF8D" w14:textId="77777777" w:rsidTr="0055546E">
        <w:trPr>
          <w:tblCellSpacing w:w="15" w:type="dxa"/>
        </w:trPr>
        <w:tc>
          <w:tcPr>
            <w:tcW w:w="250" w:type="pct"/>
            <w:tcBorders>
              <w:top w:val="nil"/>
              <w:left w:val="nil"/>
              <w:bottom w:val="nil"/>
              <w:right w:val="nil"/>
            </w:tcBorders>
            <w:hideMark/>
          </w:tcPr>
          <w:p w14:paraId="3233569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8E12FB"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437B1A80" w14:textId="77777777" w:rsidR="0055546E" w:rsidRDefault="0055546E" w:rsidP="0055546E">
            <w:pPr>
              <w:rPr>
                <w:rFonts w:ascii="Calibri" w:hAnsi="Calibri" w:cs="Calibri"/>
                <w:sz w:val="22"/>
                <w:szCs w:val="22"/>
              </w:rPr>
            </w:pPr>
            <w:r>
              <w:rPr>
                <w:rFonts w:ascii="Calibri" w:hAnsi="Calibri" w:cs="Calibri"/>
                <w:sz w:val="22"/>
                <w:szCs w:val="22"/>
              </w:rPr>
              <w:t xml:space="preserve">De gegevens die tezamen een postbusadres of antwoordnummeradres vormen </w:t>
            </w:r>
          </w:p>
        </w:tc>
        <w:tc>
          <w:tcPr>
            <w:tcW w:w="500" w:type="pct"/>
            <w:tcBorders>
              <w:top w:val="nil"/>
              <w:left w:val="nil"/>
              <w:bottom w:val="nil"/>
              <w:right w:val="nil"/>
            </w:tcBorders>
            <w:hideMark/>
          </w:tcPr>
          <w:p w14:paraId="64B468F4"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782B4B47"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03A1EF3" w14:textId="77777777" w:rsidTr="0055546E">
        <w:trPr>
          <w:tblCellSpacing w:w="15" w:type="dxa"/>
        </w:trPr>
        <w:tc>
          <w:tcPr>
            <w:tcW w:w="250" w:type="pct"/>
            <w:tcBorders>
              <w:top w:val="nil"/>
              <w:left w:val="nil"/>
              <w:bottom w:val="nil"/>
              <w:right w:val="nil"/>
            </w:tcBorders>
            <w:hideMark/>
          </w:tcPr>
          <w:p w14:paraId="39D3E85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184E2FE" w14:textId="77777777" w:rsidR="0055546E" w:rsidRDefault="0055546E" w:rsidP="0055546E">
            <w:pPr>
              <w:rPr>
                <w:rFonts w:ascii="Calibri" w:hAnsi="Calibri" w:cs="Calibri"/>
                <w:sz w:val="22"/>
                <w:szCs w:val="22"/>
              </w:rPr>
            </w:pPr>
            <w:r>
              <w:rPr>
                <w:rFonts w:ascii="Calibri" w:hAnsi="Calibri" w:cs="Calibri"/>
                <w:sz w:val="22"/>
                <w:szCs w:val="22"/>
              </w:rPr>
              <w:t xml:space="preserve">- Postadres postcode </w:t>
            </w:r>
          </w:p>
        </w:tc>
        <w:tc>
          <w:tcPr>
            <w:tcW w:w="2500" w:type="pct"/>
            <w:tcBorders>
              <w:top w:val="nil"/>
              <w:left w:val="nil"/>
              <w:bottom w:val="nil"/>
              <w:right w:val="nil"/>
            </w:tcBorders>
            <w:hideMark/>
          </w:tcPr>
          <w:p w14:paraId="3204E325" w14:textId="77777777" w:rsidR="0055546E" w:rsidRDefault="0055546E" w:rsidP="0055546E">
            <w:pPr>
              <w:rPr>
                <w:rFonts w:ascii="Calibri" w:hAnsi="Calibri" w:cs="Calibri"/>
                <w:sz w:val="22"/>
                <w:szCs w:val="22"/>
              </w:rPr>
            </w:pPr>
            <w:r>
              <w:rPr>
                <w:rFonts w:ascii="Calibri" w:hAnsi="Calibri" w:cs="Calibri"/>
                <w:sz w:val="22"/>
                <w:szCs w:val="22"/>
              </w:rPr>
              <w:t xml:space="preserve">De officiële PostNL codering, bestaande uit een numerieke woonplaatscode en een alfabetische lettercode </w:t>
            </w:r>
          </w:p>
        </w:tc>
        <w:tc>
          <w:tcPr>
            <w:tcW w:w="500" w:type="pct"/>
            <w:tcBorders>
              <w:top w:val="nil"/>
              <w:left w:val="nil"/>
              <w:bottom w:val="nil"/>
              <w:right w:val="nil"/>
            </w:tcBorders>
            <w:hideMark/>
          </w:tcPr>
          <w:p w14:paraId="008AD71D"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696B30C0"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0581A57" w14:textId="77777777" w:rsidTr="0055546E">
        <w:trPr>
          <w:tblCellSpacing w:w="15" w:type="dxa"/>
        </w:trPr>
        <w:tc>
          <w:tcPr>
            <w:tcW w:w="250" w:type="pct"/>
            <w:tcBorders>
              <w:top w:val="nil"/>
              <w:left w:val="nil"/>
              <w:bottom w:val="nil"/>
              <w:right w:val="nil"/>
            </w:tcBorders>
            <w:hideMark/>
          </w:tcPr>
          <w:p w14:paraId="60C2367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5B0DD3C" w14:textId="77777777" w:rsidR="0055546E" w:rsidRDefault="0055546E" w:rsidP="0055546E">
            <w:pPr>
              <w:rPr>
                <w:rFonts w:ascii="Calibri" w:hAnsi="Calibri" w:cs="Calibri"/>
                <w:sz w:val="22"/>
                <w:szCs w:val="22"/>
              </w:rPr>
            </w:pPr>
            <w:r>
              <w:rPr>
                <w:rFonts w:ascii="Calibri" w:hAnsi="Calibri" w:cs="Calibri"/>
                <w:sz w:val="22"/>
                <w:szCs w:val="22"/>
              </w:rPr>
              <w:t xml:space="preserve">- Postadrestype </w:t>
            </w:r>
          </w:p>
        </w:tc>
        <w:tc>
          <w:tcPr>
            <w:tcW w:w="2500" w:type="pct"/>
            <w:tcBorders>
              <w:top w:val="nil"/>
              <w:left w:val="nil"/>
              <w:bottom w:val="nil"/>
              <w:right w:val="nil"/>
            </w:tcBorders>
            <w:hideMark/>
          </w:tcPr>
          <w:p w14:paraId="3D240463" w14:textId="77777777" w:rsidR="0055546E" w:rsidRDefault="0055546E" w:rsidP="0055546E">
            <w:pPr>
              <w:rPr>
                <w:rFonts w:ascii="Calibri" w:hAnsi="Calibri" w:cs="Calibri"/>
                <w:sz w:val="22"/>
                <w:szCs w:val="22"/>
              </w:rPr>
            </w:pPr>
            <w:r>
              <w:rPr>
                <w:rFonts w:ascii="Calibri" w:hAnsi="Calibri" w:cs="Calibri"/>
                <w:sz w:val="22"/>
                <w:szCs w:val="22"/>
              </w:rPr>
              <w:t>Aanduiding van het soort postadres</w:t>
            </w:r>
          </w:p>
        </w:tc>
        <w:tc>
          <w:tcPr>
            <w:tcW w:w="500" w:type="pct"/>
            <w:tcBorders>
              <w:top w:val="nil"/>
              <w:left w:val="nil"/>
              <w:bottom w:val="nil"/>
              <w:right w:val="nil"/>
            </w:tcBorders>
            <w:hideMark/>
          </w:tcPr>
          <w:p w14:paraId="29C92FA5" w14:textId="77777777" w:rsidR="0055546E" w:rsidRDefault="0055546E" w:rsidP="0055546E">
            <w:pPr>
              <w:rPr>
                <w:rFonts w:ascii="Calibri" w:hAnsi="Calibri" w:cs="Calibri"/>
                <w:sz w:val="22"/>
                <w:szCs w:val="22"/>
              </w:rPr>
            </w:pPr>
            <w:r>
              <w:rPr>
                <w:rFonts w:ascii="Calibri" w:hAnsi="Calibri" w:cs="Calibri"/>
                <w:sz w:val="22"/>
                <w:szCs w:val="22"/>
              </w:rPr>
              <w:t xml:space="preserve">postadresType </w:t>
            </w:r>
          </w:p>
        </w:tc>
        <w:tc>
          <w:tcPr>
            <w:tcW w:w="500" w:type="pct"/>
            <w:tcBorders>
              <w:top w:val="nil"/>
              <w:left w:val="nil"/>
              <w:bottom w:val="nil"/>
              <w:right w:val="nil"/>
            </w:tcBorders>
            <w:hideMark/>
          </w:tcPr>
          <w:p w14:paraId="26359314"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88855DE" w14:textId="77777777" w:rsidTr="0055546E">
        <w:trPr>
          <w:tblCellSpacing w:w="15" w:type="dxa"/>
        </w:trPr>
        <w:tc>
          <w:tcPr>
            <w:tcW w:w="250" w:type="pct"/>
            <w:tcBorders>
              <w:top w:val="nil"/>
              <w:left w:val="nil"/>
              <w:bottom w:val="nil"/>
              <w:right w:val="nil"/>
            </w:tcBorders>
            <w:hideMark/>
          </w:tcPr>
          <w:p w14:paraId="7EF75EA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F75853" w14:textId="77777777" w:rsidR="0055546E" w:rsidRDefault="0055546E" w:rsidP="0055546E">
            <w:pPr>
              <w:rPr>
                <w:rFonts w:ascii="Calibri" w:hAnsi="Calibri" w:cs="Calibri"/>
                <w:sz w:val="22"/>
                <w:szCs w:val="22"/>
              </w:rPr>
            </w:pPr>
            <w:r>
              <w:rPr>
                <w:rFonts w:ascii="Calibri" w:hAnsi="Calibri" w:cs="Calibri"/>
                <w:sz w:val="22"/>
                <w:szCs w:val="22"/>
              </w:rPr>
              <w:t xml:space="preserve">- Postbus- of antwoordnummer </w:t>
            </w:r>
          </w:p>
        </w:tc>
        <w:tc>
          <w:tcPr>
            <w:tcW w:w="2500" w:type="pct"/>
            <w:tcBorders>
              <w:top w:val="nil"/>
              <w:left w:val="nil"/>
              <w:bottom w:val="nil"/>
              <w:right w:val="nil"/>
            </w:tcBorders>
            <w:hideMark/>
          </w:tcPr>
          <w:p w14:paraId="16046DC1" w14:textId="77777777" w:rsidR="0055546E" w:rsidRDefault="0055546E" w:rsidP="0055546E">
            <w:pPr>
              <w:rPr>
                <w:rFonts w:ascii="Calibri" w:hAnsi="Calibri" w:cs="Calibri"/>
                <w:sz w:val="22"/>
                <w:szCs w:val="22"/>
              </w:rPr>
            </w:pPr>
            <w:r>
              <w:rPr>
                <w:rFonts w:ascii="Calibri" w:hAnsi="Calibri" w:cs="Calibri"/>
                <w:sz w:val="22"/>
                <w:szCs w:val="22"/>
              </w:rPr>
              <w:t xml:space="preserve">De numerieke aanduiding zoals deze door de PostNL is vastgesteld voor postbusadressen en antwoordnummeradressen. </w:t>
            </w:r>
          </w:p>
        </w:tc>
        <w:tc>
          <w:tcPr>
            <w:tcW w:w="500" w:type="pct"/>
            <w:tcBorders>
              <w:top w:val="nil"/>
              <w:left w:val="nil"/>
              <w:bottom w:val="nil"/>
              <w:right w:val="nil"/>
            </w:tcBorders>
            <w:hideMark/>
          </w:tcPr>
          <w:p w14:paraId="42F3337E"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70B5353"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5A80269" w14:textId="77777777" w:rsidTr="0055546E">
        <w:trPr>
          <w:tblCellSpacing w:w="15" w:type="dxa"/>
        </w:trPr>
        <w:tc>
          <w:tcPr>
            <w:tcW w:w="250" w:type="pct"/>
            <w:tcBorders>
              <w:top w:val="nil"/>
              <w:left w:val="nil"/>
              <w:bottom w:val="nil"/>
              <w:right w:val="nil"/>
            </w:tcBorders>
            <w:hideMark/>
          </w:tcPr>
          <w:p w14:paraId="015300C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510DE2"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088E772A"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5C7E3FF4"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268483B" w14:textId="77777777" w:rsidR="0055546E" w:rsidRDefault="0055546E" w:rsidP="0055546E">
            <w:pPr>
              <w:rPr>
                <w:rFonts w:ascii="Calibri" w:hAnsi="Calibri" w:cs="Calibri"/>
                <w:sz w:val="22"/>
                <w:szCs w:val="22"/>
              </w:rPr>
            </w:pPr>
            <w:r>
              <w:rPr>
                <w:rFonts w:ascii="Calibri" w:hAnsi="Calibri" w:cs="Calibri"/>
                <w:sz w:val="22"/>
                <w:szCs w:val="22"/>
              </w:rPr>
              <w:t>1</w:t>
            </w:r>
          </w:p>
        </w:tc>
      </w:tr>
    </w:tbl>
    <w:p w14:paraId="39713D1A"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238D294A" w14:textId="77777777" w:rsidTr="0055546E">
        <w:trPr>
          <w:tblCellSpacing w:w="15" w:type="dxa"/>
        </w:trPr>
        <w:tc>
          <w:tcPr>
            <w:tcW w:w="1500" w:type="pct"/>
            <w:tcBorders>
              <w:top w:val="nil"/>
              <w:left w:val="nil"/>
              <w:bottom w:val="nil"/>
              <w:right w:val="nil"/>
            </w:tcBorders>
            <w:hideMark/>
          </w:tcPr>
          <w:p w14:paraId="4841E8CF"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7975B86C"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0E6250CE" w14:textId="77777777" w:rsidTr="0055546E">
        <w:trPr>
          <w:tblCellSpacing w:w="15" w:type="dxa"/>
        </w:trPr>
        <w:tc>
          <w:tcPr>
            <w:tcW w:w="250" w:type="pct"/>
            <w:tcBorders>
              <w:top w:val="nil"/>
              <w:left w:val="nil"/>
              <w:bottom w:val="nil"/>
              <w:right w:val="nil"/>
            </w:tcBorders>
            <w:hideMark/>
          </w:tcPr>
          <w:p w14:paraId="3430FE7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69E34F4" w14:textId="77777777" w:rsidR="0055546E" w:rsidRDefault="0055546E" w:rsidP="0055546E">
            <w:pPr>
              <w:rPr>
                <w:rFonts w:ascii="Calibri" w:hAnsi="Calibri" w:cs="Calibri"/>
                <w:sz w:val="22"/>
                <w:szCs w:val="22"/>
              </w:rPr>
            </w:pPr>
            <w:r>
              <w:rPr>
                <w:rFonts w:ascii="Calibri" w:hAnsi="Calibri" w:cs="Calibri"/>
                <w:sz w:val="22"/>
                <w:szCs w:val="22"/>
              </w:rPr>
              <w:t xml:space="preserve">Het betreft de verzameling van personen, ingeschreven in de BasisRegistratie Personen (GBA en RNI), woonachtig in de gemeente dan wel elders en van belang voor de gemeentelijke taakuitoefening (ingezetenen) alsmede andere personen, woonachtig in het binnen- of buitenland, niet ingeschreven in de GBA maar wel van belang voor de gemeentelijke taakuitoefening zoals buitenlanders die bijvoorbeeld belastingplichtig zijn voor een gemeentelijke belasting. NATUURLIJK PERSOON is een specialisatie van PERSOON. </w:t>
            </w:r>
          </w:p>
        </w:tc>
      </w:tr>
    </w:tbl>
    <w:p w14:paraId="6CC2B258" w14:textId="77777777" w:rsidR="0055546E" w:rsidRDefault="0055546E" w:rsidP="0055546E">
      <w:pPr>
        <w:pStyle w:val="Kop2"/>
        <w:rPr>
          <w:rFonts w:ascii="Calibri" w:hAnsi="Calibri" w:cs="Calibri"/>
        </w:rPr>
      </w:pPr>
      <w:bookmarkStart w:id="42" w:name="global_class_Model_NIETNATUURLIJKPERSOON"/>
      <w:bookmarkStart w:id="43" w:name="_Toc517048415"/>
      <w:bookmarkEnd w:id="42"/>
      <w:r>
        <w:rPr>
          <w:rFonts w:ascii="Calibri" w:hAnsi="Calibri" w:cs="Calibri"/>
        </w:rPr>
        <w:t>Objecttype NIET-NATUURLIJK PERSOON</w:t>
      </w:r>
      <w:bookmarkEnd w:id="4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4E83F28E" w14:textId="77777777" w:rsidTr="0055546E">
        <w:trPr>
          <w:tblCellSpacing w:w="15" w:type="dxa"/>
        </w:trPr>
        <w:tc>
          <w:tcPr>
            <w:tcW w:w="1500" w:type="pct"/>
            <w:tcBorders>
              <w:top w:val="nil"/>
              <w:left w:val="nil"/>
              <w:bottom w:val="nil"/>
              <w:right w:val="nil"/>
            </w:tcBorders>
            <w:hideMark/>
          </w:tcPr>
          <w:p w14:paraId="0440CD10" w14:textId="77777777" w:rsidR="0055546E" w:rsidRDefault="0055546E" w:rsidP="0055546E">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507924A" w14:textId="77777777" w:rsidR="0055546E" w:rsidRDefault="0055546E" w:rsidP="0055546E">
            <w:pPr>
              <w:rPr>
                <w:rFonts w:ascii="Calibri" w:hAnsi="Calibri" w:cs="Calibri"/>
                <w:sz w:val="22"/>
                <w:szCs w:val="22"/>
              </w:rPr>
            </w:pPr>
            <w:r>
              <w:rPr>
                <w:rFonts w:ascii="Calibri" w:hAnsi="Calibri" w:cs="Calibri"/>
                <w:sz w:val="22"/>
                <w:szCs w:val="22"/>
              </w:rPr>
              <w:t>NIET-NATUURLIJK PERSOON</w:t>
            </w:r>
          </w:p>
        </w:tc>
      </w:tr>
      <w:tr w:rsidR="0055546E" w14:paraId="659E831C" w14:textId="77777777" w:rsidTr="0055546E">
        <w:trPr>
          <w:tblCellSpacing w:w="15" w:type="dxa"/>
        </w:trPr>
        <w:tc>
          <w:tcPr>
            <w:tcW w:w="1500" w:type="pct"/>
            <w:tcBorders>
              <w:top w:val="nil"/>
              <w:left w:val="nil"/>
              <w:bottom w:val="nil"/>
              <w:right w:val="nil"/>
            </w:tcBorders>
            <w:hideMark/>
          </w:tcPr>
          <w:p w14:paraId="36FD0AFA"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49AE70C"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58B4037A" w14:textId="77777777" w:rsidTr="0055546E">
        <w:trPr>
          <w:tblCellSpacing w:w="15" w:type="dxa"/>
        </w:trPr>
        <w:tc>
          <w:tcPr>
            <w:tcW w:w="1500" w:type="pct"/>
            <w:tcBorders>
              <w:top w:val="nil"/>
              <w:left w:val="nil"/>
              <w:bottom w:val="nil"/>
              <w:right w:val="nil"/>
            </w:tcBorders>
            <w:hideMark/>
          </w:tcPr>
          <w:p w14:paraId="0D18BB84"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8DE717A" w14:textId="77777777" w:rsidR="0055546E" w:rsidRDefault="0055546E" w:rsidP="0055546E">
            <w:pPr>
              <w:rPr>
                <w:rFonts w:ascii="Calibri" w:hAnsi="Calibri" w:cs="Calibri"/>
                <w:sz w:val="22"/>
                <w:szCs w:val="22"/>
              </w:rPr>
            </w:pPr>
            <w:r>
              <w:rPr>
                <w:rFonts w:ascii="Calibri" w:hAnsi="Calibri" w:cs="Calibri"/>
                <w:sz w:val="22"/>
                <w:szCs w:val="22"/>
              </w:rPr>
              <w:t>Een PERSOON zijnde geen NATUURLIJK PERSOON.</w:t>
            </w:r>
          </w:p>
        </w:tc>
      </w:tr>
      <w:tr w:rsidR="0055546E" w14:paraId="1E8A8931" w14:textId="77777777" w:rsidTr="0055546E">
        <w:trPr>
          <w:tblCellSpacing w:w="15" w:type="dxa"/>
        </w:trPr>
        <w:tc>
          <w:tcPr>
            <w:tcW w:w="1500" w:type="pct"/>
            <w:tcBorders>
              <w:top w:val="nil"/>
              <w:left w:val="nil"/>
              <w:bottom w:val="nil"/>
              <w:right w:val="nil"/>
            </w:tcBorders>
            <w:hideMark/>
          </w:tcPr>
          <w:p w14:paraId="0CF634F7"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5AB2CF"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1BC85934" w14:textId="77777777" w:rsidTr="0055546E">
        <w:trPr>
          <w:tblCellSpacing w:w="15" w:type="dxa"/>
        </w:trPr>
        <w:tc>
          <w:tcPr>
            <w:tcW w:w="1500" w:type="pct"/>
            <w:tcBorders>
              <w:top w:val="nil"/>
              <w:left w:val="nil"/>
              <w:bottom w:val="nil"/>
              <w:right w:val="nil"/>
            </w:tcBorders>
            <w:hideMark/>
          </w:tcPr>
          <w:p w14:paraId="43BDD60C"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C95B81" w14:textId="77777777" w:rsidR="0055546E" w:rsidRDefault="0055546E" w:rsidP="0055546E">
            <w:pPr>
              <w:rPr>
                <w:rFonts w:ascii="Calibri" w:hAnsi="Calibri" w:cs="Calibri"/>
                <w:sz w:val="22"/>
                <w:szCs w:val="22"/>
              </w:rPr>
            </w:pPr>
            <w:r>
              <w:rPr>
                <w:rFonts w:ascii="Calibri" w:hAnsi="Calibri" w:cs="Calibri"/>
                <w:sz w:val="22"/>
                <w:szCs w:val="22"/>
              </w:rPr>
              <w:t>9 april 2007</w:t>
            </w:r>
          </w:p>
        </w:tc>
      </w:tr>
      <w:tr w:rsidR="0055546E" w14:paraId="570E0A88" w14:textId="77777777" w:rsidTr="0055546E">
        <w:trPr>
          <w:tblCellSpacing w:w="15" w:type="dxa"/>
        </w:trPr>
        <w:tc>
          <w:tcPr>
            <w:tcW w:w="1500" w:type="pct"/>
            <w:tcBorders>
              <w:top w:val="nil"/>
              <w:left w:val="nil"/>
              <w:bottom w:val="nil"/>
              <w:right w:val="nil"/>
            </w:tcBorders>
            <w:hideMark/>
          </w:tcPr>
          <w:p w14:paraId="7012E499"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FD8B114" w14:textId="77777777" w:rsidR="0055546E" w:rsidRDefault="0055546E" w:rsidP="0055546E">
            <w:pPr>
              <w:rPr>
                <w:rFonts w:ascii="Calibri" w:hAnsi="Calibri" w:cs="Calibri"/>
                <w:sz w:val="22"/>
                <w:szCs w:val="22"/>
              </w:rPr>
            </w:pPr>
            <w:r>
              <w:rPr>
                <w:rFonts w:ascii="Calibri" w:hAnsi="Calibri" w:cs="Calibri"/>
                <w:sz w:val="22"/>
                <w:szCs w:val="22"/>
              </w:rPr>
              <w:t>RSIN Nummer ander niet-natuurlijk persoon</w:t>
            </w:r>
          </w:p>
        </w:tc>
      </w:tr>
      <w:tr w:rsidR="0055546E" w14:paraId="05C6C783" w14:textId="77777777" w:rsidTr="0055546E">
        <w:trPr>
          <w:tblCellSpacing w:w="15" w:type="dxa"/>
        </w:trPr>
        <w:tc>
          <w:tcPr>
            <w:tcW w:w="1500" w:type="pct"/>
            <w:tcBorders>
              <w:top w:val="nil"/>
              <w:left w:val="nil"/>
              <w:bottom w:val="nil"/>
              <w:right w:val="nil"/>
            </w:tcBorders>
            <w:hideMark/>
          </w:tcPr>
          <w:p w14:paraId="50B6DB12"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11FF2F50" w14:textId="77777777" w:rsidR="0055546E" w:rsidRDefault="0055546E" w:rsidP="0055546E">
            <w:pPr>
              <w:rPr>
                <w:rFonts w:ascii="Calibri" w:hAnsi="Calibri" w:cs="Calibri"/>
                <w:sz w:val="22"/>
                <w:szCs w:val="22"/>
              </w:rPr>
            </w:pPr>
            <w:r>
              <w:rPr>
                <w:rFonts w:ascii="Calibri" w:hAnsi="Calibri" w:cs="Calibri"/>
                <w:sz w:val="22"/>
                <w:szCs w:val="22"/>
              </w:rPr>
              <w:t xml:space="preserve">De niet-natuurlijke personen die op enigerlei wijze betrokkene zijn bij één of meer zaken van de zaakbehandelende organisatie. </w:t>
            </w:r>
          </w:p>
        </w:tc>
      </w:tr>
      <w:tr w:rsidR="0055546E" w14:paraId="0D5D780C" w14:textId="77777777" w:rsidTr="0055546E">
        <w:trPr>
          <w:tblCellSpacing w:w="15" w:type="dxa"/>
        </w:trPr>
        <w:tc>
          <w:tcPr>
            <w:tcW w:w="1500" w:type="pct"/>
            <w:tcBorders>
              <w:top w:val="nil"/>
              <w:left w:val="nil"/>
              <w:bottom w:val="nil"/>
              <w:right w:val="nil"/>
            </w:tcBorders>
            <w:hideMark/>
          </w:tcPr>
          <w:p w14:paraId="35E0AFF4"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7CAE26F" w14:textId="77777777" w:rsidR="0055546E" w:rsidRDefault="0055546E" w:rsidP="0055546E">
            <w:pPr>
              <w:rPr>
                <w:rFonts w:ascii="Calibri" w:hAnsi="Calibri" w:cs="Calibri"/>
                <w:sz w:val="22"/>
                <w:szCs w:val="22"/>
              </w:rPr>
            </w:pPr>
          </w:p>
        </w:tc>
      </w:tr>
      <w:tr w:rsidR="0055546E" w14:paraId="451A08E9" w14:textId="77777777" w:rsidTr="0055546E">
        <w:trPr>
          <w:tblCellSpacing w:w="15" w:type="dxa"/>
        </w:trPr>
        <w:tc>
          <w:tcPr>
            <w:tcW w:w="1500" w:type="pct"/>
            <w:tcBorders>
              <w:top w:val="nil"/>
              <w:left w:val="nil"/>
              <w:bottom w:val="nil"/>
              <w:right w:val="nil"/>
            </w:tcBorders>
            <w:hideMark/>
          </w:tcPr>
          <w:p w14:paraId="55D30EEB"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1CF02DCE" w14:textId="77777777" w:rsidR="0055546E" w:rsidRDefault="0055546E" w:rsidP="0055546E">
            <w:pPr>
              <w:rPr>
                <w:rFonts w:ascii="Calibri" w:hAnsi="Calibri" w:cs="Calibri"/>
                <w:sz w:val="22"/>
                <w:szCs w:val="22"/>
              </w:rPr>
            </w:pPr>
            <w:r>
              <w:rPr>
                <w:rFonts w:ascii="Calibri" w:hAnsi="Calibri" w:cs="Calibri"/>
                <w:sz w:val="22"/>
                <w:szCs w:val="22"/>
              </w:rPr>
              <w:t>Ja</w:t>
            </w:r>
          </w:p>
        </w:tc>
      </w:tr>
    </w:tbl>
    <w:p w14:paraId="12D49AA7"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39351442" w14:textId="77777777" w:rsidTr="0055546E">
        <w:trPr>
          <w:tblCellSpacing w:w="15" w:type="dxa"/>
        </w:trPr>
        <w:tc>
          <w:tcPr>
            <w:tcW w:w="1500" w:type="pct"/>
            <w:tcBorders>
              <w:top w:val="nil"/>
              <w:left w:val="nil"/>
              <w:bottom w:val="nil"/>
              <w:right w:val="nil"/>
            </w:tcBorders>
            <w:hideMark/>
          </w:tcPr>
          <w:p w14:paraId="013DC181"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4456E9C4"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81"/>
        <w:gridCol w:w="2216"/>
        <w:gridCol w:w="4350"/>
        <w:gridCol w:w="1377"/>
        <w:gridCol w:w="830"/>
      </w:tblGrid>
      <w:tr w:rsidR="0055546E" w14:paraId="777A10C2" w14:textId="77777777" w:rsidTr="0055546E">
        <w:trPr>
          <w:tblCellSpacing w:w="15" w:type="dxa"/>
        </w:trPr>
        <w:tc>
          <w:tcPr>
            <w:tcW w:w="0" w:type="auto"/>
            <w:tcBorders>
              <w:top w:val="nil"/>
              <w:left w:val="nil"/>
              <w:bottom w:val="nil"/>
              <w:right w:val="nil"/>
            </w:tcBorders>
            <w:hideMark/>
          </w:tcPr>
          <w:p w14:paraId="5552D593"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65D84C48"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5F344DE"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0A5C2E7"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232F1FC"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0E6B04BE" w14:textId="77777777" w:rsidTr="0055546E">
        <w:trPr>
          <w:tblCellSpacing w:w="15" w:type="dxa"/>
        </w:trPr>
        <w:tc>
          <w:tcPr>
            <w:tcW w:w="250" w:type="pct"/>
            <w:tcBorders>
              <w:top w:val="nil"/>
              <w:left w:val="nil"/>
              <w:bottom w:val="nil"/>
              <w:right w:val="nil"/>
            </w:tcBorders>
            <w:hideMark/>
          </w:tcPr>
          <w:p w14:paraId="20E1D5D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D68C14" w14:textId="77777777" w:rsidR="0055546E" w:rsidRDefault="0055546E" w:rsidP="0055546E">
            <w:pPr>
              <w:rPr>
                <w:rFonts w:ascii="Calibri" w:hAnsi="Calibri" w:cs="Calibri"/>
                <w:sz w:val="22"/>
                <w:szCs w:val="22"/>
              </w:rPr>
            </w:pPr>
            <w:r>
              <w:rPr>
                <w:rFonts w:ascii="Calibri" w:hAnsi="Calibri" w:cs="Calibri"/>
                <w:sz w:val="22"/>
                <w:szCs w:val="22"/>
              </w:rPr>
              <w:t xml:space="preserve">RSIN </w:t>
            </w:r>
          </w:p>
        </w:tc>
        <w:tc>
          <w:tcPr>
            <w:tcW w:w="2500" w:type="pct"/>
            <w:tcBorders>
              <w:top w:val="nil"/>
              <w:left w:val="nil"/>
              <w:bottom w:val="nil"/>
              <w:right w:val="nil"/>
            </w:tcBorders>
            <w:hideMark/>
          </w:tcPr>
          <w:p w14:paraId="4BC89A5B" w14:textId="77777777" w:rsidR="0055546E" w:rsidRDefault="0055546E" w:rsidP="0055546E">
            <w:pPr>
              <w:rPr>
                <w:rFonts w:ascii="Calibri" w:hAnsi="Calibri" w:cs="Calibri"/>
                <w:sz w:val="22"/>
                <w:szCs w:val="22"/>
              </w:rPr>
            </w:pPr>
            <w:r>
              <w:rPr>
                <w:rFonts w:ascii="Calibri" w:hAnsi="Calibri" w:cs="Calibri"/>
                <w:sz w:val="22"/>
                <w:szCs w:val="22"/>
              </w:rPr>
              <w:t>Het door een kamer toegekend uniek nummer voor de INGESCHREVEN NIET-NATUURLIJK PERSOON</w:t>
            </w:r>
          </w:p>
        </w:tc>
        <w:tc>
          <w:tcPr>
            <w:tcW w:w="500" w:type="pct"/>
            <w:tcBorders>
              <w:top w:val="nil"/>
              <w:left w:val="nil"/>
              <w:bottom w:val="nil"/>
              <w:right w:val="nil"/>
            </w:tcBorders>
            <w:hideMark/>
          </w:tcPr>
          <w:p w14:paraId="69D66CA6" w14:textId="77777777" w:rsidR="0055546E" w:rsidRDefault="0055546E" w:rsidP="0055546E">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6213031B"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88BA522" w14:textId="77777777" w:rsidTr="0055546E">
        <w:trPr>
          <w:tblCellSpacing w:w="15" w:type="dxa"/>
        </w:trPr>
        <w:tc>
          <w:tcPr>
            <w:tcW w:w="250" w:type="pct"/>
            <w:tcBorders>
              <w:top w:val="nil"/>
              <w:left w:val="nil"/>
              <w:bottom w:val="nil"/>
              <w:right w:val="nil"/>
            </w:tcBorders>
            <w:hideMark/>
          </w:tcPr>
          <w:p w14:paraId="3AA1B00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EA2566" w14:textId="77777777" w:rsidR="0055546E" w:rsidRDefault="0055546E" w:rsidP="0055546E">
            <w:pPr>
              <w:rPr>
                <w:rFonts w:ascii="Calibri" w:hAnsi="Calibri" w:cs="Calibri"/>
                <w:sz w:val="22"/>
                <w:szCs w:val="22"/>
              </w:rPr>
            </w:pPr>
            <w:r>
              <w:rPr>
                <w:rFonts w:ascii="Calibri" w:hAnsi="Calibri" w:cs="Calibri"/>
                <w:sz w:val="22"/>
                <w:szCs w:val="22"/>
              </w:rPr>
              <w:t xml:space="preserve">Nummer ander niet-natuurlijk persoon </w:t>
            </w:r>
          </w:p>
        </w:tc>
        <w:tc>
          <w:tcPr>
            <w:tcW w:w="2500" w:type="pct"/>
            <w:tcBorders>
              <w:top w:val="nil"/>
              <w:left w:val="nil"/>
              <w:bottom w:val="nil"/>
              <w:right w:val="nil"/>
            </w:tcBorders>
            <w:hideMark/>
          </w:tcPr>
          <w:p w14:paraId="1CA9B0BE" w14:textId="77777777" w:rsidR="0055546E" w:rsidRDefault="0055546E" w:rsidP="0055546E">
            <w:pPr>
              <w:rPr>
                <w:rFonts w:ascii="Calibri" w:hAnsi="Calibri" w:cs="Calibri"/>
                <w:sz w:val="22"/>
                <w:szCs w:val="22"/>
              </w:rPr>
            </w:pPr>
            <w:r>
              <w:rPr>
                <w:rFonts w:ascii="Calibri" w:hAnsi="Calibri" w:cs="Calibri"/>
                <w:sz w:val="22"/>
                <w:szCs w:val="22"/>
              </w:rPr>
              <w:t>Het door de gemeente uitgegeven unieke nummer voor een ANDER NIET-NATUURLIJK PERSOON</w:t>
            </w:r>
          </w:p>
        </w:tc>
        <w:tc>
          <w:tcPr>
            <w:tcW w:w="500" w:type="pct"/>
            <w:tcBorders>
              <w:top w:val="nil"/>
              <w:left w:val="nil"/>
              <w:bottom w:val="nil"/>
              <w:right w:val="nil"/>
            </w:tcBorders>
            <w:hideMark/>
          </w:tcPr>
          <w:p w14:paraId="34EE3813" w14:textId="77777777" w:rsidR="0055546E" w:rsidRDefault="0055546E" w:rsidP="0055546E">
            <w:pPr>
              <w:rPr>
                <w:rFonts w:ascii="Calibri" w:hAnsi="Calibri" w:cs="Calibri"/>
                <w:sz w:val="22"/>
                <w:szCs w:val="22"/>
              </w:rPr>
            </w:pPr>
            <w:r>
              <w:rPr>
                <w:rFonts w:ascii="Calibri" w:hAnsi="Calibri" w:cs="Calibri"/>
                <w:sz w:val="22"/>
                <w:szCs w:val="22"/>
              </w:rPr>
              <w:t xml:space="preserve">AN17 </w:t>
            </w:r>
          </w:p>
        </w:tc>
        <w:tc>
          <w:tcPr>
            <w:tcW w:w="500" w:type="pct"/>
            <w:tcBorders>
              <w:top w:val="nil"/>
              <w:left w:val="nil"/>
              <w:bottom w:val="nil"/>
              <w:right w:val="nil"/>
            </w:tcBorders>
            <w:hideMark/>
          </w:tcPr>
          <w:p w14:paraId="31E9FC95"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A6DDA4E" w14:textId="77777777" w:rsidTr="0055546E">
        <w:trPr>
          <w:tblCellSpacing w:w="15" w:type="dxa"/>
        </w:trPr>
        <w:tc>
          <w:tcPr>
            <w:tcW w:w="250" w:type="pct"/>
            <w:tcBorders>
              <w:top w:val="nil"/>
              <w:left w:val="nil"/>
              <w:bottom w:val="nil"/>
              <w:right w:val="nil"/>
            </w:tcBorders>
            <w:hideMark/>
          </w:tcPr>
          <w:p w14:paraId="204B14B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66AAFC" w14:textId="77777777" w:rsidR="0055546E" w:rsidRDefault="0055546E" w:rsidP="0055546E">
            <w:pPr>
              <w:rPr>
                <w:rFonts w:ascii="Calibri" w:hAnsi="Calibri" w:cs="Calibri"/>
                <w:sz w:val="22"/>
                <w:szCs w:val="22"/>
              </w:rPr>
            </w:pPr>
            <w:r>
              <w:rPr>
                <w:rFonts w:ascii="Calibri" w:hAnsi="Calibri" w:cs="Calibri"/>
                <w:sz w:val="22"/>
                <w:szCs w:val="22"/>
              </w:rPr>
              <w:t xml:space="preserve">(Statutaire) Naam </w:t>
            </w:r>
          </w:p>
        </w:tc>
        <w:tc>
          <w:tcPr>
            <w:tcW w:w="2500" w:type="pct"/>
            <w:tcBorders>
              <w:top w:val="nil"/>
              <w:left w:val="nil"/>
              <w:bottom w:val="nil"/>
              <w:right w:val="nil"/>
            </w:tcBorders>
            <w:hideMark/>
          </w:tcPr>
          <w:p w14:paraId="2CBA8514" w14:textId="77777777" w:rsidR="0055546E" w:rsidRDefault="0055546E" w:rsidP="0055546E">
            <w:pPr>
              <w:rPr>
                <w:rFonts w:ascii="Calibri" w:hAnsi="Calibri" w:cs="Calibri"/>
                <w:sz w:val="22"/>
                <w:szCs w:val="22"/>
              </w:rPr>
            </w:pPr>
            <w:r>
              <w:rPr>
                <w:rFonts w:ascii="Calibri" w:hAnsi="Calibri" w:cs="Calibri"/>
                <w:sz w:val="22"/>
                <w:szCs w:val="22"/>
              </w:rPr>
              <w:t xml:space="preserve">Naam van de niet-natuurlijke persoon zoals deze is vastgelegd in de statuten (rechtspersoon) of in de vennootschapsovereenkomst is overeengekomen (Vennootschap onder firma of Commanditaire vennootschap). </w:t>
            </w:r>
          </w:p>
        </w:tc>
        <w:tc>
          <w:tcPr>
            <w:tcW w:w="500" w:type="pct"/>
            <w:tcBorders>
              <w:top w:val="nil"/>
              <w:left w:val="nil"/>
              <w:bottom w:val="nil"/>
              <w:right w:val="nil"/>
            </w:tcBorders>
            <w:hideMark/>
          </w:tcPr>
          <w:p w14:paraId="0A9009BD" w14:textId="77777777" w:rsidR="0055546E" w:rsidRDefault="0055546E" w:rsidP="0055546E">
            <w:pPr>
              <w:rPr>
                <w:rFonts w:ascii="Calibri" w:hAnsi="Calibri" w:cs="Calibri"/>
                <w:sz w:val="22"/>
                <w:szCs w:val="22"/>
              </w:rPr>
            </w:pPr>
            <w:r>
              <w:rPr>
                <w:rFonts w:ascii="Calibri" w:hAnsi="Calibri" w:cs="Calibri"/>
                <w:sz w:val="22"/>
                <w:szCs w:val="22"/>
              </w:rPr>
              <w:t xml:space="preserve">AN500 </w:t>
            </w:r>
          </w:p>
        </w:tc>
        <w:tc>
          <w:tcPr>
            <w:tcW w:w="500" w:type="pct"/>
            <w:tcBorders>
              <w:top w:val="nil"/>
              <w:left w:val="nil"/>
              <w:bottom w:val="nil"/>
              <w:right w:val="nil"/>
            </w:tcBorders>
            <w:hideMark/>
          </w:tcPr>
          <w:p w14:paraId="52D25759"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01DB3EBF" w14:textId="77777777" w:rsidTr="0055546E">
        <w:trPr>
          <w:tblCellSpacing w:w="15" w:type="dxa"/>
        </w:trPr>
        <w:tc>
          <w:tcPr>
            <w:tcW w:w="250" w:type="pct"/>
            <w:tcBorders>
              <w:top w:val="nil"/>
              <w:left w:val="nil"/>
              <w:bottom w:val="nil"/>
              <w:right w:val="nil"/>
            </w:tcBorders>
            <w:hideMark/>
          </w:tcPr>
          <w:p w14:paraId="135CCE8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A6C1C55" w14:textId="77777777" w:rsidR="0055546E" w:rsidRDefault="0055546E" w:rsidP="0055546E">
            <w:pPr>
              <w:rPr>
                <w:rFonts w:ascii="Calibri" w:hAnsi="Calibri" w:cs="Calibri"/>
                <w:sz w:val="22"/>
                <w:szCs w:val="22"/>
              </w:rPr>
            </w:pPr>
            <w:r>
              <w:rPr>
                <w:rFonts w:ascii="Calibri" w:hAnsi="Calibri" w:cs="Calibri"/>
                <w:sz w:val="22"/>
                <w:szCs w:val="22"/>
              </w:rPr>
              <w:t xml:space="preserve">Datum aanvang </w:t>
            </w:r>
          </w:p>
        </w:tc>
        <w:tc>
          <w:tcPr>
            <w:tcW w:w="2500" w:type="pct"/>
            <w:tcBorders>
              <w:top w:val="nil"/>
              <w:left w:val="nil"/>
              <w:bottom w:val="nil"/>
              <w:right w:val="nil"/>
            </w:tcBorders>
            <w:hideMark/>
          </w:tcPr>
          <w:p w14:paraId="5087DC6B" w14:textId="77777777" w:rsidR="0055546E" w:rsidRDefault="0055546E" w:rsidP="0055546E">
            <w:pPr>
              <w:rPr>
                <w:rFonts w:ascii="Calibri" w:hAnsi="Calibri" w:cs="Calibri"/>
                <w:sz w:val="22"/>
                <w:szCs w:val="22"/>
              </w:rPr>
            </w:pPr>
            <w:r>
              <w:rPr>
                <w:rFonts w:ascii="Calibri" w:hAnsi="Calibri" w:cs="Calibri"/>
                <w:sz w:val="22"/>
                <w:szCs w:val="22"/>
              </w:rPr>
              <w:t>De datum van aanvang van de NIET-NATUURLIJK PERSOON</w:t>
            </w:r>
          </w:p>
        </w:tc>
        <w:tc>
          <w:tcPr>
            <w:tcW w:w="500" w:type="pct"/>
            <w:tcBorders>
              <w:top w:val="nil"/>
              <w:left w:val="nil"/>
              <w:bottom w:val="nil"/>
              <w:right w:val="nil"/>
            </w:tcBorders>
            <w:hideMark/>
          </w:tcPr>
          <w:p w14:paraId="071FD229"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ACE27D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459F09D" w14:textId="77777777" w:rsidTr="0055546E">
        <w:trPr>
          <w:tblCellSpacing w:w="15" w:type="dxa"/>
        </w:trPr>
        <w:tc>
          <w:tcPr>
            <w:tcW w:w="250" w:type="pct"/>
            <w:tcBorders>
              <w:top w:val="nil"/>
              <w:left w:val="nil"/>
              <w:bottom w:val="nil"/>
              <w:right w:val="nil"/>
            </w:tcBorders>
            <w:hideMark/>
          </w:tcPr>
          <w:p w14:paraId="5302DE8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020DE22" w14:textId="77777777" w:rsidR="0055546E" w:rsidRDefault="0055546E" w:rsidP="0055546E">
            <w:pPr>
              <w:rPr>
                <w:rFonts w:ascii="Calibri" w:hAnsi="Calibri" w:cs="Calibri"/>
                <w:sz w:val="22"/>
                <w:szCs w:val="22"/>
              </w:rPr>
            </w:pPr>
            <w:r>
              <w:rPr>
                <w:rFonts w:ascii="Calibri" w:hAnsi="Calibri" w:cs="Calibri"/>
                <w:sz w:val="22"/>
                <w:szCs w:val="22"/>
              </w:rPr>
              <w:t xml:space="preserve">Datum beëindiging </w:t>
            </w:r>
          </w:p>
        </w:tc>
        <w:tc>
          <w:tcPr>
            <w:tcW w:w="2500" w:type="pct"/>
            <w:tcBorders>
              <w:top w:val="nil"/>
              <w:left w:val="nil"/>
              <w:bottom w:val="nil"/>
              <w:right w:val="nil"/>
            </w:tcBorders>
            <w:hideMark/>
          </w:tcPr>
          <w:p w14:paraId="77F68215" w14:textId="77777777" w:rsidR="0055546E" w:rsidRDefault="0055546E" w:rsidP="0055546E">
            <w:pPr>
              <w:rPr>
                <w:rFonts w:ascii="Calibri" w:hAnsi="Calibri" w:cs="Calibri"/>
                <w:sz w:val="22"/>
                <w:szCs w:val="22"/>
              </w:rPr>
            </w:pPr>
            <w:r>
              <w:rPr>
                <w:rFonts w:ascii="Calibri" w:hAnsi="Calibri" w:cs="Calibri"/>
                <w:sz w:val="22"/>
                <w:szCs w:val="22"/>
              </w:rPr>
              <w:t>De datum van beëindiging van de NIET-NATUURLIJK PERSOON.</w:t>
            </w:r>
          </w:p>
        </w:tc>
        <w:tc>
          <w:tcPr>
            <w:tcW w:w="500" w:type="pct"/>
            <w:tcBorders>
              <w:top w:val="nil"/>
              <w:left w:val="nil"/>
              <w:bottom w:val="nil"/>
              <w:right w:val="nil"/>
            </w:tcBorders>
            <w:hideMark/>
          </w:tcPr>
          <w:p w14:paraId="46E967A0"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33932AE"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0BF4E358" w14:textId="77777777" w:rsidTr="0055546E">
        <w:trPr>
          <w:tblCellSpacing w:w="15" w:type="dxa"/>
        </w:trPr>
        <w:tc>
          <w:tcPr>
            <w:tcW w:w="250" w:type="pct"/>
            <w:tcBorders>
              <w:top w:val="nil"/>
              <w:left w:val="nil"/>
              <w:bottom w:val="nil"/>
              <w:right w:val="nil"/>
            </w:tcBorders>
            <w:hideMark/>
          </w:tcPr>
          <w:p w14:paraId="497081B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2E242C" w14:textId="77777777" w:rsidR="0055546E" w:rsidRDefault="0055546E" w:rsidP="0055546E">
            <w:pPr>
              <w:rPr>
                <w:rFonts w:ascii="Calibri" w:hAnsi="Calibri" w:cs="Calibri"/>
                <w:sz w:val="22"/>
                <w:szCs w:val="22"/>
              </w:rPr>
            </w:pPr>
            <w:r>
              <w:rPr>
                <w:rFonts w:ascii="Calibri" w:hAnsi="Calibri" w:cs="Calibri"/>
                <w:sz w:val="22"/>
                <w:szCs w:val="22"/>
              </w:rPr>
              <w:t xml:space="preserve">Verkorte naam </w:t>
            </w:r>
          </w:p>
        </w:tc>
        <w:tc>
          <w:tcPr>
            <w:tcW w:w="2500" w:type="pct"/>
            <w:tcBorders>
              <w:top w:val="nil"/>
              <w:left w:val="nil"/>
              <w:bottom w:val="nil"/>
              <w:right w:val="nil"/>
            </w:tcBorders>
            <w:hideMark/>
          </w:tcPr>
          <w:p w14:paraId="112E9723" w14:textId="77777777" w:rsidR="0055546E" w:rsidRDefault="0055546E" w:rsidP="0055546E">
            <w:pPr>
              <w:rPr>
                <w:rFonts w:ascii="Calibri" w:hAnsi="Calibri" w:cs="Calibri"/>
                <w:sz w:val="22"/>
                <w:szCs w:val="22"/>
              </w:rPr>
            </w:pPr>
            <w:r>
              <w:rPr>
                <w:rFonts w:ascii="Calibri" w:hAnsi="Calibri" w:cs="Calibri"/>
                <w:sz w:val="22"/>
                <w:szCs w:val="22"/>
              </w:rPr>
              <w:t>De administratieve naam in het handelsregister indien de naam langer is dan 45 karakters</w:t>
            </w:r>
          </w:p>
        </w:tc>
        <w:tc>
          <w:tcPr>
            <w:tcW w:w="500" w:type="pct"/>
            <w:tcBorders>
              <w:top w:val="nil"/>
              <w:left w:val="nil"/>
              <w:bottom w:val="nil"/>
              <w:right w:val="nil"/>
            </w:tcBorders>
            <w:hideMark/>
          </w:tcPr>
          <w:p w14:paraId="4368C39A" w14:textId="77777777" w:rsidR="0055546E" w:rsidRDefault="0055546E" w:rsidP="0055546E">
            <w:pPr>
              <w:rPr>
                <w:rFonts w:ascii="Calibri" w:hAnsi="Calibri" w:cs="Calibri"/>
                <w:sz w:val="22"/>
                <w:szCs w:val="22"/>
              </w:rPr>
            </w:pPr>
            <w:r>
              <w:rPr>
                <w:rFonts w:ascii="Calibri" w:hAnsi="Calibri" w:cs="Calibri"/>
                <w:sz w:val="22"/>
                <w:szCs w:val="22"/>
              </w:rPr>
              <w:t xml:space="preserve">AN45 </w:t>
            </w:r>
          </w:p>
        </w:tc>
        <w:tc>
          <w:tcPr>
            <w:tcW w:w="500" w:type="pct"/>
            <w:tcBorders>
              <w:top w:val="nil"/>
              <w:left w:val="nil"/>
              <w:bottom w:val="nil"/>
              <w:right w:val="nil"/>
            </w:tcBorders>
            <w:hideMark/>
          </w:tcPr>
          <w:p w14:paraId="2524B30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6AE21FD" w14:textId="77777777" w:rsidTr="0055546E">
        <w:trPr>
          <w:tblCellSpacing w:w="15" w:type="dxa"/>
        </w:trPr>
        <w:tc>
          <w:tcPr>
            <w:tcW w:w="250" w:type="pct"/>
            <w:tcBorders>
              <w:top w:val="nil"/>
              <w:left w:val="nil"/>
              <w:bottom w:val="nil"/>
              <w:right w:val="nil"/>
            </w:tcBorders>
            <w:hideMark/>
          </w:tcPr>
          <w:p w14:paraId="4CC26B9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9A6DB78" w14:textId="77777777" w:rsidR="0055546E" w:rsidRDefault="0055546E" w:rsidP="0055546E">
            <w:pPr>
              <w:rPr>
                <w:rFonts w:ascii="Calibri" w:hAnsi="Calibri" w:cs="Calibri"/>
                <w:sz w:val="22"/>
                <w:szCs w:val="22"/>
              </w:rPr>
            </w:pPr>
            <w:r>
              <w:rPr>
                <w:rFonts w:ascii="Calibri" w:hAnsi="Calibri" w:cs="Calibri"/>
                <w:sz w:val="22"/>
                <w:szCs w:val="22"/>
              </w:rPr>
              <w:t xml:space="preserve">Telefoonnummer </w:t>
            </w:r>
          </w:p>
        </w:tc>
        <w:tc>
          <w:tcPr>
            <w:tcW w:w="2500" w:type="pct"/>
            <w:tcBorders>
              <w:top w:val="nil"/>
              <w:left w:val="nil"/>
              <w:bottom w:val="nil"/>
              <w:right w:val="nil"/>
            </w:tcBorders>
            <w:hideMark/>
          </w:tcPr>
          <w:p w14:paraId="713E7357" w14:textId="77777777" w:rsidR="0055546E" w:rsidRDefault="0055546E" w:rsidP="0055546E">
            <w:pPr>
              <w:rPr>
                <w:rFonts w:ascii="Calibri" w:hAnsi="Calibri" w:cs="Calibri"/>
                <w:sz w:val="22"/>
                <w:szCs w:val="22"/>
              </w:rPr>
            </w:pPr>
            <w:r>
              <w:rPr>
                <w:rFonts w:ascii="Calibri" w:hAnsi="Calibri" w:cs="Calibri"/>
                <w:sz w:val="22"/>
                <w:szCs w:val="22"/>
              </w:rPr>
              <w:t>Telefoonnummer waaronder het subject in de regel bereikbaar is.</w:t>
            </w:r>
          </w:p>
        </w:tc>
        <w:tc>
          <w:tcPr>
            <w:tcW w:w="500" w:type="pct"/>
            <w:tcBorders>
              <w:top w:val="nil"/>
              <w:left w:val="nil"/>
              <w:bottom w:val="nil"/>
              <w:right w:val="nil"/>
            </w:tcBorders>
            <w:hideMark/>
          </w:tcPr>
          <w:p w14:paraId="03DBCE44"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2284AB58"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1C086D0" w14:textId="77777777" w:rsidTr="0055546E">
        <w:trPr>
          <w:tblCellSpacing w:w="15" w:type="dxa"/>
        </w:trPr>
        <w:tc>
          <w:tcPr>
            <w:tcW w:w="250" w:type="pct"/>
            <w:tcBorders>
              <w:top w:val="nil"/>
              <w:left w:val="nil"/>
              <w:bottom w:val="nil"/>
              <w:right w:val="nil"/>
            </w:tcBorders>
            <w:hideMark/>
          </w:tcPr>
          <w:p w14:paraId="715ACAA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31CC65A" w14:textId="77777777" w:rsidR="0055546E" w:rsidRDefault="0055546E" w:rsidP="0055546E">
            <w:pPr>
              <w:rPr>
                <w:rFonts w:ascii="Calibri" w:hAnsi="Calibri" w:cs="Calibri"/>
                <w:sz w:val="22"/>
                <w:szCs w:val="22"/>
              </w:rPr>
            </w:pPr>
            <w:r>
              <w:rPr>
                <w:rFonts w:ascii="Calibri" w:hAnsi="Calibri" w:cs="Calibri"/>
                <w:sz w:val="22"/>
                <w:szCs w:val="22"/>
              </w:rPr>
              <w:t xml:space="preserve">Fax-nummer </w:t>
            </w:r>
          </w:p>
        </w:tc>
        <w:tc>
          <w:tcPr>
            <w:tcW w:w="2500" w:type="pct"/>
            <w:tcBorders>
              <w:top w:val="nil"/>
              <w:left w:val="nil"/>
              <w:bottom w:val="nil"/>
              <w:right w:val="nil"/>
            </w:tcBorders>
            <w:hideMark/>
          </w:tcPr>
          <w:p w14:paraId="41F23D57" w14:textId="77777777" w:rsidR="0055546E" w:rsidRDefault="0055546E" w:rsidP="0055546E">
            <w:pPr>
              <w:rPr>
                <w:rFonts w:ascii="Calibri" w:hAnsi="Calibri" w:cs="Calibri"/>
                <w:sz w:val="22"/>
                <w:szCs w:val="22"/>
              </w:rPr>
            </w:pPr>
            <w:r>
              <w:rPr>
                <w:rFonts w:ascii="Calibri" w:hAnsi="Calibri" w:cs="Calibri"/>
                <w:sz w:val="22"/>
                <w:szCs w:val="22"/>
              </w:rPr>
              <w:t>Faxnummer waaronder het subject in de regel bereikbaar is.</w:t>
            </w:r>
          </w:p>
        </w:tc>
        <w:tc>
          <w:tcPr>
            <w:tcW w:w="500" w:type="pct"/>
            <w:tcBorders>
              <w:top w:val="nil"/>
              <w:left w:val="nil"/>
              <w:bottom w:val="nil"/>
              <w:right w:val="nil"/>
            </w:tcBorders>
            <w:hideMark/>
          </w:tcPr>
          <w:p w14:paraId="052819DC"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6E74CBEF"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15175EF" w14:textId="77777777" w:rsidTr="0055546E">
        <w:trPr>
          <w:tblCellSpacing w:w="15" w:type="dxa"/>
        </w:trPr>
        <w:tc>
          <w:tcPr>
            <w:tcW w:w="250" w:type="pct"/>
            <w:tcBorders>
              <w:top w:val="nil"/>
              <w:left w:val="nil"/>
              <w:bottom w:val="nil"/>
              <w:right w:val="nil"/>
            </w:tcBorders>
            <w:hideMark/>
          </w:tcPr>
          <w:p w14:paraId="22009E2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BEECD2" w14:textId="77777777" w:rsidR="0055546E" w:rsidRDefault="0055546E" w:rsidP="0055546E">
            <w:pPr>
              <w:rPr>
                <w:rFonts w:ascii="Calibri" w:hAnsi="Calibri" w:cs="Calibri"/>
                <w:sz w:val="22"/>
                <w:szCs w:val="22"/>
              </w:rPr>
            </w:pPr>
            <w:r>
              <w:rPr>
                <w:rFonts w:ascii="Calibri" w:hAnsi="Calibri" w:cs="Calibri"/>
                <w:sz w:val="22"/>
                <w:szCs w:val="22"/>
              </w:rPr>
              <w:t xml:space="preserve">Emailadres </w:t>
            </w:r>
          </w:p>
        </w:tc>
        <w:tc>
          <w:tcPr>
            <w:tcW w:w="2500" w:type="pct"/>
            <w:tcBorders>
              <w:top w:val="nil"/>
              <w:left w:val="nil"/>
              <w:bottom w:val="nil"/>
              <w:right w:val="nil"/>
            </w:tcBorders>
            <w:hideMark/>
          </w:tcPr>
          <w:p w14:paraId="138FFACD" w14:textId="77777777" w:rsidR="0055546E" w:rsidRDefault="0055546E" w:rsidP="0055546E">
            <w:pPr>
              <w:rPr>
                <w:rFonts w:ascii="Calibri" w:hAnsi="Calibri" w:cs="Calibri"/>
                <w:sz w:val="22"/>
                <w:szCs w:val="22"/>
              </w:rPr>
            </w:pPr>
            <w:r>
              <w:rPr>
                <w:rFonts w:ascii="Calibri" w:hAnsi="Calibri" w:cs="Calibri"/>
                <w:sz w:val="22"/>
                <w:szCs w:val="22"/>
              </w:rPr>
              <w:t>Elektronisch postadres waaronder het subject in de regel bereikbaar is.</w:t>
            </w:r>
          </w:p>
        </w:tc>
        <w:tc>
          <w:tcPr>
            <w:tcW w:w="500" w:type="pct"/>
            <w:tcBorders>
              <w:top w:val="nil"/>
              <w:left w:val="nil"/>
              <w:bottom w:val="nil"/>
              <w:right w:val="nil"/>
            </w:tcBorders>
            <w:hideMark/>
          </w:tcPr>
          <w:p w14:paraId="15953B07" w14:textId="77777777" w:rsidR="0055546E" w:rsidRDefault="0055546E" w:rsidP="0055546E">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190649FF"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D7FC022" w14:textId="77777777" w:rsidTr="0055546E">
        <w:trPr>
          <w:tblCellSpacing w:w="15" w:type="dxa"/>
        </w:trPr>
        <w:tc>
          <w:tcPr>
            <w:tcW w:w="250" w:type="pct"/>
            <w:tcBorders>
              <w:top w:val="nil"/>
              <w:left w:val="nil"/>
              <w:bottom w:val="nil"/>
              <w:right w:val="nil"/>
            </w:tcBorders>
            <w:hideMark/>
          </w:tcPr>
          <w:p w14:paraId="4D26117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77D7B2"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389A919E" w14:textId="77777777" w:rsidR="0055546E" w:rsidRDefault="0055546E" w:rsidP="0055546E">
            <w:pPr>
              <w:rPr>
                <w:rFonts w:ascii="Calibri" w:hAnsi="Calibri" w:cs="Calibri"/>
                <w:sz w:val="22"/>
                <w:szCs w:val="22"/>
              </w:rPr>
            </w:pPr>
            <w:r>
              <w:rPr>
                <w:rFonts w:ascii="Calibri" w:hAnsi="Calibri" w:cs="Calibri"/>
                <w:sz w:val="22"/>
                <w:szCs w:val="22"/>
              </w:rPr>
              <w:t xml:space="preserve">De gegevens inzake de bankrekening waarmee het SUBJECT in de regel financieel communiceert. </w:t>
            </w:r>
          </w:p>
        </w:tc>
        <w:tc>
          <w:tcPr>
            <w:tcW w:w="500" w:type="pct"/>
            <w:tcBorders>
              <w:top w:val="nil"/>
              <w:left w:val="nil"/>
              <w:bottom w:val="nil"/>
              <w:right w:val="nil"/>
            </w:tcBorders>
            <w:hideMark/>
          </w:tcPr>
          <w:p w14:paraId="1CD13EF4"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2268E757"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39C973F4" w14:textId="77777777" w:rsidTr="0055546E">
        <w:trPr>
          <w:tblCellSpacing w:w="15" w:type="dxa"/>
        </w:trPr>
        <w:tc>
          <w:tcPr>
            <w:tcW w:w="250" w:type="pct"/>
            <w:tcBorders>
              <w:top w:val="nil"/>
              <w:left w:val="nil"/>
              <w:bottom w:val="nil"/>
              <w:right w:val="nil"/>
            </w:tcBorders>
            <w:hideMark/>
          </w:tcPr>
          <w:p w14:paraId="18FAB5C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51CCD43" w14:textId="77777777" w:rsidR="0055546E" w:rsidRDefault="0055546E" w:rsidP="0055546E">
            <w:pPr>
              <w:rPr>
                <w:rFonts w:ascii="Calibri" w:hAnsi="Calibri" w:cs="Calibri"/>
                <w:sz w:val="22"/>
                <w:szCs w:val="22"/>
              </w:rPr>
            </w:pPr>
            <w:r>
              <w:rPr>
                <w:rFonts w:ascii="Calibri" w:hAnsi="Calibri" w:cs="Calibri"/>
                <w:sz w:val="22"/>
                <w:szCs w:val="22"/>
              </w:rPr>
              <w:t xml:space="preserve">- IBAN </w:t>
            </w:r>
          </w:p>
        </w:tc>
        <w:tc>
          <w:tcPr>
            <w:tcW w:w="2500" w:type="pct"/>
            <w:tcBorders>
              <w:top w:val="nil"/>
              <w:left w:val="nil"/>
              <w:bottom w:val="nil"/>
              <w:right w:val="nil"/>
            </w:tcBorders>
            <w:hideMark/>
          </w:tcPr>
          <w:p w14:paraId="1CFB7D1A" w14:textId="77777777" w:rsidR="0055546E" w:rsidRDefault="0055546E" w:rsidP="0055546E">
            <w:pPr>
              <w:rPr>
                <w:rFonts w:ascii="Calibri" w:hAnsi="Calibri" w:cs="Calibri"/>
                <w:sz w:val="22"/>
                <w:szCs w:val="22"/>
              </w:rPr>
            </w:pPr>
            <w:r>
              <w:rPr>
                <w:rFonts w:ascii="Calibri" w:hAnsi="Calibri" w:cs="Calibri"/>
                <w:sz w:val="22"/>
                <w:szCs w:val="22"/>
              </w:rPr>
              <w:t xml:space="preserve">Het internationaal bankrekeningnummer, zoals dat door een bankinstelling als identificator aan een overeenkomst tussen de bank en een of meer subjecten wordt toegekend, op basis waarvan het SUBJECT in de regel internationaal financieel communiceert. </w:t>
            </w:r>
          </w:p>
        </w:tc>
        <w:tc>
          <w:tcPr>
            <w:tcW w:w="500" w:type="pct"/>
            <w:tcBorders>
              <w:top w:val="nil"/>
              <w:left w:val="nil"/>
              <w:bottom w:val="nil"/>
              <w:right w:val="nil"/>
            </w:tcBorders>
            <w:hideMark/>
          </w:tcPr>
          <w:p w14:paraId="76FB0849" w14:textId="77777777" w:rsidR="0055546E" w:rsidRDefault="0055546E" w:rsidP="0055546E">
            <w:pPr>
              <w:rPr>
                <w:rFonts w:ascii="Calibri" w:hAnsi="Calibri" w:cs="Calibri"/>
                <w:sz w:val="22"/>
                <w:szCs w:val="22"/>
              </w:rPr>
            </w:pPr>
            <w:r>
              <w:rPr>
                <w:rFonts w:ascii="Calibri" w:hAnsi="Calibri" w:cs="Calibri"/>
                <w:sz w:val="22"/>
                <w:szCs w:val="22"/>
              </w:rPr>
              <w:t xml:space="preserve">AN34 </w:t>
            </w:r>
          </w:p>
        </w:tc>
        <w:tc>
          <w:tcPr>
            <w:tcW w:w="500" w:type="pct"/>
            <w:tcBorders>
              <w:top w:val="nil"/>
              <w:left w:val="nil"/>
              <w:bottom w:val="nil"/>
              <w:right w:val="nil"/>
            </w:tcBorders>
            <w:hideMark/>
          </w:tcPr>
          <w:p w14:paraId="1779E16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4947016" w14:textId="77777777" w:rsidTr="0055546E">
        <w:trPr>
          <w:tblCellSpacing w:w="15" w:type="dxa"/>
        </w:trPr>
        <w:tc>
          <w:tcPr>
            <w:tcW w:w="250" w:type="pct"/>
            <w:tcBorders>
              <w:top w:val="nil"/>
              <w:left w:val="nil"/>
              <w:bottom w:val="nil"/>
              <w:right w:val="nil"/>
            </w:tcBorders>
            <w:hideMark/>
          </w:tcPr>
          <w:p w14:paraId="0072265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634C0A0" w14:textId="77777777" w:rsidR="0055546E" w:rsidRDefault="0055546E" w:rsidP="0055546E">
            <w:pPr>
              <w:rPr>
                <w:rFonts w:ascii="Calibri" w:hAnsi="Calibri" w:cs="Calibri"/>
                <w:sz w:val="22"/>
                <w:szCs w:val="22"/>
              </w:rPr>
            </w:pPr>
            <w:r>
              <w:rPr>
                <w:rFonts w:ascii="Calibri" w:hAnsi="Calibri" w:cs="Calibri"/>
                <w:sz w:val="22"/>
                <w:szCs w:val="22"/>
              </w:rPr>
              <w:t xml:space="preserve">- BIC </w:t>
            </w:r>
          </w:p>
        </w:tc>
        <w:tc>
          <w:tcPr>
            <w:tcW w:w="2500" w:type="pct"/>
            <w:tcBorders>
              <w:top w:val="nil"/>
              <w:left w:val="nil"/>
              <w:bottom w:val="nil"/>
              <w:right w:val="nil"/>
            </w:tcBorders>
            <w:hideMark/>
          </w:tcPr>
          <w:p w14:paraId="20CE93BE" w14:textId="77777777" w:rsidR="0055546E" w:rsidRDefault="0055546E" w:rsidP="0055546E">
            <w:pPr>
              <w:rPr>
                <w:rFonts w:ascii="Calibri" w:hAnsi="Calibri" w:cs="Calibri"/>
                <w:sz w:val="22"/>
                <w:szCs w:val="22"/>
              </w:rPr>
            </w:pPr>
            <w:r>
              <w:rPr>
                <w:rFonts w:ascii="Calibri" w:hAnsi="Calibri" w:cs="Calibri"/>
                <w:sz w:val="22"/>
                <w:szCs w:val="22"/>
              </w:rPr>
              <w:t xml:space="preserve">De unieke code van de bankinstelling waar het SUBJECT het bankrekeningnummer heeft waarmee het subject in de regel internationaal financieel communiceert. </w:t>
            </w:r>
          </w:p>
        </w:tc>
        <w:tc>
          <w:tcPr>
            <w:tcW w:w="500" w:type="pct"/>
            <w:tcBorders>
              <w:top w:val="nil"/>
              <w:left w:val="nil"/>
              <w:bottom w:val="nil"/>
              <w:right w:val="nil"/>
            </w:tcBorders>
            <w:hideMark/>
          </w:tcPr>
          <w:p w14:paraId="3006A841" w14:textId="77777777" w:rsidR="0055546E" w:rsidRDefault="0055546E" w:rsidP="0055546E">
            <w:pPr>
              <w:rPr>
                <w:rFonts w:ascii="Calibri" w:hAnsi="Calibri" w:cs="Calibri"/>
                <w:sz w:val="22"/>
                <w:szCs w:val="22"/>
              </w:rPr>
            </w:pPr>
            <w:r>
              <w:rPr>
                <w:rFonts w:ascii="Calibri" w:hAnsi="Calibri" w:cs="Calibri"/>
                <w:sz w:val="22"/>
                <w:szCs w:val="22"/>
              </w:rPr>
              <w:t xml:space="preserve">AN11 </w:t>
            </w:r>
          </w:p>
        </w:tc>
        <w:tc>
          <w:tcPr>
            <w:tcW w:w="500" w:type="pct"/>
            <w:tcBorders>
              <w:top w:val="nil"/>
              <w:left w:val="nil"/>
              <w:bottom w:val="nil"/>
              <w:right w:val="nil"/>
            </w:tcBorders>
            <w:hideMark/>
          </w:tcPr>
          <w:p w14:paraId="0A71A35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2A62DED" w14:textId="77777777" w:rsidTr="0055546E">
        <w:trPr>
          <w:tblCellSpacing w:w="15" w:type="dxa"/>
        </w:trPr>
        <w:tc>
          <w:tcPr>
            <w:tcW w:w="250" w:type="pct"/>
            <w:tcBorders>
              <w:top w:val="nil"/>
              <w:left w:val="nil"/>
              <w:bottom w:val="nil"/>
              <w:right w:val="nil"/>
            </w:tcBorders>
            <w:hideMark/>
          </w:tcPr>
          <w:p w14:paraId="0D9CE54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7144369" w14:textId="77777777" w:rsidR="0055546E" w:rsidRDefault="0055546E" w:rsidP="0055546E">
            <w:pPr>
              <w:rPr>
                <w:rFonts w:ascii="Calibri" w:hAnsi="Calibri" w:cs="Calibri"/>
                <w:sz w:val="22"/>
                <w:szCs w:val="22"/>
              </w:rPr>
            </w:pPr>
            <w:r>
              <w:rPr>
                <w:rFonts w:ascii="Calibri" w:hAnsi="Calibri" w:cs="Calibri"/>
                <w:sz w:val="22"/>
                <w:szCs w:val="22"/>
              </w:rPr>
              <w:t xml:space="preserve">/Correspondentieadres NIET-NATUURLIJK PERSOON : </w:t>
            </w:r>
          </w:p>
        </w:tc>
        <w:tc>
          <w:tcPr>
            <w:tcW w:w="2500" w:type="pct"/>
            <w:tcBorders>
              <w:top w:val="nil"/>
              <w:left w:val="nil"/>
              <w:bottom w:val="nil"/>
              <w:right w:val="nil"/>
            </w:tcBorders>
            <w:hideMark/>
          </w:tcPr>
          <w:p w14:paraId="3F6AE797" w14:textId="77777777" w:rsidR="0055546E" w:rsidRDefault="0055546E" w:rsidP="0055546E">
            <w:pPr>
              <w:rPr>
                <w:rFonts w:ascii="Calibri" w:hAnsi="Calibri" w:cs="Calibri"/>
                <w:sz w:val="22"/>
                <w:szCs w:val="22"/>
              </w:rPr>
            </w:pPr>
            <w:r>
              <w:rPr>
                <w:rFonts w:ascii="Calibri" w:hAnsi="Calibri" w:cs="Calibri"/>
                <w:sz w:val="22"/>
                <w:szCs w:val="22"/>
              </w:rPr>
              <w:t xml:space="preserve">Het adres waarop de NIET-NATUURLIJK PERSOON in de regel schriftelijk bereikbaar is. </w:t>
            </w:r>
          </w:p>
        </w:tc>
        <w:tc>
          <w:tcPr>
            <w:tcW w:w="500" w:type="pct"/>
            <w:tcBorders>
              <w:top w:val="nil"/>
              <w:left w:val="nil"/>
              <w:bottom w:val="nil"/>
              <w:right w:val="nil"/>
            </w:tcBorders>
            <w:hideMark/>
          </w:tcPr>
          <w:p w14:paraId="03435A89"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49F4E29B"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66AE65C5" w14:textId="77777777" w:rsidTr="0055546E">
        <w:trPr>
          <w:tblCellSpacing w:w="15" w:type="dxa"/>
        </w:trPr>
        <w:tc>
          <w:tcPr>
            <w:tcW w:w="250" w:type="pct"/>
            <w:tcBorders>
              <w:top w:val="nil"/>
              <w:left w:val="nil"/>
              <w:bottom w:val="nil"/>
              <w:right w:val="nil"/>
            </w:tcBorders>
            <w:hideMark/>
          </w:tcPr>
          <w:p w14:paraId="4C3CB0D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F5A1156" w14:textId="77777777" w:rsidR="0055546E" w:rsidRDefault="0055546E" w:rsidP="0055546E">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4D57DE2B"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3EF2EDDD"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89C13C0"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7B7ED20" w14:textId="77777777" w:rsidTr="0055546E">
        <w:trPr>
          <w:tblCellSpacing w:w="15" w:type="dxa"/>
        </w:trPr>
        <w:tc>
          <w:tcPr>
            <w:tcW w:w="250" w:type="pct"/>
            <w:tcBorders>
              <w:top w:val="nil"/>
              <w:left w:val="nil"/>
              <w:bottom w:val="nil"/>
              <w:right w:val="nil"/>
            </w:tcBorders>
            <w:hideMark/>
          </w:tcPr>
          <w:p w14:paraId="4B83192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698852" w14:textId="77777777" w:rsidR="0055546E" w:rsidRDefault="0055546E" w:rsidP="0055546E">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0E9F9BBE"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1C267582"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0A76B98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CEAAB8F" w14:textId="77777777" w:rsidTr="0055546E">
        <w:trPr>
          <w:tblCellSpacing w:w="15" w:type="dxa"/>
        </w:trPr>
        <w:tc>
          <w:tcPr>
            <w:tcW w:w="250" w:type="pct"/>
            <w:tcBorders>
              <w:top w:val="nil"/>
              <w:left w:val="nil"/>
              <w:bottom w:val="nil"/>
              <w:right w:val="nil"/>
            </w:tcBorders>
            <w:hideMark/>
          </w:tcPr>
          <w:p w14:paraId="361094E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52C54AE" w14:textId="77777777" w:rsidR="0055546E" w:rsidRDefault="0055546E" w:rsidP="0055546E">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00B961FE"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62F10B63" w14:textId="77777777" w:rsidR="0055546E" w:rsidRDefault="0055546E" w:rsidP="0055546E">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544EC50F"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944C9CA" w14:textId="77777777" w:rsidTr="0055546E">
        <w:trPr>
          <w:tblCellSpacing w:w="15" w:type="dxa"/>
        </w:trPr>
        <w:tc>
          <w:tcPr>
            <w:tcW w:w="250" w:type="pct"/>
            <w:tcBorders>
              <w:top w:val="nil"/>
              <w:left w:val="nil"/>
              <w:bottom w:val="nil"/>
              <w:right w:val="nil"/>
            </w:tcBorders>
            <w:hideMark/>
          </w:tcPr>
          <w:p w14:paraId="01C4885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BAFEB30" w14:textId="77777777" w:rsidR="0055546E" w:rsidRDefault="0055546E" w:rsidP="0055546E">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56DE925D" w14:textId="77777777" w:rsidR="0055546E" w:rsidRDefault="0055546E" w:rsidP="0055546E">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33A1E95B"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5820D4A"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0887DA0" w14:textId="77777777" w:rsidTr="0055546E">
        <w:trPr>
          <w:tblCellSpacing w:w="15" w:type="dxa"/>
        </w:trPr>
        <w:tc>
          <w:tcPr>
            <w:tcW w:w="250" w:type="pct"/>
            <w:tcBorders>
              <w:top w:val="nil"/>
              <w:left w:val="nil"/>
              <w:bottom w:val="nil"/>
              <w:right w:val="nil"/>
            </w:tcBorders>
            <w:hideMark/>
          </w:tcPr>
          <w:p w14:paraId="6EFE388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CB6D55" w14:textId="77777777" w:rsidR="0055546E" w:rsidRDefault="0055546E" w:rsidP="0055546E">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7C2E2B12" w14:textId="77777777" w:rsidR="0055546E" w:rsidRDefault="0055546E" w:rsidP="0055546E">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12373F89" w14:textId="77777777" w:rsidR="0055546E" w:rsidRDefault="0055546E" w:rsidP="0055546E">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6C8D371E"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EDF2E00" w14:textId="77777777" w:rsidTr="0055546E">
        <w:trPr>
          <w:tblCellSpacing w:w="15" w:type="dxa"/>
        </w:trPr>
        <w:tc>
          <w:tcPr>
            <w:tcW w:w="250" w:type="pct"/>
            <w:tcBorders>
              <w:top w:val="nil"/>
              <w:left w:val="nil"/>
              <w:bottom w:val="nil"/>
              <w:right w:val="nil"/>
            </w:tcBorders>
            <w:hideMark/>
          </w:tcPr>
          <w:p w14:paraId="0F48233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7ACDE4" w14:textId="77777777" w:rsidR="0055546E" w:rsidRDefault="0055546E" w:rsidP="0055546E">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4B3986EC" w14:textId="77777777" w:rsidR="0055546E" w:rsidRDefault="0055546E" w:rsidP="0055546E">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78F9DADB"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244DFC92"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93390F0" w14:textId="77777777" w:rsidTr="0055546E">
        <w:trPr>
          <w:tblCellSpacing w:w="15" w:type="dxa"/>
        </w:trPr>
        <w:tc>
          <w:tcPr>
            <w:tcW w:w="250" w:type="pct"/>
            <w:tcBorders>
              <w:top w:val="nil"/>
              <w:left w:val="nil"/>
              <w:bottom w:val="nil"/>
              <w:right w:val="nil"/>
            </w:tcBorders>
            <w:hideMark/>
          </w:tcPr>
          <w:p w14:paraId="32F4A25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E04FCD5"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506462AD"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362A64E2"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36D0A5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1C857CB" w14:textId="77777777" w:rsidTr="0055546E">
        <w:trPr>
          <w:tblCellSpacing w:w="15" w:type="dxa"/>
        </w:trPr>
        <w:tc>
          <w:tcPr>
            <w:tcW w:w="250" w:type="pct"/>
            <w:tcBorders>
              <w:top w:val="nil"/>
              <w:left w:val="nil"/>
              <w:bottom w:val="nil"/>
              <w:right w:val="nil"/>
            </w:tcBorders>
            <w:hideMark/>
          </w:tcPr>
          <w:p w14:paraId="2A4C2A6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032B0D"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5F975AB4" w14:textId="77777777" w:rsidR="0055546E" w:rsidRDefault="0055546E" w:rsidP="0055546E">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4C7F8215"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52AE3F89"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0E769104" w14:textId="77777777" w:rsidTr="0055546E">
        <w:trPr>
          <w:tblCellSpacing w:w="15" w:type="dxa"/>
        </w:trPr>
        <w:tc>
          <w:tcPr>
            <w:tcW w:w="250" w:type="pct"/>
            <w:tcBorders>
              <w:top w:val="nil"/>
              <w:left w:val="nil"/>
              <w:bottom w:val="nil"/>
              <w:right w:val="nil"/>
            </w:tcBorders>
            <w:hideMark/>
          </w:tcPr>
          <w:p w14:paraId="7DDCC53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9877B5F"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7D94BD8E" w14:textId="77777777" w:rsidR="0055546E" w:rsidRDefault="0055546E" w:rsidP="0055546E">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4E38ECD1"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78E1EE0E"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7D0DA01" w14:textId="77777777" w:rsidTr="0055546E">
        <w:trPr>
          <w:tblCellSpacing w:w="15" w:type="dxa"/>
        </w:trPr>
        <w:tc>
          <w:tcPr>
            <w:tcW w:w="250" w:type="pct"/>
            <w:tcBorders>
              <w:top w:val="nil"/>
              <w:left w:val="nil"/>
              <w:bottom w:val="nil"/>
              <w:right w:val="nil"/>
            </w:tcBorders>
            <w:hideMark/>
          </w:tcPr>
          <w:p w14:paraId="75A5F8B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43F333"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78D5E0A3" w14:textId="77777777" w:rsidR="0055546E" w:rsidRDefault="0055546E" w:rsidP="0055546E">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4017C9D2"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6BA659D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BF9593B" w14:textId="77777777" w:rsidTr="0055546E">
        <w:trPr>
          <w:tblCellSpacing w:w="15" w:type="dxa"/>
        </w:trPr>
        <w:tc>
          <w:tcPr>
            <w:tcW w:w="250" w:type="pct"/>
            <w:tcBorders>
              <w:top w:val="nil"/>
              <w:left w:val="nil"/>
              <w:bottom w:val="nil"/>
              <w:right w:val="nil"/>
            </w:tcBorders>
            <w:hideMark/>
          </w:tcPr>
          <w:p w14:paraId="524836F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72BE49"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47FAD4B4" w14:textId="77777777" w:rsidR="0055546E" w:rsidRDefault="0055546E" w:rsidP="0055546E">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7CBEE397"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422E0EC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E210019" w14:textId="77777777" w:rsidTr="0055546E">
        <w:trPr>
          <w:tblCellSpacing w:w="15" w:type="dxa"/>
        </w:trPr>
        <w:tc>
          <w:tcPr>
            <w:tcW w:w="250" w:type="pct"/>
            <w:tcBorders>
              <w:top w:val="nil"/>
              <w:left w:val="nil"/>
              <w:bottom w:val="nil"/>
              <w:right w:val="nil"/>
            </w:tcBorders>
            <w:hideMark/>
          </w:tcPr>
          <w:p w14:paraId="27E1191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8BFCCB" w14:textId="77777777" w:rsidR="0055546E" w:rsidRDefault="0055546E" w:rsidP="0055546E">
            <w:pPr>
              <w:rPr>
                <w:rFonts w:ascii="Calibri" w:hAnsi="Calibri" w:cs="Calibri"/>
                <w:sz w:val="22"/>
                <w:szCs w:val="22"/>
              </w:rPr>
            </w:pPr>
            <w:r>
              <w:rPr>
                <w:rFonts w:ascii="Calibri" w:hAnsi="Calibri" w:cs="Calibri"/>
                <w:sz w:val="22"/>
                <w:szCs w:val="22"/>
              </w:rPr>
              <w:t xml:space="preserve">- Land </w:t>
            </w:r>
          </w:p>
        </w:tc>
        <w:tc>
          <w:tcPr>
            <w:tcW w:w="2500" w:type="pct"/>
            <w:tcBorders>
              <w:top w:val="nil"/>
              <w:left w:val="nil"/>
              <w:bottom w:val="nil"/>
              <w:right w:val="nil"/>
            </w:tcBorders>
            <w:hideMark/>
          </w:tcPr>
          <w:p w14:paraId="726DBA21" w14:textId="77777777" w:rsidR="0055546E" w:rsidRDefault="0055546E" w:rsidP="0055546E">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768A81A4" w14:textId="77777777" w:rsidR="0055546E" w:rsidRDefault="0055546E" w:rsidP="0055546E">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3A9C6D7C"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3427D8D" w14:textId="77777777" w:rsidTr="0055546E">
        <w:trPr>
          <w:tblCellSpacing w:w="15" w:type="dxa"/>
        </w:trPr>
        <w:tc>
          <w:tcPr>
            <w:tcW w:w="250" w:type="pct"/>
            <w:tcBorders>
              <w:top w:val="nil"/>
              <w:left w:val="nil"/>
              <w:bottom w:val="nil"/>
              <w:right w:val="nil"/>
            </w:tcBorders>
            <w:hideMark/>
          </w:tcPr>
          <w:p w14:paraId="730D6E9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5585079" w14:textId="77777777" w:rsidR="0055546E" w:rsidRDefault="0055546E" w:rsidP="0055546E">
            <w:pPr>
              <w:rPr>
                <w:rFonts w:ascii="Calibri" w:hAnsi="Calibri" w:cs="Calibri"/>
                <w:sz w:val="22"/>
                <w:szCs w:val="22"/>
              </w:rPr>
            </w:pPr>
            <w:r>
              <w:rPr>
                <w:rFonts w:ascii="Calibri" w:hAnsi="Calibri" w:cs="Calibri"/>
                <w:sz w:val="22"/>
                <w:szCs w:val="22"/>
              </w:rPr>
              <w:t xml:space="preserve">/Bezoekadres NIET-NATUURLIJK PERSOON : </w:t>
            </w:r>
          </w:p>
        </w:tc>
        <w:tc>
          <w:tcPr>
            <w:tcW w:w="2500" w:type="pct"/>
            <w:tcBorders>
              <w:top w:val="nil"/>
              <w:left w:val="nil"/>
              <w:bottom w:val="nil"/>
              <w:right w:val="nil"/>
            </w:tcBorders>
            <w:hideMark/>
          </w:tcPr>
          <w:p w14:paraId="08142606" w14:textId="77777777" w:rsidR="0055546E" w:rsidRDefault="0055546E" w:rsidP="0055546E">
            <w:pPr>
              <w:rPr>
                <w:rFonts w:ascii="Calibri" w:hAnsi="Calibri" w:cs="Calibri"/>
                <w:sz w:val="22"/>
                <w:szCs w:val="22"/>
              </w:rPr>
            </w:pPr>
            <w:r>
              <w:rPr>
                <w:rFonts w:ascii="Calibri" w:hAnsi="Calibri" w:cs="Calibri"/>
                <w:sz w:val="22"/>
                <w:szCs w:val="22"/>
              </w:rPr>
              <w:t xml:space="preserve">Het binnenlands bezoekadres van de NIET-NATUURLIJK PERSOON </w:t>
            </w:r>
          </w:p>
        </w:tc>
        <w:tc>
          <w:tcPr>
            <w:tcW w:w="500" w:type="pct"/>
            <w:tcBorders>
              <w:top w:val="nil"/>
              <w:left w:val="nil"/>
              <w:bottom w:val="nil"/>
              <w:right w:val="nil"/>
            </w:tcBorders>
            <w:hideMark/>
          </w:tcPr>
          <w:p w14:paraId="08037585"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07C031C8"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ACF9D0C" w14:textId="77777777" w:rsidTr="0055546E">
        <w:trPr>
          <w:tblCellSpacing w:w="15" w:type="dxa"/>
        </w:trPr>
        <w:tc>
          <w:tcPr>
            <w:tcW w:w="250" w:type="pct"/>
            <w:tcBorders>
              <w:top w:val="nil"/>
              <w:left w:val="nil"/>
              <w:bottom w:val="nil"/>
              <w:right w:val="nil"/>
            </w:tcBorders>
            <w:hideMark/>
          </w:tcPr>
          <w:p w14:paraId="58D7776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0C2A31" w14:textId="77777777" w:rsidR="0055546E" w:rsidRDefault="0055546E" w:rsidP="0055546E">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36BB8519"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52EDEE1E"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CD4CD2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E684687" w14:textId="77777777" w:rsidTr="0055546E">
        <w:trPr>
          <w:tblCellSpacing w:w="15" w:type="dxa"/>
        </w:trPr>
        <w:tc>
          <w:tcPr>
            <w:tcW w:w="250" w:type="pct"/>
            <w:tcBorders>
              <w:top w:val="nil"/>
              <w:left w:val="nil"/>
              <w:bottom w:val="nil"/>
              <w:right w:val="nil"/>
            </w:tcBorders>
            <w:hideMark/>
          </w:tcPr>
          <w:p w14:paraId="69C8B89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5D5908" w14:textId="77777777" w:rsidR="0055546E" w:rsidRDefault="0055546E" w:rsidP="0055546E">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1C2D7741"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1744A8F2"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4012057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F2FB362" w14:textId="77777777" w:rsidTr="0055546E">
        <w:trPr>
          <w:tblCellSpacing w:w="15" w:type="dxa"/>
        </w:trPr>
        <w:tc>
          <w:tcPr>
            <w:tcW w:w="250" w:type="pct"/>
            <w:tcBorders>
              <w:top w:val="nil"/>
              <w:left w:val="nil"/>
              <w:bottom w:val="nil"/>
              <w:right w:val="nil"/>
            </w:tcBorders>
            <w:hideMark/>
          </w:tcPr>
          <w:p w14:paraId="5166678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09EB8FA" w14:textId="77777777" w:rsidR="0055546E" w:rsidRDefault="0055546E" w:rsidP="0055546E">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442B303A"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47E60001" w14:textId="77777777" w:rsidR="0055546E" w:rsidRDefault="0055546E" w:rsidP="0055546E">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5D9B0585"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C103337" w14:textId="77777777" w:rsidTr="0055546E">
        <w:trPr>
          <w:tblCellSpacing w:w="15" w:type="dxa"/>
        </w:trPr>
        <w:tc>
          <w:tcPr>
            <w:tcW w:w="250" w:type="pct"/>
            <w:tcBorders>
              <w:top w:val="nil"/>
              <w:left w:val="nil"/>
              <w:bottom w:val="nil"/>
              <w:right w:val="nil"/>
            </w:tcBorders>
            <w:hideMark/>
          </w:tcPr>
          <w:p w14:paraId="040177F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631B03" w14:textId="77777777" w:rsidR="0055546E" w:rsidRDefault="0055546E" w:rsidP="0055546E">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4010205A" w14:textId="77777777" w:rsidR="0055546E" w:rsidRDefault="0055546E" w:rsidP="0055546E">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45B5E381"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DE5984A"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659AAEB" w14:textId="77777777" w:rsidTr="0055546E">
        <w:trPr>
          <w:tblCellSpacing w:w="15" w:type="dxa"/>
        </w:trPr>
        <w:tc>
          <w:tcPr>
            <w:tcW w:w="250" w:type="pct"/>
            <w:tcBorders>
              <w:top w:val="nil"/>
              <w:left w:val="nil"/>
              <w:bottom w:val="nil"/>
              <w:right w:val="nil"/>
            </w:tcBorders>
            <w:hideMark/>
          </w:tcPr>
          <w:p w14:paraId="348980D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20E3B2" w14:textId="77777777" w:rsidR="0055546E" w:rsidRDefault="0055546E" w:rsidP="0055546E">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7ACBD57D" w14:textId="77777777" w:rsidR="0055546E" w:rsidRDefault="0055546E" w:rsidP="0055546E">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78CA1498" w14:textId="77777777" w:rsidR="0055546E" w:rsidRDefault="0055546E" w:rsidP="0055546E">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7B84F28B"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78731DA" w14:textId="77777777" w:rsidTr="0055546E">
        <w:trPr>
          <w:tblCellSpacing w:w="15" w:type="dxa"/>
        </w:trPr>
        <w:tc>
          <w:tcPr>
            <w:tcW w:w="250" w:type="pct"/>
            <w:tcBorders>
              <w:top w:val="nil"/>
              <w:left w:val="nil"/>
              <w:bottom w:val="nil"/>
              <w:right w:val="nil"/>
            </w:tcBorders>
            <w:hideMark/>
          </w:tcPr>
          <w:p w14:paraId="28FECCE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081B27" w14:textId="77777777" w:rsidR="0055546E" w:rsidRDefault="0055546E" w:rsidP="0055546E">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1C068176" w14:textId="77777777" w:rsidR="0055546E" w:rsidRDefault="0055546E" w:rsidP="0055546E">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40A13A9F"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0452CCCB"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64224DF" w14:textId="77777777" w:rsidTr="0055546E">
        <w:trPr>
          <w:tblCellSpacing w:w="15" w:type="dxa"/>
        </w:trPr>
        <w:tc>
          <w:tcPr>
            <w:tcW w:w="250" w:type="pct"/>
            <w:tcBorders>
              <w:top w:val="nil"/>
              <w:left w:val="nil"/>
              <w:bottom w:val="nil"/>
              <w:right w:val="nil"/>
            </w:tcBorders>
            <w:hideMark/>
          </w:tcPr>
          <w:p w14:paraId="18907B8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9E06D5E"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31D0A23D"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2BECD800"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382749AC"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C3E9C6C" w14:textId="77777777" w:rsidTr="0055546E">
        <w:trPr>
          <w:tblCellSpacing w:w="15" w:type="dxa"/>
        </w:trPr>
        <w:tc>
          <w:tcPr>
            <w:tcW w:w="250" w:type="pct"/>
            <w:tcBorders>
              <w:top w:val="nil"/>
              <w:left w:val="nil"/>
              <w:bottom w:val="nil"/>
              <w:right w:val="nil"/>
            </w:tcBorders>
            <w:hideMark/>
          </w:tcPr>
          <w:p w14:paraId="428D739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98A6B3" w14:textId="77777777" w:rsidR="0055546E" w:rsidRDefault="0055546E" w:rsidP="0055546E">
            <w:pPr>
              <w:rPr>
                <w:rFonts w:ascii="Calibri" w:hAnsi="Calibri" w:cs="Calibri"/>
                <w:sz w:val="22"/>
                <w:szCs w:val="22"/>
              </w:rPr>
            </w:pPr>
            <w:r>
              <w:rPr>
                <w:rFonts w:ascii="Calibri" w:hAnsi="Calibri" w:cs="Calibri"/>
                <w:sz w:val="22"/>
                <w:szCs w:val="22"/>
              </w:rPr>
              <w:t xml:space="preserve">- Locatie beschrijving </w:t>
            </w:r>
          </w:p>
        </w:tc>
        <w:tc>
          <w:tcPr>
            <w:tcW w:w="2500" w:type="pct"/>
            <w:tcBorders>
              <w:top w:val="nil"/>
              <w:left w:val="nil"/>
              <w:bottom w:val="nil"/>
              <w:right w:val="nil"/>
            </w:tcBorders>
            <w:hideMark/>
          </w:tcPr>
          <w:p w14:paraId="463FED01" w14:textId="77777777" w:rsidR="0055546E" w:rsidRDefault="0055546E" w:rsidP="0055546E">
            <w:pPr>
              <w:rPr>
                <w:rFonts w:ascii="Calibri" w:hAnsi="Calibri" w:cs="Calibri"/>
                <w:sz w:val="22"/>
                <w:szCs w:val="22"/>
              </w:rPr>
            </w:pPr>
            <w:r>
              <w:rPr>
                <w:rFonts w:ascii="Calibri" w:hAnsi="Calibri" w:cs="Calibri"/>
                <w:sz w:val="22"/>
                <w:szCs w:val="22"/>
              </w:rPr>
              <w:t>Een geheel of gedeeltelijke omschrijving van de ligging van een object.</w:t>
            </w:r>
          </w:p>
        </w:tc>
        <w:tc>
          <w:tcPr>
            <w:tcW w:w="500" w:type="pct"/>
            <w:tcBorders>
              <w:top w:val="nil"/>
              <w:left w:val="nil"/>
              <w:bottom w:val="nil"/>
              <w:right w:val="nil"/>
            </w:tcBorders>
            <w:hideMark/>
          </w:tcPr>
          <w:p w14:paraId="1D74203F"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0B05E569"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45161CB" w14:textId="77777777" w:rsidTr="0055546E">
        <w:trPr>
          <w:tblCellSpacing w:w="15" w:type="dxa"/>
        </w:trPr>
        <w:tc>
          <w:tcPr>
            <w:tcW w:w="250" w:type="pct"/>
            <w:tcBorders>
              <w:top w:val="nil"/>
              <w:left w:val="nil"/>
              <w:bottom w:val="nil"/>
              <w:right w:val="nil"/>
            </w:tcBorders>
            <w:hideMark/>
          </w:tcPr>
          <w:p w14:paraId="0903CCA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CFE2FC" w14:textId="77777777" w:rsidR="0055546E" w:rsidRDefault="0055546E" w:rsidP="0055546E">
            <w:pPr>
              <w:rPr>
                <w:rFonts w:ascii="Calibri" w:hAnsi="Calibri" w:cs="Calibri"/>
                <w:sz w:val="22"/>
                <w:szCs w:val="22"/>
              </w:rPr>
            </w:pPr>
            <w:r>
              <w:rPr>
                <w:rFonts w:ascii="Calibri" w:hAnsi="Calibri" w:cs="Calibri"/>
                <w:sz w:val="22"/>
                <w:szCs w:val="22"/>
              </w:rPr>
              <w:t xml:space="preserve">/Correspondentieadres NATUURLIJK PERSOON : </w:t>
            </w:r>
          </w:p>
        </w:tc>
        <w:tc>
          <w:tcPr>
            <w:tcW w:w="2500" w:type="pct"/>
            <w:tcBorders>
              <w:top w:val="nil"/>
              <w:left w:val="nil"/>
              <w:bottom w:val="nil"/>
              <w:right w:val="nil"/>
            </w:tcBorders>
            <w:hideMark/>
          </w:tcPr>
          <w:p w14:paraId="4F43CB17" w14:textId="77777777" w:rsidR="0055546E" w:rsidRDefault="0055546E" w:rsidP="0055546E">
            <w:pPr>
              <w:rPr>
                <w:rFonts w:ascii="Calibri" w:hAnsi="Calibri" w:cs="Calibri"/>
                <w:sz w:val="22"/>
                <w:szCs w:val="22"/>
              </w:rPr>
            </w:pPr>
            <w:r>
              <w:rPr>
                <w:rFonts w:ascii="Calibri" w:hAnsi="Calibri" w:cs="Calibri"/>
                <w:sz w:val="22"/>
                <w:szCs w:val="22"/>
              </w:rPr>
              <w:t xml:space="preserve">Het adres waarop de NATUURLIJK PERSOON in de regel schriftelijk bereikbaar is. </w:t>
            </w:r>
          </w:p>
        </w:tc>
        <w:tc>
          <w:tcPr>
            <w:tcW w:w="500" w:type="pct"/>
            <w:tcBorders>
              <w:top w:val="nil"/>
              <w:left w:val="nil"/>
              <w:bottom w:val="nil"/>
              <w:right w:val="nil"/>
            </w:tcBorders>
            <w:hideMark/>
          </w:tcPr>
          <w:p w14:paraId="76D320C5"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1C9D2998" w14:textId="77777777" w:rsidR="0055546E" w:rsidRDefault="0055546E" w:rsidP="0055546E">
            <w:pPr>
              <w:rPr>
                <w:rFonts w:ascii="Calibri" w:hAnsi="Calibri" w:cs="Calibri"/>
                <w:sz w:val="22"/>
                <w:szCs w:val="22"/>
              </w:rPr>
            </w:pPr>
            <w:r>
              <w:rPr>
                <w:rFonts w:ascii="Calibri" w:hAnsi="Calibri" w:cs="Calibri"/>
                <w:sz w:val="22"/>
                <w:szCs w:val="22"/>
              </w:rPr>
              <w:t xml:space="preserve">1 </w:t>
            </w:r>
          </w:p>
        </w:tc>
      </w:tr>
      <w:tr w:rsidR="0055546E" w14:paraId="0B45051B" w14:textId="77777777" w:rsidTr="0055546E">
        <w:trPr>
          <w:tblCellSpacing w:w="15" w:type="dxa"/>
        </w:trPr>
        <w:tc>
          <w:tcPr>
            <w:tcW w:w="250" w:type="pct"/>
            <w:tcBorders>
              <w:top w:val="nil"/>
              <w:left w:val="nil"/>
              <w:bottom w:val="nil"/>
              <w:right w:val="nil"/>
            </w:tcBorders>
            <w:hideMark/>
          </w:tcPr>
          <w:p w14:paraId="51217DB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E0AE93" w14:textId="77777777" w:rsidR="0055546E" w:rsidRDefault="0055546E" w:rsidP="0055546E">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2295EFC2"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6D1B9B59"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5723962C"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1A0C9D0" w14:textId="77777777" w:rsidTr="0055546E">
        <w:trPr>
          <w:tblCellSpacing w:w="15" w:type="dxa"/>
        </w:trPr>
        <w:tc>
          <w:tcPr>
            <w:tcW w:w="250" w:type="pct"/>
            <w:tcBorders>
              <w:top w:val="nil"/>
              <w:left w:val="nil"/>
              <w:bottom w:val="nil"/>
              <w:right w:val="nil"/>
            </w:tcBorders>
            <w:hideMark/>
          </w:tcPr>
          <w:p w14:paraId="71E19E9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8E197D" w14:textId="77777777" w:rsidR="0055546E" w:rsidRDefault="0055546E" w:rsidP="0055546E">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2174BC62"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166BCBB4"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40727289"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974F2D7" w14:textId="77777777" w:rsidTr="0055546E">
        <w:trPr>
          <w:tblCellSpacing w:w="15" w:type="dxa"/>
        </w:trPr>
        <w:tc>
          <w:tcPr>
            <w:tcW w:w="250" w:type="pct"/>
            <w:tcBorders>
              <w:top w:val="nil"/>
              <w:left w:val="nil"/>
              <w:bottom w:val="nil"/>
              <w:right w:val="nil"/>
            </w:tcBorders>
            <w:hideMark/>
          </w:tcPr>
          <w:p w14:paraId="106AF47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30A8FB" w14:textId="77777777" w:rsidR="0055546E" w:rsidRDefault="0055546E" w:rsidP="0055546E">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4FCF9C48"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6AAB5863" w14:textId="77777777" w:rsidR="0055546E" w:rsidRDefault="0055546E" w:rsidP="0055546E">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4A6AACD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51F98EF" w14:textId="77777777" w:rsidTr="0055546E">
        <w:trPr>
          <w:tblCellSpacing w:w="15" w:type="dxa"/>
        </w:trPr>
        <w:tc>
          <w:tcPr>
            <w:tcW w:w="250" w:type="pct"/>
            <w:tcBorders>
              <w:top w:val="nil"/>
              <w:left w:val="nil"/>
              <w:bottom w:val="nil"/>
              <w:right w:val="nil"/>
            </w:tcBorders>
            <w:hideMark/>
          </w:tcPr>
          <w:p w14:paraId="16951A4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1E7035" w14:textId="77777777" w:rsidR="0055546E" w:rsidRDefault="0055546E" w:rsidP="0055546E">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37C38D9A" w14:textId="77777777" w:rsidR="0055546E" w:rsidRDefault="0055546E" w:rsidP="0055546E">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641C1998"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50ED574"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77BC46B" w14:textId="77777777" w:rsidTr="0055546E">
        <w:trPr>
          <w:tblCellSpacing w:w="15" w:type="dxa"/>
        </w:trPr>
        <w:tc>
          <w:tcPr>
            <w:tcW w:w="250" w:type="pct"/>
            <w:tcBorders>
              <w:top w:val="nil"/>
              <w:left w:val="nil"/>
              <w:bottom w:val="nil"/>
              <w:right w:val="nil"/>
            </w:tcBorders>
            <w:hideMark/>
          </w:tcPr>
          <w:p w14:paraId="683AE1D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5F6C6DA" w14:textId="77777777" w:rsidR="0055546E" w:rsidRDefault="0055546E" w:rsidP="0055546E">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5737798D" w14:textId="77777777" w:rsidR="0055546E" w:rsidRDefault="0055546E" w:rsidP="0055546E">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063F06B2" w14:textId="77777777" w:rsidR="0055546E" w:rsidRDefault="0055546E" w:rsidP="0055546E">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3AF0806E"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95460EF" w14:textId="77777777" w:rsidTr="0055546E">
        <w:trPr>
          <w:tblCellSpacing w:w="15" w:type="dxa"/>
        </w:trPr>
        <w:tc>
          <w:tcPr>
            <w:tcW w:w="250" w:type="pct"/>
            <w:tcBorders>
              <w:top w:val="nil"/>
              <w:left w:val="nil"/>
              <w:bottom w:val="nil"/>
              <w:right w:val="nil"/>
            </w:tcBorders>
            <w:hideMark/>
          </w:tcPr>
          <w:p w14:paraId="222B092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0ACD32" w14:textId="77777777" w:rsidR="0055546E" w:rsidRDefault="0055546E" w:rsidP="0055546E">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016EE191" w14:textId="77777777" w:rsidR="0055546E" w:rsidRDefault="0055546E" w:rsidP="0055546E">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15D02875"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6DACCD7F"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21FE783" w14:textId="77777777" w:rsidTr="0055546E">
        <w:trPr>
          <w:tblCellSpacing w:w="15" w:type="dxa"/>
        </w:trPr>
        <w:tc>
          <w:tcPr>
            <w:tcW w:w="250" w:type="pct"/>
            <w:tcBorders>
              <w:top w:val="nil"/>
              <w:left w:val="nil"/>
              <w:bottom w:val="nil"/>
              <w:right w:val="nil"/>
            </w:tcBorders>
            <w:hideMark/>
          </w:tcPr>
          <w:p w14:paraId="5517805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A2BF48"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5B90D970"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5EF284F0"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8E2DC0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5A6BF52" w14:textId="77777777" w:rsidTr="0055546E">
        <w:trPr>
          <w:tblCellSpacing w:w="15" w:type="dxa"/>
        </w:trPr>
        <w:tc>
          <w:tcPr>
            <w:tcW w:w="250" w:type="pct"/>
            <w:tcBorders>
              <w:top w:val="nil"/>
              <w:left w:val="nil"/>
              <w:bottom w:val="nil"/>
              <w:right w:val="nil"/>
            </w:tcBorders>
            <w:hideMark/>
          </w:tcPr>
          <w:p w14:paraId="2D0166C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D1BAFD"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6DFF40B1" w14:textId="77777777" w:rsidR="0055546E" w:rsidRDefault="0055546E" w:rsidP="0055546E">
            <w:pPr>
              <w:rPr>
                <w:rFonts w:ascii="Calibri" w:hAnsi="Calibri" w:cs="Calibri"/>
                <w:sz w:val="22"/>
                <w:szCs w:val="22"/>
              </w:rPr>
            </w:pPr>
            <w:r>
              <w:rPr>
                <w:rFonts w:ascii="Calibri" w:hAnsi="Calibri" w:cs="Calibri"/>
                <w:sz w:val="22"/>
                <w:szCs w:val="22"/>
              </w:rPr>
              <w:t xml:space="preserve">De gegevens die tezamen een postbusadres of antwoordnummeradres vormen </w:t>
            </w:r>
          </w:p>
        </w:tc>
        <w:tc>
          <w:tcPr>
            <w:tcW w:w="500" w:type="pct"/>
            <w:tcBorders>
              <w:top w:val="nil"/>
              <w:left w:val="nil"/>
              <w:bottom w:val="nil"/>
              <w:right w:val="nil"/>
            </w:tcBorders>
            <w:hideMark/>
          </w:tcPr>
          <w:p w14:paraId="7461BCC2"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6493656C"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27D62EEA" w14:textId="77777777" w:rsidTr="0055546E">
        <w:trPr>
          <w:tblCellSpacing w:w="15" w:type="dxa"/>
        </w:trPr>
        <w:tc>
          <w:tcPr>
            <w:tcW w:w="250" w:type="pct"/>
            <w:tcBorders>
              <w:top w:val="nil"/>
              <w:left w:val="nil"/>
              <w:bottom w:val="nil"/>
              <w:right w:val="nil"/>
            </w:tcBorders>
            <w:hideMark/>
          </w:tcPr>
          <w:p w14:paraId="6906738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8AA124" w14:textId="77777777" w:rsidR="0055546E" w:rsidRDefault="0055546E" w:rsidP="0055546E">
            <w:pPr>
              <w:rPr>
                <w:rFonts w:ascii="Calibri" w:hAnsi="Calibri" w:cs="Calibri"/>
                <w:sz w:val="22"/>
                <w:szCs w:val="22"/>
              </w:rPr>
            </w:pPr>
            <w:r>
              <w:rPr>
                <w:rFonts w:ascii="Calibri" w:hAnsi="Calibri" w:cs="Calibri"/>
                <w:sz w:val="22"/>
                <w:szCs w:val="22"/>
              </w:rPr>
              <w:t xml:space="preserve">- Postadres postcode </w:t>
            </w:r>
          </w:p>
        </w:tc>
        <w:tc>
          <w:tcPr>
            <w:tcW w:w="2500" w:type="pct"/>
            <w:tcBorders>
              <w:top w:val="nil"/>
              <w:left w:val="nil"/>
              <w:bottom w:val="nil"/>
              <w:right w:val="nil"/>
            </w:tcBorders>
            <w:hideMark/>
          </w:tcPr>
          <w:p w14:paraId="5C54A42A" w14:textId="77777777" w:rsidR="0055546E" w:rsidRDefault="0055546E" w:rsidP="0055546E">
            <w:pPr>
              <w:rPr>
                <w:rFonts w:ascii="Calibri" w:hAnsi="Calibri" w:cs="Calibri"/>
                <w:sz w:val="22"/>
                <w:szCs w:val="22"/>
              </w:rPr>
            </w:pPr>
            <w:r>
              <w:rPr>
                <w:rFonts w:ascii="Calibri" w:hAnsi="Calibri" w:cs="Calibri"/>
                <w:sz w:val="22"/>
                <w:szCs w:val="22"/>
              </w:rPr>
              <w:t xml:space="preserve">De officiële PostNL codering, bestaande uit een numerieke woonplaatscode en een alfabetische lettercode </w:t>
            </w:r>
          </w:p>
        </w:tc>
        <w:tc>
          <w:tcPr>
            <w:tcW w:w="500" w:type="pct"/>
            <w:tcBorders>
              <w:top w:val="nil"/>
              <w:left w:val="nil"/>
              <w:bottom w:val="nil"/>
              <w:right w:val="nil"/>
            </w:tcBorders>
            <w:hideMark/>
          </w:tcPr>
          <w:p w14:paraId="362AC10A"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213C780C"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23E6BB9" w14:textId="77777777" w:rsidTr="0055546E">
        <w:trPr>
          <w:tblCellSpacing w:w="15" w:type="dxa"/>
        </w:trPr>
        <w:tc>
          <w:tcPr>
            <w:tcW w:w="250" w:type="pct"/>
            <w:tcBorders>
              <w:top w:val="nil"/>
              <w:left w:val="nil"/>
              <w:bottom w:val="nil"/>
              <w:right w:val="nil"/>
            </w:tcBorders>
            <w:hideMark/>
          </w:tcPr>
          <w:p w14:paraId="5ED2969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FE7A839" w14:textId="77777777" w:rsidR="0055546E" w:rsidRDefault="0055546E" w:rsidP="0055546E">
            <w:pPr>
              <w:rPr>
                <w:rFonts w:ascii="Calibri" w:hAnsi="Calibri" w:cs="Calibri"/>
                <w:sz w:val="22"/>
                <w:szCs w:val="22"/>
              </w:rPr>
            </w:pPr>
            <w:r>
              <w:rPr>
                <w:rFonts w:ascii="Calibri" w:hAnsi="Calibri" w:cs="Calibri"/>
                <w:sz w:val="22"/>
                <w:szCs w:val="22"/>
              </w:rPr>
              <w:t xml:space="preserve">- Postadrestype </w:t>
            </w:r>
          </w:p>
        </w:tc>
        <w:tc>
          <w:tcPr>
            <w:tcW w:w="2500" w:type="pct"/>
            <w:tcBorders>
              <w:top w:val="nil"/>
              <w:left w:val="nil"/>
              <w:bottom w:val="nil"/>
              <w:right w:val="nil"/>
            </w:tcBorders>
            <w:hideMark/>
          </w:tcPr>
          <w:p w14:paraId="052D613C" w14:textId="77777777" w:rsidR="0055546E" w:rsidRDefault="0055546E" w:rsidP="0055546E">
            <w:pPr>
              <w:rPr>
                <w:rFonts w:ascii="Calibri" w:hAnsi="Calibri" w:cs="Calibri"/>
                <w:sz w:val="22"/>
                <w:szCs w:val="22"/>
              </w:rPr>
            </w:pPr>
            <w:r>
              <w:rPr>
                <w:rFonts w:ascii="Calibri" w:hAnsi="Calibri" w:cs="Calibri"/>
                <w:sz w:val="22"/>
                <w:szCs w:val="22"/>
              </w:rPr>
              <w:t>Aanduiding van het soort postadres</w:t>
            </w:r>
          </w:p>
        </w:tc>
        <w:tc>
          <w:tcPr>
            <w:tcW w:w="500" w:type="pct"/>
            <w:tcBorders>
              <w:top w:val="nil"/>
              <w:left w:val="nil"/>
              <w:bottom w:val="nil"/>
              <w:right w:val="nil"/>
            </w:tcBorders>
            <w:hideMark/>
          </w:tcPr>
          <w:p w14:paraId="38F7FC0F" w14:textId="77777777" w:rsidR="0055546E" w:rsidRDefault="0055546E" w:rsidP="0055546E">
            <w:pPr>
              <w:rPr>
                <w:rFonts w:ascii="Calibri" w:hAnsi="Calibri" w:cs="Calibri"/>
                <w:sz w:val="22"/>
                <w:szCs w:val="22"/>
              </w:rPr>
            </w:pPr>
            <w:r>
              <w:rPr>
                <w:rFonts w:ascii="Calibri" w:hAnsi="Calibri" w:cs="Calibri"/>
                <w:sz w:val="22"/>
                <w:szCs w:val="22"/>
              </w:rPr>
              <w:t xml:space="preserve">postadresType </w:t>
            </w:r>
          </w:p>
        </w:tc>
        <w:tc>
          <w:tcPr>
            <w:tcW w:w="500" w:type="pct"/>
            <w:tcBorders>
              <w:top w:val="nil"/>
              <w:left w:val="nil"/>
              <w:bottom w:val="nil"/>
              <w:right w:val="nil"/>
            </w:tcBorders>
            <w:hideMark/>
          </w:tcPr>
          <w:p w14:paraId="1C8DAD4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AA20780" w14:textId="77777777" w:rsidTr="0055546E">
        <w:trPr>
          <w:tblCellSpacing w:w="15" w:type="dxa"/>
        </w:trPr>
        <w:tc>
          <w:tcPr>
            <w:tcW w:w="250" w:type="pct"/>
            <w:tcBorders>
              <w:top w:val="nil"/>
              <w:left w:val="nil"/>
              <w:bottom w:val="nil"/>
              <w:right w:val="nil"/>
            </w:tcBorders>
            <w:hideMark/>
          </w:tcPr>
          <w:p w14:paraId="2FB7384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F6CBBF" w14:textId="77777777" w:rsidR="0055546E" w:rsidRDefault="0055546E" w:rsidP="0055546E">
            <w:pPr>
              <w:rPr>
                <w:rFonts w:ascii="Calibri" w:hAnsi="Calibri" w:cs="Calibri"/>
                <w:sz w:val="22"/>
                <w:szCs w:val="22"/>
              </w:rPr>
            </w:pPr>
            <w:r>
              <w:rPr>
                <w:rFonts w:ascii="Calibri" w:hAnsi="Calibri" w:cs="Calibri"/>
                <w:sz w:val="22"/>
                <w:szCs w:val="22"/>
              </w:rPr>
              <w:t xml:space="preserve">- Postbus- of antwoordnummer </w:t>
            </w:r>
          </w:p>
        </w:tc>
        <w:tc>
          <w:tcPr>
            <w:tcW w:w="2500" w:type="pct"/>
            <w:tcBorders>
              <w:top w:val="nil"/>
              <w:left w:val="nil"/>
              <w:bottom w:val="nil"/>
              <w:right w:val="nil"/>
            </w:tcBorders>
            <w:hideMark/>
          </w:tcPr>
          <w:p w14:paraId="70F32198" w14:textId="77777777" w:rsidR="0055546E" w:rsidRDefault="0055546E" w:rsidP="0055546E">
            <w:pPr>
              <w:rPr>
                <w:rFonts w:ascii="Calibri" w:hAnsi="Calibri" w:cs="Calibri"/>
                <w:sz w:val="22"/>
                <w:szCs w:val="22"/>
              </w:rPr>
            </w:pPr>
            <w:r>
              <w:rPr>
                <w:rFonts w:ascii="Calibri" w:hAnsi="Calibri" w:cs="Calibri"/>
                <w:sz w:val="22"/>
                <w:szCs w:val="22"/>
              </w:rPr>
              <w:t xml:space="preserve">De numerieke aanduiding zoals deze door de PostNL is vastgesteld voor postbusadressen en antwoordnummeradressen. </w:t>
            </w:r>
          </w:p>
        </w:tc>
        <w:tc>
          <w:tcPr>
            <w:tcW w:w="500" w:type="pct"/>
            <w:tcBorders>
              <w:top w:val="nil"/>
              <w:left w:val="nil"/>
              <w:bottom w:val="nil"/>
              <w:right w:val="nil"/>
            </w:tcBorders>
            <w:hideMark/>
          </w:tcPr>
          <w:p w14:paraId="3A5CC1CD"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13839970"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0F6016B" w14:textId="77777777" w:rsidTr="0055546E">
        <w:trPr>
          <w:tblCellSpacing w:w="15" w:type="dxa"/>
        </w:trPr>
        <w:tc>
          <w:tcPr>
            <w:tcW w:w="250" w:type="pct"/>
            <w:tcBorders>
              <w:top w:val="nil"/>
              <w:left w:val="nil"/>
              <w:bottom w:val="nil"/>
              <w:right w:val="nil"/>
            </w:tcBorders>
            <w:hideMark/>
          </w:tcPr>
          <w:p w14:paraId="75067A9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9AACF5"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0CE9F744"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06BFB164"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304F9F6" w14:textId="77777777" w:rsidR="0055546E" w:rsidRDefault="0055546E" w:rsidP="0055546E">
            <w:pPr>
              <w:rPr>
                <w:rFonts w:ascii="Calibri" w:hAnsi="Calibri" w:cs="Calibri"/>
                <w:sz w:val="22"/>
                <w:szCs w:val="22"/>
              </w:rPr>
            </w:pPr>
            <w:r>
              <w:rPr>
                <w:rFonts w:ascii="Calibri" w:hAnsi="Calibri" w:cs="Calibri"/>
                <w:sz w:val="22"/>
                <w:szCs w:val="22"/>
              </w:rPr>
              <w:t>1</w:t>
            </w:r>
          </w:p>
        </w:tc>
      </w:tr>
    </w:tbl>
    <w:p w14:paraId="28A168C6"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71701526" w14:textId="77777777" w:rsidTr="0055546E">
        <w:trPr>
          <w:tblCellSpacing w:w="15" w:type="dxa"/>
        </w:trPr>
        <w:tc>
          <w:tcPr>
            <w:tcW w:w="1500" w:type="pct"/>
            <w:tcBorders>
              <w:top w:val="nil"/>
              <w:left w:val="nil"/>
              <w:bottom w:val="nil"/>
              <w:right w:val="nil"/>
            </w:tcBorders>
            <w:hideMark/>
          </w:tcPr>
          <w:p w14:paraId="533D4AEC"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73E855B4"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023AFBB4" w14:textId="77777777" w:rsidTr="0055546E">
        <w:trPr>
          <w:tblCellSpacing w:w="15" w:type="dxa"/>
        </w:trPr>
        <w:tc>
          <w:tcPr>
            <w:tcW w:w="250" w:type="pct"/>
            <w:tcBorders>
              <w:top w:val="nil"/>
              <w:left w:val="nil"/>
              <w:bottom w:val="nil"/>
              <w:right w:val="nil"/>
            </w:tcBorders>
            <w:hideMark/>
          </w:tcPr>
          <w:p w14:paraId="332CC0D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6EDF774" w14:textId="77777777" w:rsidR="0055546E" w:rsidRDefault="0055546E" w:rsidP="0055546E">
            <w:pPr>
              <w:rPr>
                <w:rFonts w:ascii="Calibri" w:hAnsi="Calibri" w:cs="Calibri"/>
                <w:sz w:val="22"/>
                <w:szCs w:val="22"/>
              </w:rPr>
            </w:pPr>
            <w:r>
              <w:rPr>
                <w:rFonts w:ascii="Calibri" w:hAnsi="Calibri" w:cs="Calibri"/>
                <w:sz w:val="22"/>
                <w:szCs w:val="22"/>
              </w:rPr>
              <w:t xml:space="preserve">In het handelsregister worden niet-natuurlijke personen met één of meer vestigingen in Nederland ingeschreven. Daarnaast betreft het ook niet-natuurlijke personen die als functionaris optreden voor een ander natuurlijk persoon of niet- natuurlijk persoon. De hier bedoelde verzameling niet-natuurlijke personen betreft tevens andere (buitenlandse) niet-natuurlijke personen voor zover deze van belang zijn voor het uitoefenen van de gemeentelijke taken, ongeacht of deze een vestiging in Nederland hebben. Zo kan het een buitenlandse niet-natuurlijke persoon betreffen die onroerend goed binnen de gemeentegrens in eigendom heeft en daarover belasting dient te betalen. NIET-NATUURLIJK PERSOON is een specialisatie van PERSOON. </w:t>
            </w:r>
          </w:p>
        </w:tc>
      </w:tr>
    </w:tbl>
    <w:p w14:paraId="69D3DD5F" w14:textId="77777777" w:rsidR="002E0941" w:rsidRDefault="002E0941" w:rsidP="002E0941">
      <w:pPr>
        <w:pStyle w:val="Kop2"/>
        <w:rPr>
          <w:rFonts w:ascii="Calibri" w:hAnsi="Calibri" w:cs="Calibri"/>
        </w:rPr>
      </w:pPr>
      <w:bookmarkStart w:id="44" w:name="_Toc517048416"/>
      <w:r>
        <w:rPr>
          <w:rFonts w:ascii="Calibri" w:hAnsi="Calibri" w:cs="Calibri"/>
        </w:rPr>
        <w:t>Objecttype OBJECT</w:t>
      </w:r>
      <w:bookmarkEnd w:id="4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13CB6D" w14:textId="77777777" w:rsidTr="002E0941">
        <w:trPr>
          <w:tblCellSpacing w:w="15" w:type="dxa"/>
        </w:trPr>
        <w:tc>
          <w:tcPr>
            <w:tcW w:w="1500" w:type="pct"/>
            <w:tcBorders>
              <w:top w:val="nil"/>
              <w:left w:val="nil"/>
              <w:bottom w:val="nil"/>
              <w:right w:val="nil"/>
            </w:tcBorders>
            <w:hideMark/>
          </w:tcPr>
          <w:p w14:paraId="7FE06395"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E593A05" w14:textId="77777777" w:rsidR="002E0941" w:rsidRDefault="002E0941">
            <w:pPr>
              <w:rPr>
                <w:rFonts w:ascii="Calibri" w:hAnsi="Calibri" w:cs="Calibri"/>
                <w:sz w:val="22"/>
                <w:szCs w:val="22"/>
              </w:rPr>
            </w:pPr>
            <w:r>
              <w:rPr>
                <w:rFonts w:ascii="Calibri" w:hAnsi="Calibri" w:cs="Calibri"/>
                <w:sz w:val="22"/>
                <w:szCs w:val="22"/>
              </w:rPr>
              <w:t>OBJECT</w:t>
            </w:r>
          </w:p>
        </w:tc>
      </w:tr>
      <w:tr w:rsidR="002E0941" w14:paraId="2687ABDB" w14:textId="77777777" w:rsidTr="002E0941">
        <w:trPr>
          <w:tblCellSpacing w:w="15" w:type="dxa"/>
        </w:trPr>
        <w:tc>
          <w:tcPr>
            <w:tcW w:w="1500" w:type="pct"/>
            <w:tcBorders>
              <w:top w:val="nil"/>
              <w:left w:val="nil"/>
              <w:bottom w:val="nil"/>
              <w:right w:val="nil"/>
            </w:tcBorders>
            <w:hideMark/>
          </w:tcPr>
          <w:p w14:paraId="326FE6DF"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9F8BD6D"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31DD8D25" w14:textId="77777777" w:rsidTr="002E0941">
        <w:trPr>
          <w:tblCellSpacing w:w="15" w:type="dxa"/>
        </w:trPr>
        <w:tc>
          <w:tcPr>
            <w:tcW w:w="1500" w:type="pct"/>
            <w:tcBorders>
              <w:top w:val="nil"/>
              <w:left w:val="nil"/>
              <w:bottom w:val="nil"/>
              <w:right w:val="nil"/>
            </w:tcBorders>
            <w:hideMark/>
          </w:tcPr>
          <w:p w14:paraId="3DD8BF4F"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F300FDE" w14:textId="77777777" w:rsidR="002E0941" w:rsidRDefault="002E0941">
            <w:pPr>
              <w:rPr>
                <w:rFonts w:ascii="Calibri" w:hAnsi="Calibri" w:cs="Calibri"/>
                <w:sz w:val="22"/>
                <w:szCs w:val="22"/>
              </w:rPr>
            </w:pPr>
            <w:r>
              <w:rPr>
                <w:rFonts w:ascii="Calibri" w:hAnsi="Calibri" w:cs="Calibri"/>
                <w:sz w:val="22"/>
                <w:szCs w:val="22"/>
              </w:rPr>
              <w:t xml:space="preserve">Het OBJECT waarop een ZAAK betrekking kan hebben zijnde één of meer voorkomens van de in het RSGB en het RGBZ onderscheiden objecttypen. </w:t>
            </w:r>
          </w:p>
        </w:tc>
      </w:tr>
      <w:tr w:rsidR="002E0941" w14:paraId="6FE78F47" w14:textId="77777777" w:rsidTr="002E0941">
        <w:trPr>
          <w:tblCellSpacing w:w="15" w:type="dxa"/>
        </w:trPr>
        <w:tc>
          <w:tcPr>
            <w:tcW w:w="1500" w:type="pct"/>
            <w:tcBorders>
              <w:top w:val="nil"/>
              <w:left w:val="nil"/>
              <w:bottom w:val="nil"/>
              <w:right w:val="nil"/>
            </w:tcBorders>
            <w:hideMark/>
          </w:tcPr>
          <w:p w14:paraId="1B7C819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284135D"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5FEC245D" w14:textId="77777777" w:rsidTr="002E0941">
        <w:trPr>
          <w:tblCellSpacing w:w="15" w:type="dxa"/>
        </w:trPr>
        <w:tc>
          <w:tcPr>
            <w:tcW w:w="1500" w:type="pct"/>
            <w:tcBorders>
              <w:top w:val="nil"/>
              <w:left w:val="nil"/>
              <w:bottom w:val="nil"/>
              <w:right w:val="nil"/>
            </w:tcBorders>
            <w:hideMark/>
          </w:tcPr>
          <w:p w14:paraId="21709559"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71E493A" w14:textId="77777777" w:rsidR="002E0941" w:rsidRDefault="002E0941">
            <w:pPr>
              <w:rPr>
                <w:rFonts w:ascii="Calibri" w:hAnsi="Calibri" w:cs="Calibri"/>
                <w:sz w:val="22"/>
                <w:szCs w:val="22"/>
              </w:rPr>
            </w:pPr>
            <w:r>
              <w:rPr>
                <w:rFonts w:ascii="Calibri" w:hAnsi="Calibri" w:cs="Calibri"/>
                <w:sz w:val="22"/>
                <w:szCs w:val="22"/>
              </w:rPr>
              <w:t>22 mei 2009</w:t>
            </w:r>
          </w:p>
        </w:tc>
      </w:tr>
      <w:tr w:rsidR="002E0941" w14:paraId="2FA41A82" w14:textId="77777777" w:rsidTr="002E0941">
        <w:trPr>
          <w:tblCellSpacing w:w="15" w:type="dxa"/>
        </w:trPr>
        <w:tc>
          <w:tcPr>
            <w:tcW w:w="1500" w:type="pct"/>
            <w:tcBorders>
              <w:top w:val="nil"/>
              <w:left w:val="nil"/>
              <w:bottom w:val="nil"/>
              <w:right w:val="nil"/>
            </w:tcBorders>
            <w:hideMark/>
          </w:tcPr>
          <w:p w14:paraId="013BEC04"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2D9FBF7" w14:textId="77777777" w:rsidR="002E0941" w:rsidRDefault="002E0941">
            <w:pPr>
              <w:rPr>
                <w:rFonts w:ascii="Calibri" w:hAnsi="Calibri" w:cs="Calibri"/>
                <w:sz w:val="22"/>
                <w:szCs w:val="22"/>
              </w:rPr>
            </w:pPr>
          </w:p>
        </w:tc>
      </w:tr>
      <w:tr w:rsidR="002E0941" w14:paraId="4C9DED38" w14:textId="77777777" w:rsidTr="002E0941">
        <w:trPr>
          <w:tblCellSpacing w:w="15" w:type="dxa"/>
        </w:trPr>
        <w:tc>
          <w:tcPr>
            <w:tcW w:w="1500" w:type="pct"/>
            <w:tcBorders>
              <w:top w:val="nil"/>
              <w:left w:val="nil"/>
              <w:bottom w:val="nil"/>
              <w:right w:val="nil"/>
            </w:tcBorders>
            <w:hideMark/>
          </w:tcPr>
          <w:p w14:paraId="4599C245"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36BEB120" w14:textId="77777777" w:rsidR="002E0941" w:rsidRDefault="002E0941">
            <w:pPr>
              <w:rPr>
                <w:rFonts w:ascii="Calibri" w:hAnsi="Calibri" w:cs="Calibri"/>
                <w:sz w:val="22"/>
                <w:szCs w:val="22"/>
              </w:rPr>
            </w:pPr>
            <w:r>
              <w:rPr>
                <w:rFonts w:ascii="Calibri" w:hAnsi="Calibri" w:cs="Calibri"/>
                <w:sz w:val="22"/>
                <w:szCs w:val="22"/>
              </w:rPr>
              <w:t>Populaties van de objecttypen zijnde de specialisaties van OBJECT.</w:t>
            </w:r>
          </w:p>
        </w:tc>
      </w:tr>
      <w:tr w:rsidR="002E0941" w14:paraId="3FE701BB" w14:textId="77777777" w:rsidTr="002E0941">
        <w:trPr>
          <w:tblCellSpacing w:w="15" w:type="dxa"/>
        </w:trPr>
        <w:tc>
          <w:tcPr>
            <w:tcW w:w="1500" w:type="pct"/>
            <w:tcBorders>
              <w:top w:val="nil"/>
              <w:left w:val="nil"/>
              <w:bottom w:val="nil"/>
              <w:right w:val="nil"/>
            </w:tcBorders>
            <w:hideMark/>
          </w:tcPr>
          <w:p w14:paraId="61A259F4"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C61D2F6" w14:textId="77777777" w:rsidR="002E0941" w:rsidRDefault="002E0941">
            <w:pPr>
              <w:rPr>
                <w:rFonts w:ascii="Calibri" w:hAnsi="Calibri" w:cs="Calibri"/>
                <w:sz w:val="22"/>
                <w:szCs w:val="22"/>
              </w:rPr>
            </w:pPr>
          </w:p>
        </w:tc>
      </w:tr>
      <w:tr w:rsidR="002E0941" w14:paraId="2066DB0F" w14:textId="77777777" w:rsidTr="002E0941">
        <w:trPr>
          <w:tblCellSpacing w:w="15" w:type="dxa"/>
        </w:trPr>
        <w:tc>
          <w:tcPr>
            <w:tcW w:w="1500" w:type="pct"/>
            <w:tcBorders>
              <w:top w:val="nil"/>
              <w:left w:val="nil"/>
              <w:bottom w:val="nil"/>
              <w:right w:val="nil"/>
            </w:tcBorders>
            <w:hideMark/>
          </w:tcPr>
          <w:p w14:paraId="1C3A3F06"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19085BA" w14:textId="77777777" w:rsidR="002E0941" w:rsidRDefault="002E0941">
            <w:pPr>
              <w:rPr>
                <w:rFonts w:ascii="Calibri" w:hAnsi="Calibri" w:cs="Calibri"/>
                <w:sz w:val="22"/>
                <w:szCs w:val="22"/>
              </w:rPr>
            </w:pPr>
            <w:r>
              <w:rPr>
                <w:rFonts w:ascii="Calibri" w:hAnsi="Calibri" w:cs="Calibri"/>
                <w:sz w:val="22"/>
                <w:szCs w:val="22"/>
              </w:rPr>
              <w:t>Ja</w:t>
            </w:r>
          </w:p>
        </w:tc>
      </w:tr>
    </w:tbl>
    <w:p w14:paraId="24EE818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630B3A6" w14:textId="77777777" w:rsidTr="002E0941">
        <w:trPr>
          <w:tblCellSpacing w:w="15" w:type="dxa"/>
        </w:trPr>
        <w:tc>
          <w:tcPr>
            <w:tcW w:w="1500" w:type="pct"/>
            <w:tcBorders>
              <w:top w:val="nil"/>
              <w:left w:val="nil"/>
              <w:bottom w:val="nil"/>
              <w:right w:val="nil"/>
            </w:tcBorders>
            <w:hideMark/>
          </w:tcPr>
          <w:p w14:paraId="6CECDEEA"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568DA7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3"/>
        <w:gridCol w:w="2213"/>
        <w:gridCol w:w="4456"/>
        <w:gridCol w:w="1171"/>
        <w:gridCol w:w="881"/>
      </w:tblGrid>
      <w:tr w:rsidR="002E0941" w14:paraId="22277CD9" w14:textId="77777777" w:rsidTr="002E0941">
        <w:trPr>
          <w:tblCellSpacing w:w="15" w:type="dxa"/>
        </w:trPr>
        <w:tc>
          <w:tcPr>
            <w:tcW w:w="0" w:type="auto"/>
            <w:tcBorders>
              <w:top w:val="nil"/>
              <w:left w:val="nil"/>
              <w:bottom w:val="nil"/>
              <w:right w:val="nil"/>
            </w:tcBorders>
            <w:hideMark/>
          </w:tcPr>
          <w:p w14:paraId="42920E67"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83F52F7"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05ECDDC"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00C3BC7"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05E0661"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714A971" w14:textId="77777777" w:rsidTr="002E0941">
        <w:trPr>
          <w:tblCellSpacing w:w="15" w:type="dxa"/>
        </w:trPr>
        <w:tc>
          <w:tcPr>
            <w:tcW w:w="250" w:type="pct"/>
            <w:tcBorders>
              <w:top w:val="nil"/>
              <w:left w:val="nil"/>
              <w:bottom w:val="nil"/>
              <w:right w:val="nil"/>
            </w:tcBorders>
            <w:hideMark/>
          </w:tcPr>
          <w:p w14:paraId="5FED60D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0A98B19" w14:textId="77777777" w:rsidR="002E0941" w:rsidRDefault="002E0941">
            <w:pPr>
              <w:rPr>
                <w:rFonts w:ascii="Calibri" w:hAnsi="Calibri" w:cs="Calibri"/>
                <w:sz w:val="22"/>
                <w:szCs w:val="22"/>
              </w:rPr>
            </w:pPr>
            <w:r>
              <w:rPr>
                <w:rFonts w:ascii="Calibri" w:hAnsi="Calibri" w:cs="Calibri"/>
                <w:sz w:val="22"/>
                <w:szCs w:val="22"/>
              </w:rPr>
              <w:t xml:space="preserve">Naam </w:t>
            </w:r>
          </w:p>
        </w:tc>
        <w:tc>
          <w:tcPr>
            <w:tcW w:w="2500" w:type="pct"/>
            <w:tcBorders>
              <w:top w:val="nil"/>
              <w:left w:val="nil"/>
              <w:bottom w:val="nil"/>
              <w:right w:val="nil"/>
            </w:tcBorders>
            <w:hideMark/>
          </w:tcPr>
          <w:p w14:paraId="734A1A3E" w14:textId="77777777" w:rsidR="002E0941" w:rsidRDefault="002E0941">
            <w:pPr>
              <w:rPr>
                <w:rFonts w:ascii="Calibri" w:hAnsi="Calibri" w:cs="Calibri"/>
                <w:sz w:val="22"/>
                <w:szCs w:val="22"/>
              </w:rPr>
            </w:pPr>
            <w:r>
              <w:rPr>
                <w:rFonts w:ascii="Calibri" w:hAnsi="Calibri" w:cs="Calibri"/>
                <w:sz w:val="22"/>
                <w:szCs w:val="22"/>
              </w:rPr>
              <w:t>De benaming van het OBJECT indien dit een SUBJECT of specialisatie daarvan is.</w:t>
            </w:r>
          </w:p>
        </w:tc>
        <w:tc>
          <w:tcPr>
            <w:tcW w:w="500" w:type="pct"/>
            <w:tcBorders>
              <w:top w:val="nil"/>
              <w:left w:val="nil"/>
              <w:bottom w:val="nil"/>
              <w:right w:val="nil"/>
            </w:tcBorders>
            <w:hideMark/>
          </w:tcPr>
          <w:p w14:paraId="7CDDA665" w14:textId="77777777" w:rsidR="002E0941" w:rsidRDefault="002E0941">
            <w:pPr>
              <w:rPr>
                <w:rFonts w:ascii="Calibri" w:hAnsi="Calibri" w:cs="Calibri"/>
                <w:sz w:val="22"/>
                <w:szCs w:val="22"/>
              </w:rPr>
            </w:pPr>
            <w:r>
              <w:rPr>
                <w:rFonts w:ascii="Calibri" w:hAnsi="Calibri" w:cs="Calibri"/>
                <w:sz w:val="22"/>
                <w:szCs w:val="22"/>
              </w:rPr>
              <w:t xml:space="preserve">AN500 </w:t>
            </w:r>
          </w:p>
        </w:tc>
        <w:tc>
          <w:tcPr>
            <w:tcW w:w="500" w:type="pct"/>
            <w:tcBorders>
              <w:top w:val="nil"/>
              <w:left w:val="nil"/>
              <w:bottom w:val="nil"/>
              <w:right w:val="nil"/>
            </w:tcBorders>
            <w:hideMark/>
          </w:tcPr>
          <w:p w14:paraId="5E4563D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96652BA" w14:textId="77777777" w:rsidTr="002E0941">
        <w:trPr>
          <w:tblCellSpacing w:w="15" w:type="dxa"/>
        </w:trPr>
        <w:tc>
          <w:tcPr>
            <w:tcW w:w="250" w:type="pct"/>
            <w:tcBorders>
              <w:top w:val="nil"/>
              <w:left w:val="nil"/>
              <w:bottom w:val="nil"/>
              <w:right w:val="nil"/>
            </w:tcBorders>
            <w:hideMark/>
          </w:tcPr>
          <w:p w14:paraId="5EB5289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6E23EAE" w14:textId="77777777" w:rsidR="002E0941" w:rsidRDefault="002E0941">
            <w:pPr>
              <w:rPr>
                <w:rFonts w:ascii="Calibri" w:hAnsi="Calibri" w:cs="Calibri"/>
                <w:sz w:val="22"/>
                <w:szCs w:val="22"/>
              </w:rPr>
            </w:pPr>
            <w:r>
              <w:rPr>
                <w:rFonts w:ascii="Calibri" w:hAnsi="Calibri" w:cs="Calibri"/>
                <w:sz w:val="22"/>
                <w:szCs w:val="22"/>
              </w:rPr>
              <w:t xml:space="preserve">Adres binnenland </w:t>
            </w:r>
          </w:p>
        </w:tc>
        <w:tc>
          <w:tcPr>
            <w:tcW w:w="2500" w:type="pct"/>
            <w:tcBorders>
              <w:top w:val="nil"/>
              <w:left w:val="nil"/>
              <w:bottom w:val="nil"/>
              <w:right w:val="nil"/>
            </w:tcBorders>
            <w:hideMark/>
          </w:tcPr>
          <w:p w14:paraId="108B8AA8" w14:textId="77777777" w:rsidR="002E0941" w:rsidRDefault="002E0941">
            <w:pPr>
              <w:rPr>
                <w:rFonts w:ascii="Calibri" w:hAnsi="Calibri" w:cs="Calibri"/>
                <w:sz w:val="22"/>
                <w:szCs w:val="22"/>
              </w:rPr>
            </w:pPr>
            <w:r>
              <w:rPr>
                <w:rFonts w:ascii="Calibri" w:hAnsi="Calibri" w:cs="Calibri"/>
                <w:sz w:val="22"/>
                <w:szCs w:val="22"/>
              </w:rPr>
              <w:t>De aanduiding van het adres van het OBJECT indien dit adres in Nederland gelegen is.</w:t>
            </w:r>
          </w:p>
        </w:tc>
        <w:tc>
          <w:tcPr>
            <w:tcW w:w="500" w:type="pct"/>
            <w:tcBorders>
              <w:top w:val="nil"/>
              <w:left w:val="nil"/>
              <w:bottom w:val="nil"/>
              <w:right w:val="nil"/>
            </w:tcBorders>
            <w:hideMark/>
          </w:tcPr>
          <w:p w14:paraId="545302A8" w14:textId="77777777" w:rsidR="002E0941" w:rsidRDefault="002E0941">
            <w:pPr>
              <w:rPr>
                <w:rFonts w:ascii="Calibri" w:hAnsi="Calibri" w:cs="Calibri"/>
                <w:sz w:val="22"/>
                <w:szCs w:val="22"/>
              </w:rPr>
            </w:pPr>
            <w:r>
              <w:rPr>
                <w:rFonts w:ascii="Calibri" w:hAnsi="Calibri" w:cs="Calibri"/>
                <w:sz w:val="22"/>
                <w:szCs w:val="22"/>
              </w:rPr>
              <w:t xml:space="preserve">AN257 </w:t>
            </w:r>
          </w:p>
        </w:tc>
        <w:tc>
          <w:tcPr>
            <w:tcW w:w="500" w:type="pct"/>
            <w:tcBorders>
              <w:top w:val="nil"/>
              <w:left w:val="nil"/>
              <w:bottom w:val="nil"/>
              <w:right w:val="nil"/>
            </w:tcBorders>
            <w:hideMark/>
          </w:tcPr>
          <w:p w14:paraId="0F99C6A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E48D3C7" w14:textId="77777777" w:rsidTr="002E0941">
        <w:trPr>
          <w:tblCellSpacing w:w="15" w:type="dxa"/>
        </w:trPr>
        <w:tc>
          <w:tcPr>
            <w:tcW w:w="250" w:type="pct"/>
            <w:tcBorders>
              <w:top w:val="nil"/>
              <w:left w:val="nil"/>
              <w:bottom w:val="nil"/>
              <w:right w:val="nil"/>
            </w:tcBorders>
            <w:hideMark/>
          </w:tcPr>
          <w:p w14:paraId="0580788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9D5792" w14:textId="77777777" w:rsidR="002E0941" w:rsidRDefault="002E0941">
            <w:pPr>
              <w:rPr>
                <w:rFonts w:ascii="Calibri" w:hAnsi="Calibri" w:cs="Calibri"/>
                <w:sz w:val="22"/>
                <w:szCs w:val="22"/>
              </w:rPr>
            </w:pPr>
            <w:r>
              <w:rPr>
                <w:rFonts w:ascii="Calibri" w:hAnsi="Calibri" w:cs="Calibri"/>
                <w:sz w:val="22"/>
                <w:szCs w:val="22"/>
              </w:rPr>
              <w:t xml:space="preserve">Kadastrale aanduiding </w:t>
            </w:r>
          </w:p>
        </w:tc>
        <w:tc>
          <w:tcPr>
            <w:tcW w:w="2500" w:type="pct"/>
            <w:tcBorders>
              <w:top w:val="nil"/>
              <w:left w:val="nil"/>
              <w:bottom w:val="nil"/>
              <w:right w:val="nil"/>
            </w:tcBorders>
            <w:hideMark/>
          </w:tcPr>
          <w:p w14:paraId="2B35452C" w14:textId="77777777" w:rsidR="002E0941" w:rsidRDefault="002E0941">
            <w:pPr>
              <w:rPr>
                <w:rFonts w:ascii="Calibri" w:hAnsi="Calibri" w:cs="Calibri"/>
                <w:sz w:val="22"/>
                <w:szCs w:val="22"/>
              </w:rPr>
            </w:pPr>
            <w:r>
              <w:rPr>
                <w:rFonts w:ascii="Calibri" w:hAnsi="Calibri" w:cs="Calibri"/>
                <w:sz w:val="22"/>
                <w:szCs w:val="22"/>
              </w:rPr>
              <w:t>De kadastrale aanduiding van het OBJECT</w:t>
            </w:r>
          </w:p>
        </w:tc>
        <w:tc>
          <w:tcPr>
            <w:tcW w:w="500" w:type="pct"/>
            <w:tcBorders>
              <w:top w:val="nil"/>
              <w:left w:val="nil"/>
              <w:bottom w:val="nil"/>
              <w:right w:val="nil"/>
            </w:tcBorders>
            <w:hideMark/>
          </w:tcPr>
          <w:p w14:paraId="35AB6740" w14:textId="77777777" w:rsidR="002E0941" w:rsidRDefault="002E0941">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0BA4D9E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4AA7140" w14:textId="77777777" w:rsidTr="002E0941">
        <w:trPr>
          <w:tblCellSpacing w:w="15" w:type="dxa"/>
        </w:trPr>
        <w:tc>
          <w:tcPr>
            <w:tcW w:w="250" w:type="pct"/>
            <w:tcBorders>
              <w:top w:val="nil"/>
              <w:left w:val="nil"/>
              <w:bottom w:val="nil"/>
              <w:right w:val="nil"/>
            </w:tcBorders>
            <w:hideMark/>
          </w:tcPr>
          <w:p w14:paraId="5AF1571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A76A2B" w14:textId="77777777" w:rsidR="002E0941" w:rsidRDefault="002E0941">
            <w:pPr>
              <w:rPr>
                <w:rFonts w:ascii="Calibri" w:hAnsi="Calibri" w:cs="Calibri"/>
                <w:sz w:val="22"/>
                <w:szCs w:val="22"/>
              </w:rPr>
            </w:pPr>
            <w:r>
              <w:rPr>
                <w:rFonts w:ascii="Calibri" w:hAnsi="Calibri" w:cs="Calibri"/>
                <w:sz w:val="22"/>
                <w:szCs w:val="22"/>
              </w:rPr>
              <w:t xml:space="preserve">Geometrie </w:t>
            </w:r>
          </w:p>
        </w:tc>
        <w:tc>
          <w:tcPr>
            <w:tcW w:w="2500" w:type="pct"/>
            <w:tcBorders>
              <w:top w:val="nil"/>
              <w:left w:val="nil"/>
              <w:bottom w:val="nil"/>
              <w:right w:val="nil"/>
            </w:tcBorders>
            <w:hideMark/>
          </w:tcPr>
          <w:p w14:paraId="6CA0D8C6"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het OBJECT.</w:t>
            </w:r>
          </w:p>
        </w:tc>
        <w:tc>
          <w:tcPr>
            <w:tcW w:w="500" w:type="pct"/>
            <w:tcBorders>
              <w:top w:val="nil"/>
              <w:left w:val="nil"/>
              <w:bottom w:val="nil"/>
              <w:right w:val="nil"/>
            </w:tcBorders>
            <w:hideMark/>
          </w:tcPr>
          <w:p w14:paraId="71A90628" w14:textId="77777777" w:rsidR="002E0941" w:rsidRDefault="002E0941">
            <w:pPr>
              <w:rPr>
                <w:rFonts w:ascii="Calibri" w:hAnsi="Calibri" w:cs="Calibri"/>
                <w:sz w:val="22"/>
                <w:szCs w:val="22"/>
              </w:rPr>
            </w:pPr>
            <w:r>
              <w:rPr>
                <w:rFonts w:ascii="Calibri" w:hAnsi="Calibri" w:cs="Calibri"/>
                <w:sz w:val="22"/>
                <w:szCs w:val="22"/>
              </w:rPr>
              <w:t xml:space="preserve">PuntLijnVlak </w:t>
            </w:r>
          </w:p>
        </w:tc>
        <w:tc>
          <w:tcPr>
            <w:tcW w:w="500" w:type="pct"/>
            <w:tcBorders>
              <w:top w:val="nil"/>
              <w:left w:val="nil"/>
              <w:bottom w:val="nil"/>
              <w:right w:val="nil"/>
            </w:tcBorders>
            <w:hideMark/>
          </w:tcPr>
          <w:p w14:paraId="7C5E31D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B1CCEA9" w14:textId="77777777" w:rsidTr="002E0941">
        <w:trPr>
          <w:tblCellSpacing w:w="15" w:type="dxa"/>
        </w:trPr>
        <w:tc>
          <w:tcPr>
            <w:tcW w:w="250" w:type="pct"/>
            <w:tcBorders>
              <w:top w:val="nil"/>
              <w:left w:val="nil"/>
              <w:bottom w:val="nil"/>
              <w:right w:val="nil"/>
            </w:tcBorders>
            <w:hideMark/>
          </w:tcPr>
          <w:p w14:paraId="59C778F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7992D2" w14:textId="77777777" w:rsidR="002E0941" w:rsidRDefault="002E0941">
            <w:pPr>
              <w:rPr>
                <w:rFonts w:ascii="Calibri" w:hAnsi="Calibri" w:cs="Calibri"/>
                <w:sz w:val="22"/>
                <w:szCs w:val="22"/>
              </w:rPr>
            </w:pPr>
            <w:r>
              <w:rPr>
                <w:rFonts w:ascii="Calibri" w:hAnsi="Calibri" w:cs="Calibri"/>
                <w:sz w:val="22"/>
                <w:szCs w:val="22"/>
              </w:rPr>
              <w:t xml:space="preserve">Object-URI </w:t>
            </w:r>
          </w:p>
        </w:tc>
        <w:tc>
          <w:tcPr>
            <w:tcW w:w="2500" w:type="pct"/>
            <w:tcBorders>
              <w:top w:val="nil"/>
              <w:left w:val="nil"/>
              <w:bottom w:val="nil"/>
              <w:right w:val="nil"/>
            </w:tcBorders>
            <w:hideMark/>
          </w:tcPr>
          <w:p w14:paraId="5702675E" w14:textId="77777777" w:rsidR="002E0941" w:rsidRDefault="002E0941">
            <w:pPr>
              <w:rPr>
                <w:rFonts w:ascii="Calibri" w:hAnsi="Calibri" w:cs="Calibri"/>
                <w:sz w:val="22"/>
                <w:szCs w:val="22"/>
              </w:rPr>
            </w:pPr>
            <w:r>
              <w:rPr>
                <w:rFonts w:ascii="Calibri" w:hAnsi="Calibri" w:cs="Calibri"/>
                <w:sz w:val="22"/>
                <w:szCs w:val="22"/>
              </w:rPr>
              <w:t xml:space="preserve">Benaming van de locatie op het internet waar informatie over het object beschikbaar is. </w:t>
            </w:r>
          </w:p>
        </w:tc>
        <w:tc>
          <w:tcPr>
            <w:tcW w:w="500" w:type="pct"/>
            <w:tcBorders>
              <w:top w:val="nil"/>
              <w:left w:val="nil"/>
              <w:bottom w:val="nil"/>
              <w:right w:val="nil"/>
            </w:tcBorders>
            <w:hideMark/>
          </w:tcPr>
          <w:p w14:paraId="12445C44" w14:textId="77777777" w:rsidR="002E0941" w:rsidRDefault="002E0941">
            <w:pPr>
              <w:rPr>
                <w:rFonts w:ascii="Calibri" w:hAnsi="Calibri" w:cs="Calibri"/>
                <w:sz w:val="22"/>
                <w:szCs w:val="22"/>
              </w:rPr>
            </w:pPr>
            <w:r>
              <w:rPr>
                <w:rFonts w:ascii="Calibri" w:hAnsi="Calibri" w:cs="Calibri"/>
                <w:sz w:val="22"/>
                <w:szCs w:val="22"/>
              </w:rPr>
              <w:t xml:space="preserve">URI </w:t>
            </w:r>
          </w:p>
        </w:tc>
        <w:tc>
          <w:tcPr>
            <w:tcW w:w="500" w:type="pct"/>
            <w:tcBorders>
              <w:top w:val="nil"/>
              <w:left w:val="nil"/>
              <w:bottom w:val="nil"/>
              <w:right w:val="nil"/>
            </w:tcBorders>
            <w:hideMark/>
          </w:tcPr>
          <w:p w14:paraId="63944B62" w14:textId="77777777" w:rsidR="002E0941" w:rsidRDefault="002E0941">
            <w:pPr>
              <w:rPr>
                <w:rFonts w:ascii="Calibri" w:hAnsi="Calibri" w:cs="Calibri"/>
                <w:sz w:val="22"/>
                <w:szCs w:val="22"/>
              </w:rPr>
            </w:pPr>
            <w:r>
              <w:rPr>
                <w:rFonts w:ascii="Calibri" w:hAnsi="Calibri" w:cs="Calibri"/>
                <w:sz w:val="22"/>
                <w:szCs w:val="22"/>
              </w:rPr>
              <w:t>0 .. 1</w:t>
            </w:r>
          </w:p>
        </w:tc>
      </w:tr>
    </w:tbl>
    <w:p w14:paraId="2B30FDF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366EA3" w14:textId="77777777" w:rsidTr="002E0941">
        <w:trPr>
          <w:tblCellSpacing w:w="15" w:type="dxa"/>
        </w:trPr>
        <w:tc>
          <w:tcPr>
            <w:tcW w:w="1500" w:type="pct"/>
            <w:tcBorders>
              <w:top w:val="nil"/>
              <w:left w:val="nil"/>
              <w:bottom w:val="nil"/>
              <w:right w:val="nil"/>
            </w:tcBorders>
            <w:hideMark/>
          </w:tcPr>
          <w:p w14:paraId="118CAF86"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0C3F3D9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38ABACC9" w14:textId="77777777" w:rsidTr="002E0941">
        <w:trPr>
          <w:tblCellSpacing w:w="15" w:type="dxa"/>
        </w:trPr>
        <w:tc>
          <w:tcPr>
            <w:tcW w:w="0" w:type="auto"/>
            <w:tcBorders>
              <w:top w:val="nil"/>
              <w:left w:val="nil"/>
              <w:bottom w:val="nil"/>
              <w:right w:val="nil"/>
            </w:tcBorders>
            <w:hideMark/>
          </w:tcPr>
          <w:p w14:paraId="712A32DA"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AEDB819"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0CBC8E4C"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1A5D1A2F" w14:textId="77777777" w:rsidTr="002E0941">
        <w:trPr>
          <w:tblCellSpacing w:w="15" w:type="dxa"/>
        </w:trPr>
        <w:tc>
          <w:tcPr>
            <w:tcW w:w="250" w:type="pct"/>
            <w:tcBorders>
              <w:top w:val="nil"/>
              <w:left w:val="nil"/>
              <w:bottom w:val="nil"/>
              <w:right w:val="nil"/>
            </w:tcBorders>
            <w:hideMark/>
          </w:tcPr>
          <w:p w14:paraId="2D10772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BB90995" w14:textId="77777777" w:rsidR="002E0941" w:rsidRDefault="002E0941">
            <w:pPr>
              <w:rPr>
                <w:rFonts w:ascii="Calibri" w:hAnsi="Calibri" w:cs="Calibri"/>
                <w:sz w:val="22"/>
                <w:szCs w:val="22"/>
              </w:rPr>
            </w:pPr>
            <w:r>
              <w:rPr>
                <w:rFonts w:ascii="Calibri" w:hAnsi="Calibri" w:cs="Calibri"/>
                <w:sz w:val="22"/>
                <w:szCs w:val="22"/>
              </w:rPr>
              <w:t xml:space="preserve">OBJECT [ 0 .. 1 ] is BESLUIT [ 0 .. 1 ] </w:t>
            </w:r>
          </w:p>
        </w:tc>
        <w:tc>
          <w:tcPr>
            <w:tcW w:w="2500" w:type="pct"/>
            <w:tcBorders>
              <w:top w:val="nil"/>
              <w:left w:val="nil"/>
              <w:bottom w:val="nil"/>
              <w:right w:val="nil"/>
            </w:tcBorders>
            <w:hideMark/>
          </w:tcPr>
          <w:p w14:paraId="34B18C38" w14:textId="77777777" w:rsidR="002E0941" w:rsidRDefault="002E0941">
            <w:pPr>
              <w:rPr>
                <w:rFonts w:ascii="Calibri" w:hAnsi="Calibri" w:cs="Calibri"/>
                <w:sz w:val="22"/>
                <w:szCs w:val="22"/>
              </w:rPr>
            </w:pPr>
            <w:r>
              <w:rPr>
                <w:rFonts w:ascii="Calibri" w:hAnsi="Calibri" w:cs="Calibri"/>
                <w:sz w:val="22"/>
                <w:szCs w:val="22"/>
              </w:rPr>
              <w:t>Een BESLUIT komt voor in de hoedanigheid van een OBJECT bij een zaak</w:t>
            </w:r>
          </w:p>
        </w:tc>
      </w:tr>
      <w:tr w:rsidR="002E0941" w14:paraId="613FA388" w14:textId="77777777" w:rsidTr="002E0941">
        <w:trPr>
          <w:tblCellSpacing w:w="15" w:type="dxa"/>
        </w:trPr>
        <w:tc>
          <w:tcPr>
            <w:tcW w:w="250" w:type="pct"/>
            <w:tcBorders>
              <w:top w:val="nil"/>
              <w:left w:val="nil"/>
              <w:bottom w:val="nil"/>
              <w:right w:val="nil"/>
            </w:tcBorders>
            <w:hideMark/>
          </w:tcPr>
          <w:p w14:paraId="00C24EC0"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953CEC7" w14:textId="77777777" w:rsidR="002E0941" w:rsidRDefault="002E0941">
            <w:pPr>
              <w:rPr>
                <w:rFonts w:ascii="Calibri" w:hAnsi="Calibri" w:cs="Calibri"/>
                <w:sz w:val="22"/>
                <w:szCs w:val="22"/>
              </w:rPr>
            </w:pPr>
            <w:r>
              <w:rPr>
                <w:rFonts w:ascii="Calibri" w:hAnsi="Calibri" w:cs="Calibri"/>
                <w:sz w:val="22"/>
                <w:szCs w:val="22"/>
              </w:rPr>
              <w:t xml:space="preserve">OBJECT [ 0 .. 1 ] is KLANTCONTACT [ 0 .. 1 ] </w:t>
            </w:r>
          </w:p>
        </w:tc>
        <w:tc>
          <w:tcPr>
            <w:tcW w:w="2500" w:type="pct"/>
            <w:tcBorders>
              <w:top w:val="nil"/>
              <w:left w:val="nil"/>
              <w:bottom w:val="nil"/>
              <w:right w:val="nil"/>
            </w:tcBorders>
            <w:hideMark/>
          </w:tcPr>
          <w:p w14:paraId="5F307685" w14:textId="77777777" w:rsidR="002E0941" w:rsidRDefault="002E0941">
            <w:pPr>
              <w:rPr>
                <w:rFonts w:ascii="Calibri" w:hAnsi="Calibri" w:cs="Calibri"/>
                <w:sz w:val="22"/>
                <w:szCs w:val="22"/>
              </w:rPr>
            </w:pPr>
            <w:r>
              <w:rPr>
                <w:rFonts w:ascii="Calibri" w:hAnsi="Calibri" w:cs="Calibri"/>
                <w:sz w:val="22"/>
                <w:szCs w:val="22"/>
              </w:rPr>
              <w:t>Een KLANTCONTACT komt voor in de hoedanigheid van een OBJECT bij een zaak</w:t>
            </w:r>
          </w:p>
        </w:tc>
      </w:tr>
      <w:tr w:rsidR="002E0941" w14:paraId="52279B70" w14:textId="77777777" w:rsidTr="002E0941">
        <w:trPr>
          <w:tblCellSpacing w:w="15" w:type="dxa"/>
        </w:trPr>
        <w:tc>
          <w:tcPr>
            <w:tcW w:w="250" w:type="pct"/>
            <w:tcBorders>
              <w:top w:val="nil"/>
              <w:left w:val="nil"/>
              <w:bottom w:val="nil"/>
              <w:right w:val="nil"/>
            </w:tcBorders>
            <w:hideMark/>
          </w:tcPr>
          <w:p w14:paraId="617182BA"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AB1101B" w14:textId="77777777" w:rsidR="002E0941" w:rsidRDefault="002E0941">
            <w:pPr>
              <w:rPr>
                <w:rFonts w:ascii="Calibri" w:hAnsi="Calibri" w:cs="Calibri"/>
                <w:sz w:val="22"/>
                <w:szCs w:val="22"/>
              </w:rPr>
            </w:pPr>
            <w:r>
              <w:rPr>
                <w:rFonts w:ascii="Calibri" w:hAnsi="Calibri" w:cs="Calibri"/>
                <w:sz w:val="22"/>
                <w:szCs w:val="22"/>
              </w:rPr>
              <w:t xml:space="preserve">OBJECT [ 0 .. 1 ] is FUNCTIONEEL GEBIED [ 1 ] </w:t>
            </w:r>
          </w:p>
        </w:tc>
        <w:tc>
          <w:tcPr>
            <w:tcW w:w="2500" w:type="pct"/>
            <w:tcBorders>
              <w:top w:val="nil"/>
              <w:left w:val="nil"/>
              <w:bottom w:val="nil"/>
              <w:right w:val="nil"/>
            </w:tcBorders>
            <w:hideMark/>
          </w:tcPr>
          <w:p w14:paraId="55C3C349" w14:textId="77777777" w:rsidR="002E0941" w:rsidRDefault="002E0941">
            <w:pPr>
              <w:rPr>
                <w:rFonts w:ascii="Calibri" w:hAnsi="Calibri" w:cs="Calibri"/>
                <w:sz w:val="22"/>
                <w:szCs w:val="22"/>
              </w:rPr>
            </w:pPr>
            <w:r>
              <w:rPr>
                <w:rFonts w:ascii="Calibri" w:hAnsi="Calibri" w:cs="Calibri"/>
                <w:sz w:val="22"/>
                <w:szCs w:val="22"/>
              </w:rPr>
              <w:t>Een FUNCTIONELE EENHEID komt voor in de hoedanigheid van een OBJECT bij een zaak</w:t>
            </w:r>
          </w:p>
        </w:tc>
      </w:tr>
      <w:tr w:rsidR="002E0941" w14:paraId="127898A9" w14:textId="77777777" w:rsidTr="002E0941">
        <w:trPr>
          <w:tblCellSpacing w:w="15" w:type="dxa"/>
        </w:trPr>
        <w:tc>
          <w:tcPr>
            <w:tcW w:w="250" w:type="pct"/>
            <w:tcBorders>
              <w:top w:val="nil"/>
              <w:left w:val="nil"/>
              <w:bottom w:val="nil"/>
              <w:right w:val="nil"/>
            </w:tcBorders>
            <w:hideMark/>
          </w:tcPr>
          <w:p w14:paraId="5483024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0FC7CBF" w14:textId="77777777" w:rsidR="002E0941" w:rsidRDefault="002E0941">
            <w:pPr>
              <w:rPr>
                <w:rFonts w:ascii="Calibri" w:hAnsi="Calibri" w:cs="Calibri"/>
                <w:sz w:val="22"/>
                <w:szCs w:val="22"/>
              </w:rPr>
            </w:pPr>
            <w:r>
              <w:rPr>
                <w:rFonts w:ascii="Calibri" w:hAnsi="Calibri" w:cs="Calibri"/>
                <w:sz w:val="22"/>
                <w:szCs w:val="22"/>
              </w:rPr>
              <w:t xml:space="preserve">OBJECT [ 0 .. 1 ] is INGESCHREVEN NATUURLIJK PERSOON [ 1 ] </w:t>
            </w:r>
          </w:p>
        </w:tc>
        <w:tc>
          <w:tcPr>
            <w:tcW w:w="2500" w:type="pct"/>
            <w:tcBorders>
              <w:top w:val="nil"/>
              <w:left w:val="nil"/>
              <w:bottom w:val="nil"/>
              <w:right w:val="nil"/>
            </w:tcBorders>
            <w:hideMark/>
          </w:tcPr>
          <w:p w14:paraId="314A8261" w14:textId="77777777" w:rsidR="002E0941" w:rsidRDefault="002E0941">
            <w:pPr>
              <w:rPr>
                <w:rFonts w:ascii="Calibri" w:hAnsi="Calibri" w:cs="Calibri"/>
                <w:sz w:val="22"/>
                <w:szCs w:val="22"/>
              </w:rPr>
            </w:pPr>
            <w:r>
              <w:rPr>
                <w:rFonts w:ascii="Calibri" w:hAnsi="Calibri" w:cs="Calibri"/>
                <w:sz w:val="22"/>
                <w:szCs w:val="22"/>
              </w:rPr>
              <w:t xml:space="preserve">Een INGESCHREVEN NATUURLIJK PERSOON komt voor in de hoedanigheid van een OBJECT bij een zaak </w:t>
            </w:r>
          </w:p>
        </w:tc>
      </w:tr>
      <w:tr w:rsidR="002E0941" w14:paraId="416DF541" w14:textId="77777777" w:rsidTr="002E0941">
        <w:trPr>
          <w:tblCellSpacing w:w="15" w:type="dxa"/>
        </w:trPr>
        <w:tc>
          <w:tcPr>
            <w:tcW w:w="250" w:type="pct"/>
            <w:tcBorders>
              <w:top w:val="nil"/>
              <w:left w:val="nil"/>
              <w:bottom w:val="nil"/>
              <w:right w:val="nil"/>
            </w:tcBorders>
            <w:hideMark/>
          </w:tcPr>
          <w:p w14:paraId="37854192"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E313E08" w14:textId="77777777" w:rsidR="002E0941" w:rsidRDefault="002E0941">
            <w:pPr>
              <w:rPr>
                <w:rFonts w:ascii="Calibri" w:hAnsi="Calibri" w:cs="Calibri"/>
                <w:sz w:val="22"/>
                <w:szCs w:val="22"/>
              </w:rPr>
            </w:pPr>
            <w:r>
              <w:rPr>
                <w:rFonts w:ascii="Calibri" w:hAnsi="Calibri" w:cs="Calibri"/>
                <w:sz w:val="22"/>
                <w:szCs w:val="22"/>
              </w:rPr>
              <w:t xml:space="preserve">OBJECT [ 0 .. 1 ] is SAMENGESTELD INFORMATIEOBJECT [ 0 .. 1 ] </w:t>
            </w:r>
          </w:p>
        </w:tc>
        <w:tc>
          <w:tcPr>
            <w:tcW w:w="2500" w:type="pct"/>
            <w:tcBorders>
              <w:top w:val="nil"/>
              <w:left w:val="nil"/>
              <w:bottom w:val="nil"/>
              <w:right w:val="nil"/>
            </w:tcBorders>
            <w:hideMark/>
          </w:tcPr>
          <w:p w14:paraId="12257108" w14:textId="77777777" w:rsidR="002E0941" w:rsidRDefault="002E0941">
            <w:pPr>
              <w:rPr>
                <w:rFonts w:ascii="Calibri" w:hAnsi="Calibri" w:cs="Calibri"/>
                <w:sz w:val="22"/>
                <w:szCs w:val="22"/>
              </w:rPr>
            </w:pPr>
            <w:r>
              <w:rPr>
                <w:rFonts w:ascii="Calibri" w:hAnsi="Calibri" w:cs="Calibri"/>
                <w:sz w:val="22"/>
                <w:szCs w:val="22"/>
              </w:rPr>
              <w:t xml:space="preserve">Een SAMENGESTELD INFORMATIEOBJECT komt voor in de hoedanigheid van een OBJECT bij een zaak </w:t>
            </w:r>
          </w:p>
        </w:tc>
      </w:tr>
      <w:tr w:rsidR="002E0941" w14:paraId="3AF977EE" w14:textId="77777777" w:rsidTr="002E0941">
        <w:trPr>
          <w:tblCellSpacing w:w="15" w:type="dxa"/>
        </w:trPr>
        <w:tc>
          <w:tcPr>
            <w:tcW w:w="250" w:type="pct"/>
            <w:tcBorders>
              <w:top w:val="nil"/>
              <w:left w:val="nil"/>
              <w:bottom w:val="nil"/>
              <w:right w:val="nil"/>
            </w:tcBorders>
            <w:hideMark/>
          </w:tcPr>
          <w:p w14:paraId="3266A50B"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6D65616" w14:textId="77777777" w:rsidR="002E0941" w:rsidRDefault="002E0941">
            <w:pPr>
              <w:rPr>
                <w:rFonts w:ascii="Calibri" w:hAnsi="Calibri" w:cs="Calibri"/>
                <w:sz w:val="22"/>
                <w:szCs w:val="22"/>
              </w:rPr>
            </w:pPr>
            <w:r>
              <w:rPr>
                <w:rFonts w:ascii="Calibri" w:hAnsi="Calibri" w:cs="Calibri"/>
                <w:sz w:val="22"/>
                <w:szCs w:val="22"/>
              </w:rPr>
              <w:t xml:space="preserve">OBJECT [ 0 .. 1 ] is ORGANISATORISCHE EENHEID [ 0 .. 1 ] </w:t>
            </w:r>
          </w:p>
        </w:tc>
        <w:tc>
          <w:tcPr>
            <w:tcW w:w="2500" w:type="pct"/>
            <w:tcBorders>
              <w:top w:val="nil"/>
              <w:left w:val="nil"/>
              <w:bottom w:val="nil"/>
              <w:right w:val="nil"/>
            </w:tcBorders>
            <w:hideMark/>
          </w:tcPr>
          <w:p w14:paraId="07B16196" w14:textId="77777777" w:rsidR="002E0941" w:rsidRDefault="002E0941">
            <w:pPr>
              <w:rPr>
                <w:rFonts w:ascii="Calibri" w:hAnsi="Calibri" w:cs="Calibri"/>
                <w:sz w:val="22"/>
                <w:szCs w:val="22"/>
              </w:rPr>
            </w:pPr>
            <w:r>
              <w:rPr>
                <w:rFonts w:ascii="Calibri" w:hAnsi="Calibri" w:cs="Calibri"/>
                <w:sz w:val="22"/>
                <w:szCs w:val="22"/>
              </w:rPr>
              <w:t>Een ORGANISATORISCHE EENHEID komt voor in de hoedanigheid van een OBJECT bij een zaak</w:t>
            </w:r>
          </w:p>
        </w:tc>
      </w:tr>
      <w:tr w:rsidR="002E0941" w14:paraId="35AFF614" w14:textId="77777777" w:rsidTr="002E0941">
        <w:trPr>
          <w:tblCellSpacing w:w="15" w:type="dxa"/>
        </w:trPr>
        <w:tc>
          <w:tcPr>
            <w:tcW w:w="250" w:type="pct"/>
            <w:tcBorders>
              <w:top w:val="nil"/>
              <w:left w:val="nil"/>
              <w:bottom w:val="nil"/>
              <w:right w:val="nil"/>
            </w:tcBorders>
            <w:hideMark/>
          </w:tcPr>
          <w:p w14:paraId="0F7AC765"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744030AD" w14:textId="77777777" w:rsidR="002E0941" w:rsidRDefault="002E0941">
            <w:pPr>
              <w:rPr>
                <w:rFonts w:ascii="Calibri" w:hAnsi="Calibri" w:cs="Calibri"/>
                <w:sz w:val="22"/>
                <w:szCs w:val="22"/>
              </w:rPr>
            </w:pPr>
            <w:r>
              <w:rPr>
                <w:rFonts w:ascii="Calibri" w:hAnsi="Calibri" w:cs="Calibri"/>
                <w:sz w:val="22"/>
                <w:szCs w:val="22"/>
              </w:rPr>
              <w:t xml:space="preserve">OBJECT [ 0 .. 1 ] is WIJK [ 1 ] </w:t>
            </w:r>
          </w:p>
        </w:tc>
        <w:tc>
          <w:tcPr>
            <w:tcW w:w="2500" w:type="pct"/>
            <w:tcBorders>
              <w:top w:val="nil"/>
              <w:left w:val="nil"/>
              <w:bottom w:val="nil"/>
              <w:right w:val="nil"/>
            </w:tcBorders>
            <w:hideMark/>
          </w:tcPr>
          <w:p w14:paraId="5D984585" w14:textId="77777777" w:rsidR="002E0941" w:rsidRDefault="002E0941">
            <w:pPr>
              <w:rPr>
                <w:rFonts w:ascii="Calibri" w:hAnsi="Calibri" w:cs="Calibri"/>
                <w:sz w:val="22"/>
                <w:szCs w:val="22"/>
              </w:rPr>
            </w:pPr>
            <w:r>
              <w:rPr>
                <w:rFonts w:ascii="Calibri" w:hAnsi="Calibri" w:cs="Calibri"/>
                <w:sz w:val="22"/>
                <w:szCs w:val="22"/>
              </w:rPr>
              <w:t>Een WIJK komt voor in de hoedanigheid van een OBJECT bij een zaak</w:t>
            </w:r>
          </w:p>
        </w:tc>
      </w:tr>
      <w:tr w:rsidR="002E0941" w14:paraId="2CC86CCA" w14:textId="77777777" w:rsidTr="002E0941">
        <w:trPr>
          <w:tblCellSpacing w:w="15" w:type="dxa"/>
        </w:trPr>
        <w:tc>
          <w:tcPr>
            <w:tcW w:w="250" w:type="pct"/>
            <w:tcBorders>
              <w:top w:val="nil"/>
              <w:left w:val="nil"/>
              <w:bottom w:val="nil"/>
              <w:right w:val="nil"/>
            </w:tcBorders>
            <w:hideMark/>
          </w:tcPr>
          <w:p w14:paraId="3A80334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33C3F13" w14:textId="77777777" w:rsidR="002E0941" w:rsidRDefault="002E0941">
            <w:pPr>
              <w:rPr>
                <w:rFonts w:ascii="Calibri" w:hAnsi="Calibri" w:cs="Calibri"/>
                <w:sz w:val="22"/>
                <w:szCs w:val="22"/>
              </w:rPr>
            </w:pPr>
            <w:r>
              <w:rPr>
                <w:rFonts w:ascii="Calibri" w:hAnsi="Calibri" w:cs="Calibri"/>
                <w:sz w:val="22"/>
                <w:szCs w:val="22"/>
              </w:rPr>
              <w:t xml:space="preserve">OBJECT [ 0 .. 1 ] is BEGROEID TERREINDEEL [ 1 ] </w:t>
            </w:r>
          </w:p>
        </w:tc>
        <w:tc>
          <w:tcPr>
            <w:tcW w:w="2500" w:type="pct"/>
            <w:tcBorders>
              <w:top w:val="nil"/>
              <w:left w:val="nil"/>
              <w:bottom w:val="nil"/>
              <w:right w:val="nil"/>
            </w:tcBorders>
            <w:hideMark/>
          </w:tcPr>
          <w:p w14:paraId="194CA7A7" w14:textId="77777777" w:rsidR="002E0941" w:rsidRDefault="002E0941">
            <w:pPr>
              <w:rPr>
                <w:rFonts w:ascii="Calibri" w:hAnsi="Calibri" w:cs="Calibri"/>
                <w:sz w:val="22"/>
                <w:szCs w:val="22"/>
              </w:rPr>
            </w:pPr>
            <w:r>
              <w:rPr>
                <w:rFonts w:ascii="Calibri" w:hAnsi="Calibri" w:cs="Calibri"/>
                <w:sz w:val="22"/>
                <w:szCs w:val="22"/>
              </w:rPr>
              <w:t>Een BEGROEID TERREINDEEL komt voor in de hoedanigheid van een OBJECT bij een zaak</w:t>
            </w:r>
          </w:p>
        </w:tc>
      </w:tr>
      <w:tr w:rsidR="002E0941" w14:paraId="23D6948B" w14:textId="77777777" w:rsidTr="002E0941">
        <w:trPr>
          <w:tblCellSpacing w:w="15" w:type="dxa"/>
        </w:trPr>
        <w:tc>
          <w:tcPr>
            <w:tcW w:w="250" w:type="pct"/>
            <w:tcBorders>
              <w:top w:val="nil"/>
              <w:left w:val="nil"/>
              <w:bottom w:val="nil"/>
              <w:right w:val="nil"/>
            </w:tcBorders>
            <w:hideMark/>
          </w:tcPr>
          <w:p w14:paraId="200240ED"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18178C7" w14:textId="77777777" w:rsidR="002E0941" w:rsidRDefault="002E0941">
            <w:pPr>
              <w:rPr>
                <w:rFonts w:ascii="Calibri" w:hAnsi="Calibri" w:cs="Calibri"/>
                <w:sz w:val="22"/>
                <w:szCs w:val="22"/>
              </w:rPr>
            </w:pPr>
            <w:r>
              <w:rPr>
                <w:rFonts w:ascii="Calibri" w:hAnsi="Calibri" w:cs="Calibri"/>
                <w:sz w:val="22"/>
                <w:szCs w:val="22"/>
              </w:rPr>
              <w:t xml:space="preserve">OBJECT [ 0 .. 1 ] is OVERIGE SCHEIDING [ 1 ] </w:t>
            </w:r>
          </w:p>
        </w:tc>
        <w:tc>
          <w:tcPr>
            <w:tcW w:w="2500" w:type="pct"/>
            <w:tcBorders>
              <w:top w:val="nil"/>
              <w:left w:val="nil"/>
              <w:bottom w:val="nil"/>
              <w:right w:val="nil"/>
            </w:tcBorders>
            <w:hideMark/>
          </w:tcPr>
          <w:p w14:paraId="2F031202" w14:textId="77777777" w:rsidR="002E0941" w:rsidRDefault="002E0941">
            <w:pPr>
              <w:rPr>
                <w:rFonts w:ascii="Calibri" w:hAnsi="Calibri" w:cs="Calibri"/>
                <w:sz w:val="22"/>
                <w:szCs w:val="22"/>
              </w:rPr>
            </w:pPr>
            <w:r>
              <w:rPr>
                <w:rFonts w:ascii="Calibri" w:hAnsi="Calibri" w:cs="Calibri"/>
                <w:sz w:val="22"/>
                <w:szCs w:val="22"/>
              </w:rPr>
              <w:t>Een OVERIGE SCHEIDING komt voor in de hoedanigheid van een OBJECT bij een zaak</w:t>
            </w:r>
          </w:p>
        </w:tc>
      </w:tr>
      <w:tr w:rsidR="002E0941" w14:paraId="074D0806" w14:textId="77777777" w:rsidTr="002E0941">
        <w:trPr>
          <w:tblCellSpacing w:w="15" w:type="dxa"/>
        </w:trPr>
        <w:tc>
          <w:tcPr>
            <w:tcW w:w="250" w:type="pct"/>
            <w:tcBorders>
              <w:top w:val="nil"/>
              <w:left w:val="nil"/>
              <w:bottom w:val="nil"/>
              <w:right w:val="nil"/>
            </w:tcBorders>
            <w:hideMark/>
          </w:tcPr>
          <w:p w14:paraId="7A0D6CB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7010889C" w14:textId="77777777" w:rsidR="002E0941" w:rsidRDefault="002E0941">
            <w:pPr>
              <w:rPr>
                <w:rFonts w:ascii="Calibri" w:hAnsi="Calibri" w:cs="Calibri"/>
                <w:sz w:val="22"/>
                <w:szCs w:val="22"/>
              </w:rPr>
            </w:pPr>
            <w:r>
              <w:rPr>
                <w:rFonts w:ascii="Calibri" w:hAnsi="Calibri" w:cs="Calibri"/>
                <w:sz w:val="22"/>
                <w:szCs w:val="22"/>
              </w:rPr>
              <w:t xml:space="preserve">OBJECT [ 1 ] is ONBEGROEID TERREINDEEL [ 1 ] </w:t>
            </w:r>
          </w:p>
        </w:tc>
        <w:tc>
          <w:tcPr>
            <w:tcW w:w="2500" w:type="pct"/>
            <w:tcBorders>
              <w:top w:val="nil"/>
              <w:left w:val="nil"/>
              <w:bottom w:val="nil"/>
              <w:right w:val="nil"/>
            </w:tcBorders>
            <w:hideMark/>
          </w:tcPr>
          <w:p w14:paraId="4555CAAC" w14:textId="77777777" w:rsidR="002E0941" w:rsidRDefault="002E0941">
            <w:pPr>
              <w:rPr>
                <w:rFonts w:ascii="Calibri" w:hAnsi="Calibri" w:cs="Calibri"/>
                <w:sz w:val="22"/>
                <w:szCs w:val="22"/>
              </w:rPr>
            </w:pPr>
            <w:r>
              <w:rPr>
                <w:rFonts w:ascii="Calibri" w:hAnsi="Calibri" w:cs="Calibri"/>
                <w:sz w:val="22"/>
                <w:szCs w:val="22"/>
              </w:rPr>
              <w:t>Een ONBEGROEID TERREINDEEL komt voor in de hoedanigheid van een OBJECT bij een zaak</w:t>
            </w:r>
          </w:p>
        </w:tc>
      </w:tr>
      <w:tr w:rsidR="002E0941" w14:paraId="45C28981" w14:textId="77777777" w:rsidTr="002E0941">
        <w:trPr>
          <w:tblCellSpacing w:w="15" w:type="dxa"/>
        </w:trPr>
        <w:tc>
          <w:tcPr>
            <w:tcW w:w="250" w:type="pct"/>
            <w:tcBorders>
              <w:top w:val="nil"/>
              <w:left w:val="nil"/>
              <w:bottom w:val="nil"/>
              <w:right w:val="nil"/>
            </w:tcBorders>
            <w:hideMark/>
          </w:tcPr>
          <w:p w14:paraId="313971F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3D716BC" w14:textId="77777777" w:rsidR="002E0941" w:rsidRDefault="002E0941">
            <w:pPr>
              <w:rPr>
                <w:rFonts w:ascii="Calibri" w:hAnsi="Calibri" w:cs="Calibri"/>
                <w:sz w:val="22"/>
                <w:szCs w:val="22"/>
              </w:rPr>
            </w:pPr>
            <w:r>
              <w:rPr>
                <w:rFonts w:ascii="Calibri" w:hAnsi="Calibri" w:cs="Calibri"/>
                <w:sz w:val="22"/>
                <w:szCs w:val="22"/>
              </w:rPr>
              <w:t xml:space="preserve">OBJECT [ 0 .. 1 ] is KADASTRAAL PERCEEL [ 1 ] </w:t>
            </w:r>
          </w:p>
        </w:tc>
        <w:tc>
          <w:tcPr>
            <w:tcW w:w="2500" w:type="pct"/>
            <w:tcBorders>
              <w:top w:val="nil"/>
              <w:left w:val="nil"/>
              <w:bottom w:val="nil"/>
              <w:right w:val="nil"/>
            </w:tcBorders>
            <w:hideMark/>
          </w:tcPr>
          <w:p w14:paraId="6D8FEEA1" w14:textId="77777777" w:rsidR="002E0941" w:rsidRDefault="002E0941">
            <w:pPr>
              <w:rPr>
                <w:rFonts w:ascii="Calibri" w:hAnsi="Calibri" w:cs="Calibri"/>
                <w:sz w:val="22"/>
                <w:szCs w:val="22"/>
              </w:rPr>
            </w:pPr>
            <w:r>
              <w:rPr>
                <w:rFonts w:ascii="Calibri" w:hAnsi="Calibri" w:cs="Calibri"/>
                <w:sz w:val="22"/>
                <w:szCs w:val="22"/>
              </w:rPr>
              <w:t>Een KADASTRAAL PERCEEL komt voor in de hoedanigheid van een OBJECT bij een zaak</w:t>
            </w:r>
          </w:p>
        </w:tc>
      </w:tr>
      <w:tr w:rsidR="002E0941" w14:paraId="1A2ACB77" w14:textId="77777777" w:rsidTr="002E0941">
        <w:trPr>
          <w:tblCellSpacing w:w="15" w:type="dxa"/>
        </w:trPr>
        <w:tc>
          <w:tcPr>
            <w:tcW w:w="250" w:type="pct"/>
            <w:tcBorders>
              <w:top w:val="nil"/>
              <w:left w:val="nil"/>
              <w:bottom w:val="nil"/>
              <w:right w:val="nil"/>
            </w:tcBorders>
            <w:hideMark/>
          </w:tcPr>
          <w:p w14:paraId="5321ECC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7869DF6" w14:textId="77777777" w:rsidR="002E0941" w:rsidRDefault="002E0941">
            <w:pPr>
              <w:rPr>
                <w:rFonts w:ascii="Calibri" w:hAnsi="Calibri" w:cs="Calibri"/>
                <w:sz w:val="22"/>
                <w:szCs w:val="22"/>
              </w:rPr>
            </w:pPr>
            <w:r>
              <w:rPr>
                <w:rFonts w:ascii="Calibri" w:hAnsi="Calibri" w:cs="Calibri"/>
                <w:sz w:val="22"/>
                <w:szCs w:val="22"/>
              </w:rPr>
              <w:t xml:space="preserve">OBJECT [ 0 .. 1 ] is ANDER NATUURLIJK PERSOON [ 1 ] </w:t>
            </w:r>
          </w:p>
        </w:tc>
        <w:tc>
          <w:tcPr>
            <w:tcW w:w="2500" w:type="pct"/>
            <w:tcBorders>
              <w:top w:val="nil"/>
              <w:left w:val="nil"/>
              <w:bottom w:val="nil"/>
              <w:right w:val="nil"/>
            </w:tcBorders>
            <w:hideMark/>
          </w:tcPr>
          <w:p w14:paraId="6266BB42" w14:textId="77777777" w:rsidR="002E0941" w:rsidRDefault="002E0941">
            <w:pPr>
              <w:rPr>
                <w:rFonts w:ascii="Calibri" w:hAnsi="Calibri" w:cs="Calibri"/>
                <w:sz w:val="22"/>
                <w:szCs w:val="22"/>
              </w:rPr>
            </w:pPr>
            <w:r>
              <w:rPr>
                <w:rFonts w:ascii="Calibri" w:hAnsi="Calibri" w:cs="Calibri"/>
                <w:sz w:val="22"/>
                <w:szCs w:val="22"/>
              </w:rPr>
              <w:t>Een ANDER NATUURLIJK PERSOON komt voor in de hoedanigheid van een OBJECT bij een zaak</w:t>
            </w:r>
          </w:p>
        </w:tc>
      </w:tr>
      <w:tr w:rsidR="002E0941" w14:paraId="5A5151FC" w14:textId="77777777" w:rsidTr="002E0941">
        <w:trPr>
          <w:tblCellSpacing w:w="15" w:type="dxa"/>
        </w:trPr>
        <w:tc>
          <w:tcPr>
            <w:tcW w:w="250" w:type="pct"/>
            <w:tcBorders>
              <w:top w:val="nil"/>
              <w:left w:val="nil"/>
              <w:bottom w:val="nil"/>
              <w:right w:val="nil"/>
            </w:tcBorders>
            <w:hideMark/>
          </w:tcPr>
          <w:p w14:paraId="76CC4AB3"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65AB741" w14:textId="77777777" w:rsidR="002E0941" w:rsidRDefault="002E0941">
            <w:pPr>
              <w:rPr>
                <w:rFonts w:ascii="Calibri" w:hAnsi="Calibri" w:cs="Calibri"/>
                <w:sz w:val="22"/>
                <w:szCs w:val="22"/>
              </w:rPr>
            </w:pPr>
            <w:r>
              <w:rPr>
                <w:rFonts w:ascii="Calibri" w:hAnsi="Calibri" w:cs="Calibri"/>
                <w:sz w:val="22"/>
                <w:szCs w:val="22"/>
              </w:rPr>
              <w:t xml:space="preserve">OBJECT [ 0 .. 1 ] is OVERIG BENOEMD TERREIN [ 1 ] </w:t>
            </w:r>
          </w:p>
        </w:tc>
        <w:tc>
          <w:tcPr>
            <w:tcW w:w="2500" w:type="pct"/>
            <w:tcBorders>
              <w:top w:val="nil"/>
              <w:left w:val="nil"/>
              <w:bottom w:val="nil"/>
              <w:right w:val="nil"/>
            </w:tcBorders>
            <w:hideMark/>
          </w:tcPr>
          <w:p w14:paraId="313506C4" w14:textId="77777777" w:rsidR="002E0941" w:rsidRDefault="002E0941">
            <w:pPr>
              <w:rPr>
                <w:rFonts w:ascii="Calibri" w:hAnsi="Calibri" w:cs="Calibri"/>
                <w:sz w:val="22"/>
                <w:szCs w:val="22"/>
              </w:rPr>
            </w:pPr>
            <w:r>
              <w:rPr>
                <w:rFonts w:ascii="Calibri" w:hAnsi="Calibri" w:cs="Calibri"/>
                <w:sz w:val="22"/>
                <w:szCs w:val="22"/>
              </w:rPr>
              <w:t>Een ONBEGROEID TERREINDEEL komt voor in de hoedanigheid van een OBJECT bij een zaak</w:t>
            </w:r>
          </w:p>
        </w:tc>
      </w:tr>
      <w:tr w:rsidR="002E0941" w14:paraId="459274FE" w14:textId="77777777" w:rsidTr="002E0941">
        <w:trPr>
          <w:tblCellSpacing w:w="15" w:type="dxa"/>
        </w:trPr>
        <w:tc>
          <w:tcPr>
            <w:tcW w:w="250" w:type="pct"/>
            <w:tcBorders>
              <w:top w:val="nil"/>
              <w:left w:val="nil"/>
              <w:bottom w:val="nil"/>
              <w:right w:val="nil"/>
            </w:tcBorders>
            <w:hideMark/>
          </w:tcPr>
          <w:p w14:paraId="7CC3270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5BC583B" w14:textId="77777777" w:rsidR="002E0941" w:rsidRDefault="002E0941">
            <w:pPr>
              <w:rPr>
                <w:rFonts w:ascii="Calibri" w:hAnsi="Calibri" w:cs="Calibri"/>
                <w:sz w:val="22"/>
                <w:szCs w:val="22"/>
              </w:rPr>
            </w:pPr>
            <w:r>
              <w:rPr>
                <w:rFonts w:ascii="Calibri" w:hAnsi="Calibri" w:cs="Calibri"/>
                <w:sz w:val="22"/>
                <w:szCs w:val="22"/>
              </w:rPr>
              <w:t xml:space="preserve">OBJECT [ 0 .. 1 ] is VERBLIJFSOBJECT [ 1 ] </w:t>
            </w:r>
          </w:p>
        </w:tc>
        <w:tc>
          <w:tcPr>
            <w:tcW w:w="2500" w:type="pct"/>
            <w:tcBorders>
              <w:top w:val="nil"/>
              <w:left w:val="nil"/>
              <w:bottom w:val="nil"/>
              <w:right w:val="nil"/>
            </w:tcBorders>
            <w:hideMark/>
          </w:tcPr>
          <w:p w14:paraId="0591CDD7" w14:textId="77777777" w:rsidR="002E0941" w:rsidRDefault="002E0941">
            <w:pPr>
              <w:rPr>
                <w:rFonts w:ascii="Calibri" w:hAnsi="Calibri" w:cs="Calibri"/>
                <w:sz w:val="22"/>
                <w:szCs w:val="22"/>
              </w:rPr>
            </w:pPr>
            <w:r>
              <w:rPr>
                <w:rFonts w:ascii="Calibri" w:hAnsi="Calibri" w:cs="Calibri"/>
                <w:sz w:val="22"/>
                <w:szCs w:val="22"/>
              </w:rPr>
              <w:t>Een VERBLIJFSOBJECT komt voor in de hoedanigheid van een OBJECT bij een zaak</w:t>
            </w:r>
          </w:p>
        </w:tc>
      </w:tr>
      <w:tr w:rsidR="002E0941" w14:paraId="54089D27" w14:textId="77777777" w:rsidTr="002E0941">
        <w:trPr>
          <w:tblCellSpacing w:w="15" w:type="dxa"/>
        </w:trPr>
        <w:tc>
          <w:tcPr>
            <w:tcW w:w="250" w:type="pct"/>
            <w:tcBorders>
              <w:top w:val="nil"/>
              <w:left w:val="nil"/>
              <w:bottom w:val="nil"/>
              <w:right w:val="nil"/>
            </w:tcBorders>
            <w:hideMark/>
          </w:tcPr>
          <w:p w14:paraId="1E9EFD7B"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46F1CEB" w14:textId="77777777" w:rsidR="002E0941" w:rsidRDefault="002E0941">
            <w:pPr>
              <w:rPr>
                <w:rFonts w:ascii="Calibri" w:hAnsi="Calibri" w:cs="Calibri"/>
                <w:sz w:val="22"/>
                <w:szCs w:val="22"/>
              </w:rPr>
            </w:pPr>
            <w:r>
              <w:rPr>
                <w:rFonts w:ascii="Calibri" w:hAnsi="Calibri" w:cs="Calibri"/>
                <w:sz w:val="22"/>
                <w:szCs w:val="22"/>
              </w:rPr>
              <w:t xml:space="preserve">OBJECT [ 0 .. 1 ] is MEDEWERKER [ 0 .. 1 ] </w:t>
            </w:r>
          </w:p>
        </w:tc>
        <w:tc>
          <w:tcPr>
            <w:tcW w:w="2500" w:type="pct"/>
            <w:tcBorders>
              <w:top w:val="nil"/>
              <w:left w:val="nil"/>
              <w:bottom w:val="nil"/>
              <w:right w:val="nil"/>
            </w:tcBorders>
            <w:hideMark/>
          </w:tcPr>
          <w:p w14:paraId="45B536EB" w14:textId="77777777" w:rsidR="002E0941" w:rsidRDefault="002E0941">
            <w:pPr>
              <w:rPr>
                <w:rFonts w:ascii="Calibri" w:hAnsi="Calibri" w:cs="Calibri"/>
                <w:sz w:val="22"/>
                <w:szCs w:val="22"/>
              </w:rPr>
            </w:pPr>
            <w:r>
              <w:rPr>
                <w:rFonts w:ascii="Calibri" w:hAnsi="Calibri" w:cs="Calibri"/>
                <w:sz w:val="22"/>
                <w:szCs w:val="22"/>
              </w:rPr>
              <w:t>Een MEDEWERKER komt voor in de hoedanigheid van een OBJECT bij een zaak</w:t>
            </w:r>
          </w:p>
        </w:tc>
      </w:tr>
      <w:tr w:rsidR="002E0941" w14:paraId="0E3F53DC" w14:textId="77777777" w:rsidTr="002E0941">
        <w:trPr>
          <w:tblCellSpacing w:w="15" w:type="dxa"/>
        </w:trPr>
        <w:tc>
          <w:tcPr>
            <w:tcW w:w="250" w:type="pct"/>
            <w:tcBorders>
              <w:top w:val="nil"/>
              <w:left w:val="nil"/>
              <w:bottom w:val="nil"/>
              <w:right w:val="nil"/>
            </w:tcBorders>
            <w:hideMark/>
          </w:tcPr>
          <w:p w14:paraId="6981BB74"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1014CA0" w14:textId="77777777" w:rsidR="002E0941" w:rsidRDefault="002E0941">
            <w:pPr>
              <w:rPr>
                <w:rFonts w:ascii="Calibri" w:hAnsi="Calibri" w:cs="Calibri"/>
                <w:sz w:val="22"/>
                <w:szCs w:val="22"/>
              </w:rPr>
            </w:pPr>
            <w:r>
              <w:rPr>
                <w:rFonts w:ascii="Calibri" w:hAnsi="Calibri" w:cs="Calibri"/>
                <w:sz w:val="22"/>
                <w:szCs w:val="22"/>
              </w:rPr>
              <w:t xml:space="preserve">OBJECT [ 0 .. 1 ] is OVERIG BOUWWERK [ 1 ] </w:t>
            </w:r>
          </w:p>
        </w:tc>
        <w:tc>
          <w:tcPr>
            <w:tcW w:w="2500" w:type="pct"/>
            <w:tcBorders>
              <w:top w:val="nil"/>
              <w:left w:val="nil"/>
              <w:bottom w:val="nil"/>
              <w:right w:val="nil"/>
            </w:tcBorders>
            <w:hideMark/>
          </w:tcPr>
          <w:p w14:paraId="19E556CA" w14:textId="77777777" w:rsidR="002E0941" w:rsidRDefault="002E0941">
            <w:pPr>
              <w:rPr>
                <w:rFonts w:ascii="Calibri" w:hAnsi="Calibri" w:cs="Calibri"/>
                <w:sz w:val="22"/>
                <w:szCs w:val="22"/>
              </w:rPr>
            </w:pPr>
            <w:r>
              <w:rPr>
                <w:rFonts w:ascii="Calibri" w:hAnsi="Calibri" w:cs="Calibri"/>
                <w:sz w:val="22"/>
                <w:szCs w:val="22"/>
              </w:rPr>
              <w:t>Een OVERIG BOUWWERK komt voor in de hoedanigheid van een OBJECT bij een zaak</w:t>
            </w:r>
          </w:p>
        </w:tc>
      </w:tr>
      <w:tr w:rsidR="002E0941" w14:paraId="1FA8301C" w14:textId="77777777" w:rsidTr="002E0941">
        <w:trPr>
          <w:tblCellSpacing w:w="15" w:type="dxa"/>
        </w:trPr>
        <w:tc>
          <w:tcPr>
            <w:tcW w:w="250" w:type="pct"/>
            <w:tcBorders>
              <w:top w:val="nil"/>
              <w:left w:val="nil"/>
              <w:bottom w:val="nil"/>
              <w:right w:val="nil"/>
            </w:tcBorders>
            <w:hideMark/>
          </w:tcPr>
          <w:p w14:paraId="2E80D58C"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F8D1F4C" w14:textId="77777777" w:rsidR="002E0941" w:rsidRDefault="002E0941">
            <w:pPr>
              <w:rPr>
                <w:rFonts w:ascii="Calibri" w:hAnsi="Calibri" w:cs="Calibri"/>
                <w:sz w:val="22"/>
                <w:szCs w:val="22"/>
              </w:rPr>
            </w:pPr>
            <w:r>
              <w:rPr>
                <w:rFonts w:ascii="Calibri" w:hAnsi="Calibri" w:cs="Calibri"/>
                <w:sz w:val="22"/>
                <w:szCs w:val="22"/>
              </w:rPr>
              <w:t xml:space="preserve">OBJECT [ 0 .. 1 ] is OPENBARE RUIMTE [ 1 ] </w:t>
            </w:r>
          </w:p>
        </w:tc>
        <w:tc>
          <w:tcPr>
            <w:tcW w:w="2500" w:type="pct"/>
            <w:tcBorders>
              <w:top w:val="nil"/>
              <w:left w:val="nil"/>
              <w:bottom w:val="nil"/>
              <w:right w:val="nil"/>
            </w:tcBorders>
            <w:hideMark/>
          </w:tcPr>
          <w:p w14:paraId="03F66C5F" w14:textId="77777777" w:rsidR="002E0941" w:rsidRDefault="002E0941">
            <w:pPr>
              <w:rPr>
                <w:rFonts w:ascii="Calibri" w:hAnsi="Calibri" w:cs="Calibri"/>
                <w:sz w:val="22"/>
                <w:szCs w:val="22"/>
              </w:rPr>
            </w:pPr>
            <w:r>
              <w:rPr>
                <w:rFonts w:ascii="Calibri" w:hAnsi="Calibri" w:cs="Calibri"/>
                <w:sz w:val="22"/>
                <w:szCs w:val="22"/>
              </w:rPr>
              <w:t>Een OPENBARE RUIMTE komt voor in de hoedanigheid van een OBJECT bij een zaak</w:t>
            </w:r>
          </w:p>
        </w:tc>
      </w:tr>
      <w:tr w:rsidR="002E0941" w14:paraId="4501488B" w14:textId="77777777" w:rsidTr="002E0941">
        <w:trPr>
          <w:tblCellSpacing w:w="15" w:type="dxa"/>
        </w:trPr>
        <w:tc>
          <w:tcPr>
            <w:tcW w:w="250" w:type="pct"/>
            <w:tcBorders>
              <w:top w:val="nil"/>
              <w:left w:val="nil"/>
              <w:bottom w:val="nil"/>
              <w:right w:val="nil"/>
            </w:tcBorders>
            <w:hideMark/>
          </w:tcPr>
          <w:p w14:paraId="124A737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D3C9F81" w14:textId="77777777" w:rsidR="002E0941" w:rsidRDefault="002E0941">
            <w:pPr>
              <w:rPr>
                <w:rFonts w:ascii="Calibri" w:hAnsi="Calibri" w:cs="Calibri"/>
                <w:sz w:val="22"/>
                <w:szCs w:val="22"/>
              </w:rPr>
            </w:pPr>
            <w:r>
              <w:rPr>
                <w:rFonts w:ascii="Calibri" w:hAnsi="Calibri" w:cs="Calibri"/>
                <w:sz w:val="22"/>
                <w:szCs w:val="22"/>
              </w:rPr>
              <w:t xml:space="preserve">OBJECT [ 0 .. 1 ] is ONDERSTEUNEND WEGDEEL [ 1 ] </w:t>
            </w:r>
          </w:p>
        </w:tc>
        <w:tc>
          <w:tcPr>
            <w:tcW w:w="2500" w:type="pct"/>
            <w:tcBorders>
              <w:top w:val="nil"/>
              <w:left w:val="nil"/>
              <w:bottom w:val="nil"/>
              <w:right w:val="nil"/>
            </w:tcBorders>
            <w:hideMark/>
          </w:tcPr>
          <w:p w14:paraId="29BFFAB2" w14:textId="77777777" w:rsidR="002E0941" w:rsidRDefault="002E0941">
            <w:pPr>
              <w:rPr>
                <w:rFonts w:ascii="Calibri" w:hAnsi="Calibri" w:cs="Calibri"/>
                <w:sz w:val="22"/>
                <w:szCs w:val="22"/>
              </w:rPr>
            </w:pPr>
            <w:r>
              <w:rPr>
                <w:rFonts w:ascii="Calibri" w:hAnsi="Calibri" w:cs="Calibri"/>
                <w:sz w:val="22"/>
                <w:szCs w:val="22"/>
              </w:rPr>
              <w:t>Een ONDERSTEUNEND WEGDEEL komt voor in de hoedanigheid van een OBJECT bij een zaak</w:t>
            </w:r>
          </w:p>
        </w:tc>
      </w:tr>
      <w:tr w:rsidR="002E0941" w14:paraId="65D6456B" w14:textId="77777777" w:rsidTr="002E0941">
        <w:trPr>
          <w:tblCellSpacing w:w="15" w:type="dxa"/>
        </w:trPr>
        <w:tc>
          <w:tcPr>
            <w:tcW w:w="250" w:type="pct"/>
            <w:tcBorders>
              <w:top w:val="nil"/>
              <w:left w:val="nil"/>
              <w:bottom w:val="nil"/>
              <w:right w:val="nil"/>
            </w:tcBorders>
            <w:hideMark/>
          </w:tcPr>
          <w:p w14:paraId="5D48DA14"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EE32C72" w14:textId="77777777" w:rsidR="002E0941" w:rsidRDefault="002E0941">
            <w:pPr>
              <w:rPr>
                <w:rFonts w:ascii="Calibri" w:hAnsi="Calibri" w:cs="Calibri"/>
                <w:sz w:val="22"/>
                <w:szCs w:val="22"/>
              </w:rPr>
            </w:pPr>
            <w:r>
              <w:rPr>
                <w:rFonts w:ascii="Calibri" w:hAnsi="Calibri" w:cs="Calibri"/>
                <w:sz w:val="22"/>
                <w:szCs w:val="22"/>
              </w:rPr>
              <w:t xml:space="preserve">OBJECT [ 0 .. 1 ] is ZAKELIJK RECHT [ 1 ] </w:t>
            </w:r>
          </w:p>
        </w:tc>
        <w:tc>
          <w:tcPr>
            <w:tcW w:w="2500" w:type="pct"/>
            <w:tcBorders>
              <w:top w:val="nil"/>
              <w:left w:val="nil"/>
              <w:bottom w:val="nil"/>
              <w:right w:val="nil"/>
            </w:tcBorders>
            <w:hideMark/>
          </w:tcPr>
          <w:p w14:paraId="7C2D02ED" w14:textId="77777777" w:rsidR="002E0941" w:rsidRDefault="002E0941">
            <w:pPr>
              <w:rPr>
                <w:rFonts w:ascii="Calibri" w:hAnsi="Calibri" w:cs="Calibri"/>
                <w:sz w:val="22"/>
                <w:szCs w:val="22"/>
              </w:rPr>
            </w:pPr>
            <w:r>
              <w:rPr>
                <w:rFonts w:ascii="Calibri" w:hAnsi="Calibri" w:cs="Calibri"/>
                <w:sz w:val="22"/>
                <w:szCs w:val="22"/>
              </w:rPr>
              <w:t>Een ZAKELIJK RECHT komt voor in de hoedanigheid van een OBJECT bij een zaak</w:t>
            </w:r>
          </w:p>
        </w:tc>
      </w:tr>
      <w:tr w:rsidR="002E0941" w14:paraId="1BB6B306" w14:textId="77777777" w:rsidTr="002E0941">
        <w:trPr>
          <w:tblCellSpacing w:w="15" w:type="dxa"/>
        </w:trPr>
        <w:tc>
          <w:tcPr>
            <w:tcW w:w="250" w:type="pct"/>
            <w:tcBorders>
              <w:top w:val="nil"/>
              <w:left w:val="nil"/>
              <w:bottom w:val="nil"/>
              <w:right w:val="nil"/>
            </w:tcBorders>
            <w:hideMark/>
          </w:tcPr>
          <w:p w14:paraId="6831F582"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FA45BAF" w14:textId="77777777" w:rsidR="002E0941" w:rsidRDefault="002E0941">
            <w:pPr>
              <w:rPr>
                <w:rFonts w:ascii="Calibri" w:hAnsi="Calibri" w:cs="Calibri"/>
                <w:sz w:val="22"/>
                <w:szCs w:val="22"/>
              </w:rPr>
            </w:pPr>
            <w:r>
              <w:rPr>
                <w:rFonts w:ascii="Calibri" w:hAnsi="Calibri" w:cs="Calibri"/>
                <w:sz w:val="22"/>
                <w:szCs w:val="22"/>
              </w:rPr>
              <w:t xml:space="preserve">OBJECT [ 0 .. 1 ] is REISDOCUMENT [ 1 ] </w:t>
            </w:r>
          </w:p>
        </w:tc>
        <w:tc>
          <w:tcPr>
            <w:tcW w:w="2500" w:type="pct"/>
            <w:tcBorders>
              <w:top w:val="nil"/>
              <w:left w:val="nil"/>
              <w:bottom w:val="nil"/>
              <w:right w:val="nil"/>
            </w:tcBorders>
            <w:hideMark/>
          </w:tcPr>
          <w:p w14:paraId="3F5E3226" w14:textId="77777777" w:rsidR="002E0941" w:rsidRDefault="002E0941">
            <w:pPr>
              <w:rPr>
                <w:rFonts w:ascii="Calibri" w:hAnsi="Calibri" w:cs="Calibri"/>
                <w:sz w:val="22"/>
                <w:szCs w:val="22"/>
              </w:rPr>
            </w:pPr>
            <w:r>
              <w:rPr>
                <w:rFonts w:ascii="Calibri" w:hAnsi="Calibri" w:cs="Calibri"/>
                <w:sz w:val="22"/>
                <w:szCs w:val="22"/>
              </w:rPr>
              <w:t>Een REISDOCUMENT komt voor in de hoedanigheid van een OBJECT bij een zaak</w:t>
            </w:r>
          </w:p>
        </w:tc>
      </w:tr>
      <w:tr w:rsidR="002E0941" w14:paraId="5AB68B7D" w14:textId="77777777" w:rsidTr="002E0941">
        <w:trPr>
          <w:tblCellSpacing w:w="15" w:type="dxa"/>
        </w:trPr>
        <w:tc>
          <w:tcPr>
            <w:tcW w:w="250" w:type="pct"/>
            <w:tcBorders>
              <w:top w:val="nil"/>
              <w:left w:val="nil"/>
              <w:bottom w:val="nil"/>
              <w:right w:val="nil"/>
            </w:tcBorders>
            <w:hideMark/>
          </w:tcPr>
          <w:p w14:paraId="4AFEB124"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7DE8241" w14:textId="77777777" w:rsidR="002E0941" w:rsidRDefault="002E0941">
            <w:pPr>
              <w:rPr>
                <w:rFonts w:ascii="Calibri" w:hAnsi="Calibri" w:cs="Calibri"/>
                <w:sz w:val="22"/>
                <w:szCs w:val="22"/>
              </w:rPr>
            </w:pPr>
            <w:r>
              <w:rPr>
                <w:rFonts w:ascii="Calibri" w:hAnsi="Calibri" w:cs="Calibri"/>
                <w:sz w:val="22"/>
                <w:szCs w:val="22"/>
              </w:rPr>
              <w:t xml:space="preserve">OBJECT [ 0 .. 1 ] is NUMMERAANDUIDING [ 1 ] </w:t>
            </w:r>
          </w:p>
        </w:tc>
        <w:tc>
          <w:tcPr>
            <w:tcW w:w="2500" w:type="pct"/>
            <w:tcBorders>
              <w:top w:val="nil"/>
              <w:left w:val="nil"/>
              <w:bottom w:val="nil"/>
              <w:right w:val="nil"/>
            </w:tcBorders>
            <w:hideMark/>
          </w:tcPr>
          <w:p w14:paraId="1E37B8BA" w14:textId="77777777" w:rsidR="002E0941" w:rsidRDefault="002E0941">
            <w:pPr>
              <w:rPr>
                <w:rFonts w:ascii="Calibri" w:hAnsi="Calibri" w:cs="Calibri"/>
                <w:sz w:val="22"/>
                <w:szCs w:val="22"/>
              </w:rPr>
            </w:pPr>
            <w:r>
              <w:rPr>
                <w:rFonts w:ascii="Calibri" w:hAnsi="Calibri" w:cs="Calibri"/>
                <w:sz w:val="22"/>
                <w:szCs w:val="22"/>
              </w:rPr>
              <w:t>Een NUMMERAANDUIDING komt voor in de hoedanigheid van een OBJECT bij een zaak</w:t>
            </w:r>
          </w:p>
        </w:tc>
      </w:tr>
      <w:tr w:rsidR="002E0941" w14:paraId="51DFCE45" w14:textId="77777777" w:rsidTr="002E0941">
        <w:trPr>
          <w:tblCellSpacing w:w="15" w:type="dxa"/>
        </w:trPr>
        <w:tc>
          <w:tcPr>
            <w:tcW w:w="250" w:type="pct"/>
            <w:tcBorders>
              <w:top w:val="nil"/>
              <w:left w:val="nil"/>
              <w:bottom w:val="nil"/>
              <w:right w:val="nil"/>
            </w:tcBorders>
            <w:hideMark/>
          </w:tcPr>
          <w:p w14:paraId="2812250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B238FF4" w14:textId="77777777" w:rsidR="002E0941" w:rsidRDefault="002E0941">
            <w:pPr>
              <w:rPr>
                <w:rFonts w:ascii="Calibri" w:hAnsi="Calibri" w:cs="Calibri"/>
                <w:sz w:val="22"/>
                <w:szCs w:val="22"/>
              </w:rPr>
            </w:pPr>
            <w:r>
              <w:rPr>
                <w:rFonts w:ascii="Calibri" w:hAnsi="Calibri" w:cs="Calibri"/>
                <w:sz w:val="22"/>
                <w:szCs w:val="22"/>
              </w:rPr>
              <w:t xml:space="preserve">OBJECT [ 1 ] is VESTIGING [ 1 ] </w:t>
            </w:r>
          </w:p>
        </w:tc>
        <w:tc>
          <w:tcPr>
            <w:tcW w:w="2500" w:type="pct"/>
            <w:tcBorders>
              <w:top w:val="nil"/>
              <w:left w:val="nil"/>
              <w:bottom w:val="nil"/>
              <w:right w:val="nil"/>
            </w:tcBorders>
            <w:hideMark/>
          </w:tcPr>
          <w:p w14:paraId="7E565AA1" w14:textId="77777777" w:rsidR="002E0941" w:rsidRDefault="002E0941">
            <w:pPr>
              <w:rPr>
                <w:rFonts w:ascii="Calibri" w:hAnsi="Calibri" w:cs="Calibri"/>
                <w:sz w:val="22"/>
                <w:szCs w:val="22"/>
              </w:rPr>
            </w:pPr>
            <w:r>
              <w:rPr>
                <w:rFonts w:ascii="Calibri" w:hAnsi="Calibri" w:cs="Calibri"/>
                <w:sz w:val="22"/>
                <w:szCs w:val="22"/>
              </w:rPr>
              <w:t>Een VESTIGING komt voor in de hoedanigheid van een OBJECT bij een zaak</w:t>
            </w:r>
          </w:p>
        </w:tc>
      </w:tr>
      <w:tr w:rsidR="002E0941" w14:paraId="4562E56E" w14:textId="77777777" w:rsidTr="002E0941">
        <w:trPr>
          <w:tblCellSpacing w:w="15" w:type="dxa"/>
        </w:trPr>
        <w:tc>
          <w:tcPr>
            <w:tcW w:w="250" w:type="pct"/>
            <w:tcBorders>
              <w:top w:val="nil"/>
              <w:left w:val="nil"/>
              <w:bottom w:val="nil"/>
              <w:right w:val="nil"/>
            </w:tcBorders>
            <w:hideMark/>
          </w:tcPr>
          <w:p w14:paraId="11F9099B"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9F23F4D" w14:textId="77777777" w:rsidR="002E0941" w:rsidRDefault="002E0941">
            <w:pPr>
              <w:rPr>
                <w:rFonts w:ascii="Calibri" w:hAnsi="Calibri" w:cs="Calibri"/>
                <w:sz w:val="22"/>
                <w:szCs w:val="22"/>
              </w:rPr>
            </w:pPr>
            <w:r>
              <w:rPr>
                <w:rFonts w:ascii="Calibri" w:hAnsi="Calibri" w:cs="Calibri"/>
                <w:sz w:val="22"/>
                <w:szCs w:val="22"/>
              </w:rPr>
              <w:t xml:space="preserve">OBJECT [ 0 .. 1 ] is LIGPLAATS [ 1 ] </w:t>
            </w:r>
          </w:p>
        </w:tc>
        <w:tc>
          <w:tcPr>
            <w:tcW w:w="2500" w:type="pct"/>
            <w:tcBorders>
              <w:top w:val="nil"/>
              <w:left w:val="nil"/>
              <w:bottom w:val="nil"/>
              <w:right w:val="nil"/>
            </w:tcBorders>
            <w:hideMark/>
          </w:tcPr>
          <w:p w14:paraId="7D732517" w14:textId="77777777" w:rsidR="002E0941" w:rsidRDefault="002E0941">
            <w:pPr>
              <w:rPr>
                <w:rFonts w:ascii="Calibri" w:hAnsi="Calibri" w:cs="Calibri"/>
                <w:sz w:val="22"/>
                <w:szCs w:val="22"/>
              </w:rPr>
            </w:pPr>
            <w:r>
              <w:rPr>
                <w:rFonts w:ascii="Calibri" w:hAnsi="Calibri" w:cs="Calibri"/>
                <w:sz w:val="22"/>
                <w:szCs w:val="22"/>
              </w:rPr>
              <w:t>Een LIGPLAATS komt voor in de hoedanigheid van een OBJECT bij een zaak</w:t>
            </w:r>
          </w:p>
        </w:tc>
      </w:tr>
      <w:tr w:rsidR="002E0941" w14:paraId="56B96769" w14:textId="77777777" w:rsidTr="002E0941">
        <w:trPr>
          <w:tblCellSpacing w:w="15" w:type="dxa"/>
        </w:trPr>
        <w:tc>
          <w:tcPr>
            <w:tcW w:w="250" w:type="pct"/>
            <w:tcBorders>
              <w:top w:val="nil"/>
              <w:left w:val="nil"/>
              <w:bottom w:val="nil"/>
              <w:right w:val="nil"/>
            </w:tcBorders>
            <w:hideMark/>
          </w:tcPr>
          <w:p w14:paraId="7E089362"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A0B226B" w14:textId="77777777" w:rsidR="002E0941" w:rsidRDefault="002E0941">
            <w:pPr>
              <w:rPr>
                <w:rFonts w:ascii="Calibri" w:hAnsi="Calibri" w:cs="Calibri"/>
                <w:sz w:val="22"/>
                <w:szCs w:val="22"/>
              </w:rPr>
            </w:pPr>
            <w:r>
              <w:rPr>
                <w:rFonts w:ascii="Calibri" w:hAnsi="Calibri" w:cs="Calibri"/>
                <w:sz w:val="22"/>
                <w:szCs w:val="22"/>
              </w:rPr>
              <w:t xml:space="preserve">OBJECT [ 0 .. 1 ] is STATUS [ 0 .. 1 ] </w:t>
            </w:r>
          </w:p>
        </w:tc>
        <w:tc>
          <w:tcPr>
            <w:tcW w:w="2500" w:type="pct"/>
            <w:tcBorders>
              <w:top w:val="nil"/>
              <w:left w:val="nil"/>
              <w:bottom w:val="nil"/>
              <w:right w:val="nil"/>
            </w:tcBorders>
            <w:hideMark/>
          </w:tcPr>
          <w:p w14:paraId="08343A9E" w14:textId="77777777" w:rsidR="002E0941" w:rsidRDefault="002E0941">
            <w:pPr>
              <w:rPr>
                <w:rFonts w:ascii="Calibri" w:hAnsi="Calibri" w:cs="Calibri"/>
                <w:sz w:val="22"/>
                <w:szCs w:val="22"/>
              </w:rPr>
            </w:pPr>
            <w:r>
              <w:rPr>
                <w:rFonts w:ascii="Calibri" w:hAnsi="Calibri" w:cs="Calibri"/>
                <w:sz w:val="22"/>
                <w:szCs w:val="22"/>
              </w:rPr>
              <w:t>Een STATUS komt voor in de hoedanigheid van een OBJECT bij een zaak</w:t>
            </w:r>
          </w:p>
        </w:tc>
      </w:tr>
      <w:tr w:rsidR="002E0941" w14:paraId="60D2801D" w14:textId="77777777" w:rsidTr="002E0941">
        <w:trPr>
          <w:tblCellSpacing w:w="15" w:type="dxa"/>
        </w:trPr>
        <w:tc>
          <w:tcPr>
            <w:tcW w:w="250" w:type="pct"/>
            <w:tcBorders>
              <w:top w:val="nil"/>
              <w:left w:val="nil"/>
              <w:bottom w:val="nil"/>
              <w:right w:val="nil"/>
            </w:tcBorders>
            <w:hideMark/>
          </w:tcPr>
          <w:p w14:paraId="21C100D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449D57B" w14:textId="77777777" w:rsidR="002E0941" w:rsidRDefault="002E0941">
            <w:pPr>
              <w:rPr>
                <w:rFonts w:ascii="Calibri" w:hAnsi="Calibri" w:cs="Calibri"/>
                <w:sz w:val="22"/>
                <w:szCs w:val="22"/>
              </w:rPr>
            </w:pPr>
            <w:r>
              <w:rPr>
                <w:rFonts w:ascii="Calibri" w:hAnsi="Calibri" w:cs="Calibri"/>
                <w:sz w:val="22"/>
                <w:szCs w:val="22"/>
              </w:rPr>
              <w:t xml:space="preserve">OBJECT [ 0 .. 1 ] is OVERBRUGGINGSDEEL [ 1 ] </w:t>
            </w:r>
          </w:p>
        </w:tc>
        <w:tc>
          <w:tcPr>
            <w:tcW w:w="2500" w:type="pct"/>
            <w:tcBorders>
              <w:top w:val="nil"/>
              <w:left w:val="nil"/>
              <w:bottom w:val="nil"/>
              <w:right w:val="nil"/>
            </w:tcBorders>
            <w:hideMark/>
          </w:tcPr>
          <w:p w14:paraId="1F8F8AF4" w14:textId="77777777" w:rsidR="002E0941" w:rsidRDefault="002E0941">
            <w:pPr>
              <w:rPr>
                <w:rFonts w:ascii="Calibri" w:hAnsi="Calibri" w:cs="Calibri"/>
                <w:sz w:val="22"/>
                <w:szCs w:val="22"/>
              </w:rPr>
            </w:pPr>
            <w:r>
              <w:rPr>
                <w:rFonts w:ascii="Calibri" w:hAnsi="Calibri" w:cs="Calibri"/>
                <w:sz w:val="22"/>
                <w:szCs w:val="22"/>
              </w:rPr>
              <w:t>Een OVERBRUGGINGSDEEL komt voor in de hoedanigheid van een OBJECT bij een zaak</w:t>
            </w:r>
          </w:p>
        </w:tc>
      </w:tr>
      <w:tr w:rsidR="002E0941" w14:paraId="71F3AC4E" w14:textId="77777777" w:rsidTr="002E0941">
        <w:trPr>
          <w:tblCellSpacing w:w="15" w:type="dxa"/>
        </w:trPr>
        <w:tc>
          <w:tcPr>
            <w:tcW w:w="250" w:type="pct"/>
            <w:tcBorders>
              <w:top w:val="nil"/>
              <w:left w:val="nil"/>
              <w:bottom w:val="nil"/>
              <w:right w:val="nil"/>
            </w:tcBorders>
            <w:hideMark/>
          </w:tcPr>
          <w:p w14:paraId="0689D1B3"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703E687C" w14:textId="77777777" w:rsidR="002E0941" w:rsidRDefault="002E0941">
            <w:pPr>
              <w:rPr>
                <w:rFonts w:ascii="Calibri" w:hAnsi="Calibri" w:cs="Calibri"/>
                <w:sz w:val="22"/>
                <w:szCs w:val="22"/>
              </w:rPr>
            </w:pPr>
            <w:r>
              <w:rPr>
                <w:rFonts w:ascii="Calibri" w:hAnsi="Calibri" w:cs="Calibri"/>
                <w:sz w:val="22"/>
                <w:szCs w:val="22"/>
              </w:rPr>
              <w:t xml:space="preserve">OBJECT [ 0 .. 1 ] is BUURT [ 1 ] </w:t>
            </w:r>
          </w:p>
        </w:tc>
        <w:tc>
          <w:tcPr>
            <w:tcW w:w="2500" w:type="pct"/>
            <w:tcBorders>
              <w:top w:val="nil"/>
              <w:left w:val="nil"/>
              <w:bottom w:val="nil"/>
              <w:right w:val="nil"/>
            </w:tcBorders>
            <w:hideMark/>
          </w:tcPr>
          <w:p w14:paraId="253B608C" w14:textId="77777777" w:rsidR="002E0941" w:rsidRDefault="002E0941">
            <w:pPr>
              <w:rPr>
                <w:rFonts w:ascii="Calibri" w:hAnsi="Calibri" w:cs="Calibri"/>
                <w:sz w:val="22"/>
                <w:szCs w:val="22"/>
              </w:rPr>
            </w:pPr>
            <w:r>
              <w:rPr>
                <w:rFonts w:ascii="Calibri" w:hAnsi="Calibri" w:cs="Calibri"/>
                <w:sz w:val="22"/>
                <w:szCs w:val="22"/>
              </w:rPr>
              <w:t>Een BUURT komt voor in de hoedanigheid van een OBJECT bij een zaak</w:t>
            </w:r>
          </w:p>
        </w:tc>
      </w:tr>
      <w:tr w:rsidR="002E0941" w14:paraId="640D7449" w14:textId="77777777" w:rsidTr="002E0941">
        <w:trPr>
          <w:tblCellSpacing w:w="15" w:type="dxa"/>
        </w:trPr>
        <w:tc>
          <w:tcPr>
            <w:tcW w:w="250" w:type="pct"/>
            <w:tcBorders>
              <w:top w:val="nil"/>
              <w:left w:val="nil"/>
              <w:bottom w:val="nil"/>
              <w:right w:val="nil"/>
            </w:tcBorders>
            <w:hideMark/>
          </w:tcPr>
          <w:p w14:paraId="2C26172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C5440D0" w14:textId="77777777" w:rsidR="002E0941" w:rsidRDefault="002E0941">
            <w:pPr>
              <w:rPr>
                <w:rFonts w:ascii="Calibri" w:hAnsi="Calibri" w:cs="Calibri"/>
                <w:sz w:val="22"/>
                <w:szCs w:val="22"/>
              </w:rPr>
            </w:pPr>
            <w:r>
              <w:rPr>
                <w:rFonts w:ascii="Calibri" w:hAnsi="Calibri" w:cs="Calibri"/>
                <w:sz w:val="22"/>
                <w:szCs w:val="22"/>
              </w:rPr>
              <w:t xml:space="preserve">OBJECT [ 0 .. 1 ] is GEBOUWINSTALLATIE [ 1 ] </w:t>
            </w:r>
          </w:p>
        </w:tc>
        <w:tc>
          <w:tcPr>
            <w:tcW w:w="2500" w:type="pct"/>
            <w:tcBorders>
              <w:top w:val="nil"/>
              <w:left w:val="nil"/>
              <w:bottom w:val="nil"/>
              <w:right w:val="nil"/>
            </w:tcBorders>
            <w:hideMark/>
          </w:tcPr>
          <w:p w14:paraId="57474420" w14:textId="77777777" w:rsidR="002E0941" w:rsidRDefault="002E0941">
            <w:pPr>
              <w:rPr>
                <w:rFonts w:ascii="Calibri" w:hAnsi="Calibri" w:cs="Calibri"/>
                <w:sz w:val="22"/>
                <w:szCs w:val="22"/>
              </w:rPr>
            </w:pPr>
            <w:r>
              <w:rPr>
                <w:rFonts w:ascii="Calibri" w:hAnsi="Calibri" w:cs="Calibri"/>
                <w:sz w:val="22"/>
                <w:szCs w:val="22"/>
              </w:rPr>
              <w:t>Een GEBOUWINSTALLATIE N komt voor in de hoedanigheid van een OBJECT bij een zaak</w:t>
            </w:r>
          </w:p>
        </w:tc>
      </w:tr>
      <w:tr w:rsidR="002E0941" w14:paraId="058947D3" w14:textId="77777777" w:rsidTr="002E0941">
        <w:trPr>
          <w:tblCellSpacing w:w="15" w:type="dxa"/>
        </w:trPr>
        <w:tc>
          <w:tcPr>
            <w:tcW w:w="250" w:type="pct"/>
            <w:tcBorders>
              <w:top w:val="nil"/>
              <w:left w:val="nil"/>
              <w:bottom w:val="nil"/>
              <w:right w:val="nil"/>
            </w:tcBorders>
            <w:hideMark/>
          </w:tcPr>
          <w:p w14:paraId="73330D9A"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89DBB2B" w14:textId="77777777" w:rsidR="002E0941" w:rsidRDefault="002E0941">
            <w:pPr>
              <w:rPr>
                <w:rFonts w:ascii="Calibri" w:hAnsi="Calibri" w:cs="Calibri"/>
                <w:sz w:val="22"/>
                <w:szCs w:val="22"/>
              </w:rPr>
            </w:pPr>
            <w:r>
              <w:rPr>
                <w:rFonts w:ascii="Calibri" w:hAnsi="Calibri" w:cs="Calibri"/>
                <w:sz w:val="22"/>
                <w:szCs w:val="22"/>
              </w:rPr>
              <w:t xml:space="preserve">OBJECT [ 0 .. 1 ] is PAND [ 1 ] </w:t>
            </w:r>
          </w:p>
        </w:tc>
        <w:tc>
          <w:tcPr>
            <w:tcW w:w="2500" w:type="pct"/>
            <w:tcBorders>
              <w:top w:val="nil"/>
              <w:left w:val="nil"/>
              <w:bottom w:val="nil"/>
              <w:right w:val="nil"/>
            </w:tcBorders>
            <w:hideMark/>
          </w:tcPr>
          <w:p w14:paraId="26221B97" w14:textId="77777777" w:rsidR="002E0941" w:rsidRDefault="002E0941">
            <w:pPr>
              <w:rPr>
                <w:rFonts w:ascii="Calibri" w:hAnsi="Calibri" w:cs="Calibri"/>
                <w:sz w:val="22"/>
                <w:szCs w:val="22"/>
              </w:rPr>
            </w:pPr>
            <w:r>
              <w:rPr>
                <w:rFonts w:ascii="Calibri" w:hAnsi="Calibri" w:cs="Calibri"/>
                <w:sz w:val="22"/>
                <w:szCs w:val="22"/>
              </w:rPr>
              <w:t>Een PAND komt voor in de hoedanigheid van een OBJECT bij een zaak</w:t>
            </w:r>
          </w:p>
        </w:tc>
      </w:tr>
      <w:tr w:rsidR="002E0941" w14:paraId="7B9B0ECA" w14:textId="77777777" w:rsidTr="002E0941">
        <w:trPr>
          <w:tblCellSpacing w:w="15" w:type="dxa"/>
        </w:trPr>
        <w:tc>
          <w:tcPr>
            <w:tcW w:w="250" w:type="pct"/>
            <w:tcBorders>
              <w:top w:val="nil"/>
              <w:left w:val="nil"/>
              <w:bottom w:val="nil"/>
              <w:right w:val="nil"/>
            </w:tcBorders>
            <w:hideMark/>
          </w:tcPr>
          <w:p w14:paraId="7E95269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AF57C5E" w14:textId="77777777" w:rsidR="002E0941" w:rsidRDefault="002E0941">
            <w:pPr>
              <w:rPr>
                <w:rFonts w:ascii="Calibri" w:hAnsi="Calibri" w:cs="Calibri"/>
                <w:sz w:val="22"/>
                <w:szCs w:val="22"/>
              </w:rPr>
            </w:pPr>
            <w:r>
              <w:rPr>
                <w:rFonts w:ascii="Calibri" w:hAnsi="Calibri" w:cs="Calibri"/>
                <w:sz w:val="22"/>
                <w:szCs w:val="22"/>
              </w:rPr>
              <w:t xml:space="preserve">OBJECT [ 0 .. 1 ] is WOZ-OBJECT [ 1 ] </w:t>
            </w:r>
          </w:p>
        </w:tc>
        <w:tc>
          <w:tcPr>
            <w:tcW w:w="2500" w:type="pct"/>
            <w:tcBorders>
              <w:top w:val="nil"/>
              <w:left w:val="nil"/>
              <w:bottom w:val="nil"/>
              <w:right w:val="nil"/>
            </w:tcBorders>
            <w:hideMark/>
          </w:tcPr>
          <w:p w14:paraId="76B0E701" w14:textId="77777777" w:rsidR="002E0941" w:rsidRDefault="002E0941">
            <w:pPr>
              <w:rPr>
                <w:rFonts w:ascii="Calibri" w:hAnsi="Calibri" w:cs="Calibri"/>
                <w:sz w:val="22"/>
                <w:szCs w:val="22"/>
              </w:rPr>
            </w:pPr>
            <w:r>
              <w:rPr>
                <w:rFonts w:ascii="Calibri" w:hAnsi="Calibri" w:cs="Calibri"/>
                <w:sz w:val="22"/>
                <w:szCs w:val="22"/>
              </w:rPr>
              <w:t>Een WOZ-OBJECT komt voor in de hoedanigheid van een OBJECT bij een zaak</w:t>
            </w:r>
          </w:p>
        </w:tc>
      </w:tr>
      <w:tr w:rsidR="002E0941" w14:paraId="003EE6B9" w14:textId="77777777" w:rsidTr="002E0941">
        <w:trPr>
          <w:tblCellSpacing w:w="15" w:type="dxa"/>
        </w:trPr>
        <w:tc>
          <w:tcPr>
            <w:tcW w:w="250" w:type="pct"/>
            <w:tcBorders>
              <w:top w:val="nil"/>
              <w:left w:val="nil"/>
              <w:bottom w:val="nil"/>
              <w:right w:val="nil"/>
            </w:tcBorders>
            <w:hideMark/>
          </w:tcPr>
          <w:p w14:paraId="06935E4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E94D695" w14:textId="77777777" w:rsidR="002E0941" w:rsidRDefault="002E0941">
            <w:pPr>
              <w:rPr>
                <w:rFonts w:ascii="Calibri" w:hAnsi="Calibri" w:cs="Calibri"/>
                <w:sz w:val="22"/>
                <w:szCs w:val="22"/>
              </w:rPr>
            </w:pPr>
            <w:r>
              <w:rPr>
                <w:rFonts w:ascii="Calibri" w:hAnsi="Calibri" w:cs="Calibri"/>
                <w:sz w:val="22"/>
                <w:szCs w:val="22"/>
              </w:rPr>
              <w:t xml:space="preserve">OBJECT [ 0 .. 1 ] is KUNSTWERKDEEL [ 1 ] </w:t>
            </w:r>
          </w:p>
        </w:tc>
        <w:tc>
          <w:tcPr>
            <w:tcW w:w="2500" w:type="pct"/>
            <w:tcBorders>
              <w:top w:val="nil"/>
              <w:left w:val="nil"/>
              <w:bottom w:val="nil"/>
              <w:right w:val="nil"/>
            </w:tcBorders>
            <w:hideMark/>
          </w:tcPr>
          <w:p w14:paraId="0EF8F796" w14:textId="77777777" w:rsidR="002E0941" w:rsidRDefault="002E0941">
            <w:pPr>
              <w:rPr>
                <w:rFonts w:ascii="Calibri" w:hAnsi="Calibri" w:cs="Calibri"/>
                <w:sz w:val="22"/>
                <w:szCs w:val="22"/>
              </w:rPr>
            </w:pPr>
            <w:r>
              <w:rPr>
                <w:rFonts w:ascii="Calibri" w:hAnsi="Calibri" w:cs="Calibri"/>
                <w:sz w:val="22"/>
                <w:szCs w:val="22"/>
              </w:rPr>
              <w:t>Een KUNSTWERKDEEL komt voor in de hoedanigheid van een OBJECT bij een zaak</w:t>
            </w:r>
          </w:p>
        </w:tc>
      </w:tr>
      <w:tr w:rsidR="002E0941" w14:paraId="39BA9741" w14:textId="77777777" w:rsidTr="002E0941">
        <w:trPr>
          <w:tblCellSpacing w:w="15" w:type="dxa"/>
        </w:trPr>
        <w:tc>
          <w:tcPr>
            <w:tcW w:w="250" w:type="pct"/>
            <w:tcBorders>
              <w:top w:val="nil"/>
              <w:left w:val="nil"/>
              <w:bottom w:val="nil"/>
              <w:right w:val="nil"/>
            </w:tcBorders>
            <w:hideMark/>
          </w:tcPr>
          <w:p w14:paraId="082607A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60026E0" w14:textId="77777777" w:rsidR="002E0941" w:rsidRDefault="002E0941">
            <w:pPr>
              <w:rPr>
                <w:rFonts w:ascii="Calibri" w:hAnsi="Calibri" w:cs="Calibri"/>
                <w:sz w:val="22"/>
                <w:szCs w:val="22"/>
              </w:rPr>
            </w:pPr>
            <w:r>
              <w:rPr>
                <w:rFonts w:ascii="Calibri" w:hAnsi="Calibri" w:cs="Calibri"/>
                <w:sz w:val="22"/>
                <w:szCs w:val="22"/>
              </w:rPr>
              <w:t xml:space="preserve">OBJECT [ 0 .. * ] is STANDPLAATS [ 1 ] </w:t>
            </w:r>
          </w:p>
        </w:tc>
        <w:tc>
          <w:tcPr>
            <w:tcW w:w="2500" w:type="pct"/>
            <w:tcBorders>
              <w:top w:val="nil"/>
              <w:left w:val="nil"/>
              <w:bottom w:val="nil"/>
              <w:right w:val="nil"/>
            </w:tcBorders>
            <w:hideMark/>
          </w:tcPr>
          <w:p w14:paraId="3EE030BD" w14:textId="77777777" w:rsidR="002E0941" w:rsidRDefault="002E0941">
            <w:pPr>
              <w:rPr>
                <w:rFonts w:ascii="Calibri" w:hAnsi="Calibri" w:cs="Calibri"/>
                <w:sz w:val="22"/>
                <w:szCs w:val="22"/>
              </w:rPr>
            </w:pPr>
            <w:r>
              <w:rPr>
                <w:rFonts w:ascii="Calibri" w:hAnsi="Calibri" w:cs="Calibri"/>
                <w:sz w:val="22"/>
                <w:szCs w:val="22"/>
              </w:rPr>
              <w:t>Een STANDPLAATS komt voor in de hoedanigheid van een OBJECT bij een zaak</w:t>
            </w:r>
          </w:p>
        </w:tc>
      </w:tr>
      <w:tr w:rsidR="002E0941" w14:paraId="56AAAF5E" w14:textId="77777777" w:rsidTr="002E0941">
        <w:trPr>
          <w:tblCellSpacing w:w="15" w:type="dxa"/>
        </w:trPr>
        <w:tc>
          <w:tcPr>
            <w:tcW w:w="250" w:type="pct"/>
            <w:tcBorders>
              <w:top w:val="nil"/>
              <w:left w:val="nil"/>
              <w:bottom w:val="nil"/>
              <w:right w:val="nil"/>
            </w:tcBorders>
            <w:hideMark/>
          </w:tcPr>
          <w:p w14:paraId="4649753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B22F908" w14:textId="77777777" w:rsidR="002E0941" w:rsidRDefault="002E0941">
            <w:pPr>
              <w:rPr>
                <w:rFonts w:ascii="Calibri" w:hAnsi="Calibri" w:cs="Calibri"/>
                <w:sz w:val="22"/>
                <w:szCs w:val="22"/>
              </w:rPr>
            </w:pPr>
            <w:r>
              <w:rPr>
                <w:rFonts w:ascii="Calibri" w:hAnsi="Calibri" w:cs="Calibri"/>
                <w:sz w:val="22"/>
                <w:szCs w:val="22"/>
              </w:rPr>
              <w:t xml:space="preserve">OBJECT [ 0 .. 1 ] is OVERIGE ADRESSEERBAAR OBJECT AANDUIDING [ 1 ] </w:t>
            </w:r>
          </w:p>
        </w:tc>
        <w:tc>
          <w:tcPr>
            <w:tcW w:w="2500" w:type="pct"/>
            <w:tcBorders>
              <w:top w:val="nil"/>
              <w:left w:val="nil"/>
              <w:bottom w:val="nil"/>
              <w:right w:val="nil"/>
            </w:tcBorders>
            <w:hideMark/>
          </w:tcPr>
          <w:p w14:paraId="57B85BE8" w14:textId="77777777" w:rsidR="002E0941" w:rsidRDefault="002E0941">
            <w:pPr>
              <w:rPr>
                <w:rFonts w:ascii="Calibri" w:hAnsi="Calibri" w:cs="Calibri"/>
                <w:sz w:val="22"/>
                <w:szCs w:val="22"/>
              </w:rPr>
            </w:pPr>
            <w:r>
              <w:rPr>
                <w:rFonts w:ascii="Calibri" w:hAnsi="Calibri" w:cs="Calibri"/>
                <w:sz w:val="22"/>
                <w:szCs w:val="22"/>
              </w:rPr>
              <w:t xml:space="preserve">Een OVERIG ADRESSEERBAAR OBJECT AANDUIDING komt voor in de hoedanigheid van een OBJECT bij een zaak </w:t>
            </w:r>
          </w:p>
        </w:tc>
      </w:tr>
      <w:tr w:rsidR="002E0941" w14:paraId="6F8F3AF2" w14:textId="77777777" w:rsidTr="002E0941">
        <w:trPr>
          <w:tblCellSpacing w:w="15" w:type="dxa"/>
        </w:trPr>
        <w:tc>
          <w:tcPr>
            <w:tcW w:w="250" w:type="pct"/>
            <w:tcBorders>
              <w:top w:val="nil"/>
              <w:left w:val="nil"/>
              <w:bottom w:val="nil"/>
              <w:right w:val="nil"/>
            </w:tcBorders>
            <w:hideMark/>
          </w:tcPr>
          <w:p w14:paraId="6D168C0D"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507C5F0" w14:textId="77777777" w:rsidR="002E0941" w:rsidRDefault="002E0941">
            <w:pPr>
              <w:rPr>
                <w:rFonts w:ascii="Calibri" w:hAnsi="Calibri" w:cs="Calibri"/>
                <w:sz w:val="22"/>
                <w:szCs w:val="22"/>
              </w:rPr>
            </w:pPr>
            <w:r>
              <w:rPr>
                <w:rFonts w:ascii="Calibri" w:hAnsi="Calibri" w:cs="Calibri"/>
                <w:sz w:val="22"/>
                <w:szCs w:val="22"/>
              </w:rPr>
              <w:t xml:space="preserve">OBJECT [ 0 .. 1 ] is ONDERSTEUNEND WATERDEEL [ 1 ] </w:t>
            </w:r>
          </w:p>
        </w:tc>
        <w:tc>
          <w:tcPr>
            <w:tcW w:w="2500" w:type="pct"/>
            <w:tcBorders>
              <w:top w:val="nil"/>
              <w:left w:val="nil"/>
              <w:bottom w:val="nil"/>
              <w:right w:val="nil"/>
            </w:tcBorders>
            <w:hideMark/>
          </w:tcPr>
          <w:p w14:paraId="66413B5D" w14:textId="77777777" w:rsidR="002E0941" w:rsidRDefault="002E0941">
            <w:pPr>
              <w:rPr>
                <w:rFonts w:ascii="Calibri" w:hAnsi="Calibri" w:cs="Calibri"/>
                <w:sz w:val="22"/>
                <w:szCs w:val="22"/>
              </w:rPr>
            </w:pPr>
            <w:r>
              <w:rPr>
                <w:rFonts w:ascii="Calibri" w:hAnsi="Calibri" w:cs="Calibri"/>
                <w:sz w:val="22"/>
                <w:szCs w:val="22"/>
              </w:rPr>
              <w:t>Een ONDERSTEUNEND WATERDEEL komt voor in de hoedanigheid van een OBJECT bij een zaak</w:t>
            </w:r>
          </w:p>
        </w:tc>
      </w:tr>
      <w:tr w:rsidR="002E0941" w14:paraId="73CA67A6" w14:textId="77777777" w:rsidTr="002E0941">
        <w:trPr>
          <w:tblCellSpacing w:w="15" w:type="dxa"/>
        </w:trPr>
        <w:tc>
          <w:tcPr>
            <w:tcW w:w="250" w:type="pct"/>
            <w:tcBorders>
              <w:top w:val="nil"/>
              <w:left w:val="nil"/>
              <w:bottom w:val="nil"/>
              <w:right w:val="nil"/>
            </w:tcBorders>
            <w:hideMark/>
          </w:tcPr>
          <w:p w14:paraId="64D53FC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3FCF52F" w14:textId="77777777" w:rsidR="002E0941" w:rsidRDefault="002E0941">
            <w:pPr>
              <w:rPr>
                <w:rFonts w:ascii="Calibri" w:hAnsi="Calibri" w:cs="Calibri"/>
                <w:sz w:val="22"/>
                <w:szCs w:val="22"/>
              </w:rPr>
            </w:pPr>
            <w:r>
              <w:rPr>
                <w:rFonts w:ascii="Calibri" w:hAnsi="Calibri" w:cs="Calibri"/>
                <w:sz w:val="22"/>
                <w:szCs w:val="22"/>
              </w:rPr>
              <w:t xml:space="preserve">OBJECT [ 0 .. 1 ] is SCHEIDING [ 1 ] </w:t>
            </w:r>
          </w:p>
        </w:tc>
        <w:tc>
          <w:tcPr>
            <w:tcW w:w="2500" w:type="pct"/>
            <w:tcBorders>
              <w:top w:val="nil"/>
              <w:left w:val="nil"/>
              <w:bottom w:val="nil"/>
              <w:right w:val="nil"/>
            </w:tcBorders>
            <w:hideMark/>
          </w:tcPr>
          <w:p w14:paraId="7A56ECE1" w14:textId="77777777" w:rsidR="002E0941" w:rsidRDefault="002E0941">
            <w:pPr>
              <w:rPr>
                <w:rFonts w:ascii="Calibri" w:hAnsi="Calibri" w:cs="Calibri"/>
                <w:sz w:val="22"/>
                <w:szCs w:val="22"/>
              </w:rPr>
            </w:pPr>
            <w:r>
              <w:rPr>
                <w:rFonts w:ascii="Calibri" w:hAnsi="Calibri" w:cs="Calibri"/>
                <w:sz w:val="22"/>
                <w:szCs w:val="22"/>
              </w:rPr>
              <w:t>Een SCHEIDING komt voor in de hoedanigheid van een OBJECT bij een zaak</w:t>
            </w:r>
          </w:p>
        </w:tc>
      </w:tr>
      <w:tr w:rsidR="002E0941" w14:paraId="5E6BAF07" w14:textId="77777777" w:rsidTr="002E0941">
        <w:trPr>
          <w:tblCellSpacing w:w="15" w:type="dxa"/>
        </w:trPr>
        <w:tc>
          <w:tcPr>
            <w:tcW w:w="250" w:type="pct"/>
            <w:tcBorders>
              <w:top w:val="nil"/>
              <w:left w:val="nil"/>
              <w:bottom w:val="nil"/>
              <w:right w:val="nil"/>
            </w:tcBorders>
            <w:hideMark/>
          </w:tcPr>
          <w:p w14:paraId="36F74B82"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8188BF9" w14:textId="77777777" w:rsidR="002E0941" w:rsidRDefault="002E0941">
            <w:pPr>
              <w:rPr>
                <w:rFonts w:ascii="Calibri" w:hAnsi="Calibri" w:cs="Calibri"/>
                <w:sz w:val="22"/>
                <w:szCs w:val="22"/>
              </w:rPr>
            </w:pPr>
            <w:r>
              <w:rPr>
                <w:rFonts w:ascii="Calibri" w:hAnsi="Calibri" w:cs="Calibri"/>
                <w:sz w:val="22"/>
                <w:szCs w:val="22"/>
              </w:rPr>
              <w:t xml:space="preserve">OBJECT [ 0 .. 1 ] is TUNNELDEEL [ 1 ] </w:t>
            </w:r>
          </w:p>
        </w:tc>
        <w:tc>
          <w:tcPr>
            <w:tcW w:w="2500" w:type="pct"/>
            <w:tcBorders>
              <w:top w:val="nil"/>
              <w:left w:val="nil"/>
              <w:bottom w:val="nil"/>
              <w:right w:val="nil"/>
            </w:tcBorders>
            <w:hideMark/>
          </w:tcPr>
          <w:p w14:paraId="70BEAFD0" w14:textId="77777777" w:rsidR="002E0941" w:rsidRDefault="002E0941">
            <w:pPr>
              <w:rPr>
                <w:rFonts w:ascii="Calibri" w:hAnsi="Calibri" w:cs="Calibri"/>
                <w:sz w:val="22"/>
                <w:szCs w:val="22"/>
              </w:rPr>
            </w:pPr>
            <w:r>
              <w:rPr>
                <w:rFonts w:ascii="Calibri" w:hAnsi="Calibri" w:cs="Calibri"/>
                <w:sz w:val="22"/>
                <w:szCs w:val="22"/>
              </w:rPr>
              <w:t>Een TUNNERDEEL komt voor in de hoedanigheid van een OBJECT bij een zaak</w:t>
            </w:r>
          </w:p>
        </w:tc>
      </w:tr>
      <w:tr w:rsidR="002E0941" w14:paraId="3DE78D6D" w14:textId="77777777" w:rsidTr="002E0941">
        <w:trPr>
          <w:tblCellSpacing w:w="15" w:type="dxa"/>
        </w:trPr>
        <w:tc>
          <w:tcPr>
            <w:tcW w:w="250" w:type="pct"/>
            <w:tcBorders>
              <w:top w:val="nil"/>
              <w:left w:val="nil"/>
              <w:bottom w:val="nil"/>
              <w:right w:val="nil"/>
            </w:tcBorders>
            <w:hideMark/>
          </w:tcPr>
          <w:p w14:paraId="6426921B"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6C00B99" w14:textId="77777777" w:rsidR="002E0941" w:rsidRDefault="002E0941">
            <w:pPr>
              <w:rPr>
                <w:rFonts w:ascii="Calibri" w:hAnsi="Calibri" w:cs="Calibri"/>
                <w:sz w:val="22"/>
                <w:szCs w:val="22"/>
              </w:rPr>
            </w:pPr>
            <w:r>
              <w:rPr>
                <w:rFonts w:ascii="Calibri" w:hAnsi="Calibri" w:cs="Calibri"/>
                <w:sz w:val="22"/>
                <w:szCs w:val="22"/>
              </w:rPr>
              <w:t xml:space="preserve">OBJECT [ 0 .. 1 ] is ANDER NIET-NATUURLIJK PERSOON [ 1 ] </w:t>
            </w:r>
          </w:p>
        </w:tc>
        <w:tc>
          <w:tcPr>
            <w:tcW w:w="2500" w:type="pct"/>
            <w:tcBorders>
              <w:top w:val="nil"/>
              <w:left w:val="nil"/>
              <w:bottom w:val="nil"/>
              <w:right w:val="nil"/>
            </w:tcBorders>
            <w:hideMark/>
          </w:tcPr>
          <w:p w14:paraId="0089B4BE" w14:textId="77777777" w:rsidR="002E0941" w:rsidRDefault="002E0941">
            <w:pPr>
              <w:rPr>
                <w:rFonts w:ascii="Calibri" w:hAnsi="Calibri" w:cs="Calibri"/>
                <w:sz w:val="22"/>
                <w:szCs w:val="22"/>
              </w:rPr>
            </w:pPr>
            <w:r>
              <w:rPr>
                <w:rFonts w:ascii="Calibri" w:hAnsi="Calibri" w:cs="Calibri"/>
                <w:sz w:val="22"/>
                <w:szCs w:val="22"/>
              </w:rPr>
              <w:t xml:space="preserve">Een ANDER NIET NATUURLIJK PERSOON komt voor in de hoedanigheid van een OBJECT bij een zaak </w:t>
            </w:r>
          </w:p>
        </w:tc>
      </w:tr>
      <w:tr w:rsidR="002E0941" w14:paraId="7DDA7235" w14:textId="77777777" w:rsidTr="002E0941">
        <w:trPr>
          <w:tblCellSpacing w:w="15" w:type="dxa"/>
        </w:trPr>
        <w:tc>
          <w:tcPr>
            <w:tcW w:w="250" w:type="pct"/>
            <w:tcBorders>
              <w:top w:val="nil"/>
              <w:left w:val="nil"/>
              <w:bottom w:val="nil"/>
              <w:right w:val="nil"/>
            </w:tcBorders>
            <w:hideMark/>
          </w:tcPr>
          <w:p w14:paraId="7729757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C8C9753" w14:textId="77777777" w:rsidR="002E0941" w:rsidRDefault="002E0941">
            <w:pPr>
              <w:rPr>
                <w:rFonts w:ascii="Calibri" w:hAnsi="Calibri" w:cs="Calibri"/>
                <w:sz w:val="22"/>
                <w:szCs w:val="22"/>
              </w:rPr>
            </w:pPr>
            <w:r>
              <w:rPr>
                <w:rFonts w:ascii="Calibri" w:hAnsi="Calibri" w:cs="Calibri"/>
                <w:sz w:val="22"/>
                <w:szCs w:val="22"/>
              </w:rPr>
              <w:t xml:space="preserve">OBJECT [ 0 .. 1 ] is WOONPLAATS [ 1 ] </w:t>
            </w:r>
          </w:p>
        </w:tc>
        <w:tc>
          <w:tcPr>
            <w:tcW w:w="2500" w:type="pct"/>
            <w:tcBorders>
              <w:top w:val="nil"/>
              <w:left w:val="nil"/>
              <w:bottom w:val="nil"/>
              <w:right w:val="nil"/>
            </w:tcBorders>
            <w:hideMark/>
          </w:tcPr>
          <w:p w14:paraId="08960214" w14:textId="77777777" w:rsidR="002E0941" w:rsidRDefault="002E0941">
            <w:pPr>
              <w:rPr>
                <w:rFonts w:ascii="Calibri" w:hAnsi="Calibri" w:cs="Calibri"/>
                <w:sz w:val="22"/>
                <w:szCs w:val="22"/>
              </w:rPr>
            </w:pPr>
            <w:r>
              <w:rPr>
                <w:rFonts w:ascii="Calibri" w:hAnsi="Calibri" w:cs="Calibri"/>
                <w:sz w:val="22"/>
                <w:szCs w:val="22"/>
              </w:rPr>
              <w:t>Een WOONPLAATS komt voor in de hoedanigheid van een OBJECT bij een zaak</w:t>
            </w:r>
          </w:p>
        </w:tc>
      </w:tr>
      <w:tr w:rsidR="002E0941" w14:paraId="5A4B5BA4" w14:textId="77777777" w:rsidTr="002E0941">
        <w:trPr>
          <w:tblCellSpacing w:w="15" w:type="dxa"/>
        </w:trPr>
        <w:tc>
          <w:tcPr>
            <w:tcW w:w="250" w:type="pct"/>
            <w:tcBorders>
              <w:top w:val="nil"/>
              <w:left w:val="nil"/>
              <w:bottom w:val="nil"/>
              <w:right w:val="nil"/>
            </w:tcBorders>
            <w:hideMark/>
          </w:tcPr>
          <w:p w14:paraId="405C5D4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2726626" w14:textId="77777777" w:rsidR="002E0941" w:rsidRDefault="002E0941">
            <w:pPr>
              <w:rPr>
                <w:rFonts w:ascii="Calibri" w:hAnsi="Calibri" w:cs="Calibri"/>
                <w:sz w:val="22"/>
                <w:szCs w:val="22"/>
              </w:rPr>
            </w:pPr>
            <w:r>
              <w:rPr>
                <w:rFonts w:ascii="Calibri" w:hAnsi="Calibri" w:cs="Calibri"/>
                <w:sz w:val="22"/>
                <w:szCs w:val="22"/>
              </w:rPr>
              <w:t xml:space="preserve">OBJECT [ 0 .. 1 ] is WOZ-WAARDE [ 1 ] </w:t>
            </w:r>
          </w:p>
        </w:tc>
        <w:tc>
          <w:tcPr>
            <w:tcW w:w="2500" w:type="pct"/>
            <w:tcBorders>
              <w:top w:val="nil"/>
              <w:left w:val="nil"/>
              <w:bottom w:val="nil"/>
              <w:right w:val="nil"/>
            </w:tcBorders>
            <w:hideMark/>
          </w:tcPr>
          <w:p w14:paraId="69C589FB" w14:textId="77777777" w:rsidR="002E0941" w:rsidRDefault="002E0941">
            <w:pPr>
              <w:rPr>
                <w:rFonts w:ascii="Calibri" w:hAnsi="Calibri" w:cs="Calibri"/>
                <w:sz w:val="22"/>
                <w:szCs w:val="22"/>
              </w:rPr>
            </w:pPr>
            <w:r>
              <w:rPr>
                <w:rFonts w:ascii="Calibri" w:hAnsi="Calibri" w:cs="Calibri"/>
                <w:sz w:val="22"/>
                <w:szCs w:val="22"/>
              </w:rPr>
              <w:t>Een WOZ-WAARDE komt voor in de hoedanigheid van een OBJECT bij een zaak</w:t>
            </w:r>
          </w:p>
        </w:tc>
      </w:tr>
      <w:tr w:rsidR="002E0941" w14:paraId="1DC9BF77" w14:textId="77777777" w:rsidTr="002E0941">
        <w:trPr>
          <w:tblCellSpacing w:w="15" w:type="dxa"/>
        </w:trPr>
        <w:tc>
          <w:tcPr>
            <w:tcW w:w="250" w:type="pct"/>
            <w:tcBorders>
              <w:top w:val="nil"/>
              <w:left w:val="nil"/>
              <w:bottom w:val="nil"/>
              <w:right w:val="nil"/>
            </w:tcBorders>
            <w:hideMark/>
          </w:tcPr>
          <w:p w14:paraId="18078D47"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74C3A971" w14:textId="77777777" w:rsidR="002E0941" w:rsidRDefault="002E0941">
            <w:pPr>
              <w:rPr>
                <w:rFonts w:ascii="Calibri" w:hAnsi="Calibri" w:cs="Calibri"/>
                <w:sz w:val="22"/>
                <w:szCs w:val="22"/>
              </w:rPr>
            </w:pPr>
            <w:r>
              <w:rPr>
                <w:rFonts w:ascii="Calibri" w:hAnsi="Calibri" w:cs="Calibri"/>
                <w:sz w:val="22"/>
                <w:szCs w:val="22"/>
              </w:rPr>
              <w:t xml:space="preserve">OBJECT [ 0 .. 1 ] is ENKELVOUDIG INFORMATIEOBJECT [ 0 .. 1 ] </w:t>
            </w:r>
          </w:p>
        </w:tc>
        <w:tc>
          <w:tcPr>
            <w:tcW w:w="2500" w:type="pct"/>
            <w:tcBorders>
              <w:top w:val="nil"/>
              <w:left w:val="nil"/>
              <w:bottom w:val="nil"/>
              <w:right w:val="nil"/>
            </w:tcBorders>
            <w:hideMark/>
          </w:tcPr>
          <w:p w14:paraId="11484D4A" w14:textId="77777777" w:rsidR="002E0941" w:rsidRDefault="002E0941">
            <w:pPr>
              <w:rPr>
                <w:rFonts w:ascii="Calibri" w:hAnsi="Calibri" w:cs="Calibri"/>
                <w:sz w:val="22"/>
                <w:szCs w:val="22"/>
              </w:rPr>
            </w:pPr>
            <w:r>
              <w:rPr>
                <w:rFonts w:ascii="Calibri" w:hAnsi="Calibri" w:cs="Calibri"/>
                <w:sz w:val="22"/>
                <w:szCs w:val="22"/>
              </w:rPr>
              <w:t xml:space="preserve">Een ENKELVOUDIG INFORMATIEOBJECT komt voor in de hoedanigheid van een OBJECT bij een zaak </w:t>
            </w:r>
          </w:p>
        </w:tc>
      </w:tr>
      <w:tr w:rsidR="002E0941" w14:paraId="007B11A0" w14:textId="77777777" w:rsidTr="002E0941">
        <w:trPr>
          <w:tblCellSpacing w:w="15" w:type="dxa"/>
        </w:trPr>
        <w:tc>
          <w:tcPr>
            <w:tcW w:w="250" w:type="pct"/>
            <w:tcBorders>
              <w:top w:val="nil"/>
              <w:left w:val="nil"/>
              <w:bottom w:val="nil"/>
              <w:right w:val="nil"/>
            </w:tcBorders>
            <w:hideMark/>
          </w:tcPr>
          <w:p w14:paraId="5FC2F8D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5D059CB" w14:textId="77777777" w:rsidR="002E0941" w:rsidRDefault="002E0941">
            <w:pPr>
              <w:rPr>
                <w:rFonts w:ascii="Calibri" w:hAnsi="Calibri" w:cs="Calibri"/>
                <w:sz w:val="22"/>
                <w:szCs w:val="22"/>
              </w:rPr>
            </w:pPr>
            <w:r>
              <w:rPr>
                <w:rFonts w:ascii="Calibri" w:hAnsi="Calibri" w:cs="Calibri"/>
                <w:sz w:val="22"/>
                <w:szCs w:val="22"/>
              </w:rPr>
              <w:t xml:space="preserve">OBJECT [ 0 .. 1 ] is APPARTEMENTSRECHT [ 1 ] </w:t>
            </w:r>
          </w:p>
        </w:tc>
        <w:tc>
          <w:tcPr>
            <w:tcW w:w="2500" w:type="pct"/>
            <w:tcBorders>
              <w:top w:val="nil"/>
              <w:left w:val="nil"/>
              <w:bottom w:val="nil"/>
              <w:right w:val="nil"/>
            </w:tcBorders>
            <w:hideMark/>
          </w:tcPr>
          <w:p w14:paraId="3511A1DB" w14:textId="77777777" w:rsidR="002E0941" w:rsidRDefault="002E0941">
            <w:pPr>
              <w:rPr>
                <w:rFonts w:ascii="Calibri" w:hAnsi="Calibri" w:cs="Calibri"/>
                <w:sz w:val="22"/>
                <w:szCs w:val="22"/>
              </w:rPr>
            </w:pPr>
            <w:r>
              <w:rPr>
                <w:rFonts w:ascii="Calibri" w:hAnsi="Calibri" w:cs="Calibri"/>
                <w:sz w:val="22"/>
                <w:szCs w:val="22"/>
              </w:rPr>
              <w:t>Een APPARTEMENTSRECHT komt voor in de hoedanigheid van een OBJECT bij een zaak</w:t>
            </w:r>
          </w:p>
        </w:tc>
      </w:tr>
      <w:tr w:rsidR="002E0941" w14:paraId="049ACFE9" w14:textId="77777777" w:rsidTr="002E0941">
        <w:trPr>
          <w:tblCellSpacing w:w="15" w:type="dxa"/>
        </w:trPr>
        <w:tc>
          <w:tcPr>
            <w:tcW w:w="250" w:type="pct"/>
            <w:tcBorders>
              <w:top w:val="nil"/>
              <w:left w:val="nil"/>
              <w:bottom w:val="nil"/>
              <w:right w:val="nil"/>
            </w:tcBorders>
            <w:hideMark/>
          </w:tcPr>
          <w:p w14:paraId="0C5FCA0C"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1D6D433" w14:textId="77777777" w:rsidR="002E0941" w:rsidRDefault="002E0941">
            <w:pPr>
              <w:rPr>
                <w:rFonts w:ascii="Calibri" w:hAnsi="Calibri" w:cs="Calibri"/>
                <w:sz w:val="22"/>
                <w:szCs w:val="22"/>
              </w:rPr>
            </w:pPr>
            <w:r>
              <w:rPr>
                <w:rFonts w:ascii="Calibri" w:hAnsi="Calibri" w:cs="Calibri"/>
                <w:sz w:val="22"/>
                <w:szCs w:val="22"/>
              </w:rPr>
              <w:t xml:space="preserve">OBJECT [ 0 .. 1 ] is MAATSCHAPPELIJKE ACTIVITEIT [ 1 ] </w:t>
            </w:r>
          </w:p>
        </w:tc>
        <w:tc>
          <w:tcPr>
            <w:tcW w:w="2500" w:type="pct"/>
            <w:tcBorders>
              <w:top w:val="nil"/>
              <w:left w:val="nil"/>
              <w:bottom w:val="nil"/>
              <w:right w:val="nil"/>
            </w:tcBorders>
            <w:hideMark/>
          </w:tcPr>
          <w:p w14:paraId="39978374" w14:textId="77777777" w:rsidR="002E0941" w:rsidRDefault="002E0941">
            <w:pPr>
              <w:rPr>
                <w:rFonts w:ascii="Calibri" w:hAnsi="Calibri" w:cs="Calibri"/>
                <w:sz w:val="22"/>
                <w:szCs w:val="22"/>
              </w:rPr>
            </w:pPr>
            <w:r>
              <w:rPr>
                <w:rFonts w:ascii="Calibri" w:hAnsi="Calibri" w:cs="Calibri"/>
                <w:sz w:val="22"/>
                <w:szCs w:val="22"/>
              </w:rPr>
              <w:t xml:space="preserve">Een MAATSCHAPPELIJKE ACTIVITEIT komt voor in de hoedanigheid van een OBJECT bij een zaak </w:t>
            </w:r>
          </w:p>
        </w:tc>
      </w:tr>
      <w:tr w:rsidR="002E0941" w14:paraId="02BB0C7E" w14:textId="77777777" w:rsidTr="002E0941">
        <w:trPr>
          <w:tblCellSpacing w:w="15" w:type="dxa"/>
        </w:trPr>
        <w:tc>
          <w:tcPr>
            <w:tcW w:w="250" w:type="pct"/>
            <w:tcBorders>
              <w:top w:val="nil"/>
              <w:left w:val="nil"/>
              <w:bottom w:val="nil"/>
              <w:right w:val="nil"/>
            </w:tcBorders>
            <w:hideMark/>
          </w:tcPr>
          <w:p w14:paraId="4226DE28"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8258D6E" w14:textId="77777777" w:rsidR="002E0941" w:rsidRDefault="002E0941">
            <w:pPr>
              <w:rPr>
                <w:rFonts w:ascii="Calibri" w:hAnsi="Calibri" w:cs="Calibri"/>
                <w:sz w:val="22"/>
                <w:szCs w:val="22"/>
              </w:rPr>
            </w:pPr>
            <w:r>
              <w:rPr>
                <w:rFonts w:ascii="Calibri" w:hAnsi="Calibri" w:cs="Calibri"/>
                <w:sz w:val="22"/>
                <w:szCs w:val="22"/>
              </w:rPr>
              <w:t xml:space="preserve">OBJECT [ 0 .. 1 ] is INGESCHREVEN NIET-NATUURLIJK PERSOON [ 1 ] </w:t>
            </w:r>
          </w:p>
        </w:tc>
        <w:tc>
          <w:tcPr>
            <w:tcW w:w="2500" w:type="pct"/>
            <w:tcBorders>
              <w:top w:val="nil"/>
              <w:left w:val="nil"/>
              <w:bottom w:val="nil"/>
              <w:right w:val="nil"/>
            </w:tcBorders>
            <w:hideMark/>
          </w:tcPr>
          <w:p w14:paraId="03AF9A31" w14:textId="77777777" w:rsidR="002E0941" w:rsidRDefault="002E0941">
            <w:pPr>
              <w:rPr>
                <w:rFonts w:ascii="Calibri" w:hAnsi="Calibri" w:cs="Calibri"/>
                <w:sz w:val="22"/>
                <w:szCs w:val="22"/>
              </w:rPr>
            </w:pPr>
            <w:r>
              <w:rPr>
                <w:rFonts w:ascii="Calibri" w:hAnsi="Calibri" w:cs="Calibri"/>
                <w:sz w:val="22"/>
                <w:szCs w:val="22"/>
              </w:rPr>
              <w:t xml:space="preserve">Een INGESCHREVEN NIET NATUURLIJK PERSOON komt voor in de hoedanigheid van een OBJECT bij een zaak </w:t>
            </w:r>
          </w:p>
        </w:tc>
      </w:tr>
      <w:tr w:rsidR="002E0941" w14:paraId="5041E6DD" w14:textId="77777777" w:rsidTr="002E0941">
        <w:trPr>
          <w:tblCellSpacing w:w="15" w:type="dxa"/>
        </w:trPr>
        <w:tc>
          <w:tcPr>
            <w:tcW w:w="250" w:type="pct"/>
            <w:tcBorders>
              <w:top w:val="nil"/>
              <w:left w:val="nil"/>
              <w:bottom w:val="nil"/>
              <w:right w:val="nil"/>
            </w:tcBorders>
            <w:hideMark/>
          </w:tcPr>
          <w:p w14:paraId="5CDAE43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471CC6D" w14:textId="77777777" w:rsidR="002E0941" w:rsidRDefault="002E0941">
            <w:pPr>
              <w:rPr>
                <w:rFonts w:ascii="Calibri" w:hAnsi="Calibri" w:cs="Calibri"/>
                <w:sz w:val="22"/>
                <w:szCs w:val="22"/>
              </w:rPr>
            </w:pPr>
            <w:r>
              <w:rPr>
                <w:rFonts w:ascii="Calibri" w:hAnsi="Calibri" w:cs="Calibri"/>
                <w:sz w:val="22"/>
                <w:szCs w:val="22"/>
              </w:rPr>
              <w:t xml:space="preserve">OBJECT [ 0 .. 1 ] is WATERDEEL [ 1 ] </w:t>
            </w:r>
          </w:p>
        </w:tc>
        <w:tc>
          <w:tcPr>
            <w:tcW w:w="2500" w:type="pct"/>
            <w:tcBorders>
              <w:top w:val="nil"/>
              <w:left w:val="nil"/>
              <w:bottom w:val="nil"/>
              <w:right w:val="nil"/>
            </w:tcBorders>
            <w:hideMark/>
          </w:tcPr>
          <w:p w14:paraId="2CBC5627" w14:textId="77777777" w:rsidR="002E0941" w:rsidRDefault="002E0941">
            <w:pPr>
              <w:rPr>
                <w:rFonts w:ascii="Calibri" w:hAnsi="Calibri" w:cs="Calibri"/>
                <w:sz w:val="22"/>
                <w:szCs w:val="22"/>
              </w:rPr>
            </w:pPr>
            <w:r>
              <w:rPr>
                <w:rFonts w:ascii="Calibri" w:hAnsi="Calibri" w:cs="Calibri"/>
                <w:sz w:val="22"/>
                <w:szCs w:val="22"/>
              </w:rPr>
              <w:t>Een WATERDEEL komt voor in de hoedanigheid van een OBJECT bij een zaak</w:t>
            </w:r>
          </w:p>
        </w:tc>
      </w:tr>
      <w:tr w:rsidR="002E0941" w14:paraId="36536B50" w14:textId="77777777" w:rsidTr="002E0941">
        <w:trPr>
          <w:tblCellSpacing w:w="15" w:type="dxa"/>
        </w:trPr>
        <w:tc>
          <w:tcPr>
            <w:tcW w:w="250" w:type="pct"/>
            <w:tcBorders>
              <w:top w:val="nil"/>
              <w:left w:val="nil"/>
              <w:bottom w:val="nil"/>
              <w:right w:val="nil"/>
            </w:tcBorders>
            <w:hideMark/>
          </w:tcPr>
          <w:p w14:paraId="0B429E2E"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5BB01C9" w14:textId="77777777" w:rsidR="002E0941" w:rsidRDefault="002E0941">
            <w:pPr>
              <w:rPr>
                <w:rFonts w:ascii="Calibri" w:hAnsi="Calibri" w:cs="Calibri"/>
                <w:sz w:val="22"/>
                <w:szCs w:val="22"/>
              </w:rPr>
            </w:pPr>
            <w:r>
              <w:rPr>
                <w:rFonts w:ascii="Calibri" w:hAnsi="Calibri" w:cs="Calibri"/>
                <w:sz w:val="22"/>
                <w:szCs w:val="22"/>
              </w:rPr>
              <w:t xml:space="preserve">OBJECT [ 0 .. 1 ] is VEGETATIEOBJECT [ 1 ] </w:t>
            </w:r>
          </w:p>
        </w:tc>
        <w:tc>
          <w:tcPr>
            <w:tcW w:w="2500" w:type="pct"/>
            <w:tcBorders>
              <w:top w:val="nil"/>
              <w:left w:val="nil"/>
              <w:bottom w:val="nil"/>
              <w:right w:val="nil"/>
            </w:tcBorders>
            <w:hideMark/>
          </w:tcPr>
          <w:p w14:paraId="424042E7" w14:textId="77777777" w:rsidR="002E0941" w:rsidRDefault="002E0941">
            <w:pPr>
              <w:rPr>
                <w:rFonts w:ascii="Calibri" w:hAnsi="Calibri" w:cs="Calibri"/>
                <w:sz w:val="22"/>
                <w:szCs w:val="22"/>
              </w:rPr>
            </w:pPr>
            <w:r>
              <w:rPr>
                <w:rFonts w:ascii="Calibri" w:hAnsi="Calibri" w:cs="Calibri"/>
                <w:sz w:val="22"/>
                <w:szCs w:val="22"/>
              </w:rPr>
              <w:t>Een VEGETATIEOBJEC komt voor in de hoedanigheid van een OBJECT bij een zaak</w:t>
            </w:r>
          </w:p>
        </w:tc>
      </w:tr>
      <w:tr w:rsidR="002E0941" w14:paraId="1C70E259" w14:textId="77777777" w:rsidTr="002E0941">
        <w:trPr>
          <w:tblCellSpacing w:w="15" w:type="dxa"/>
        </w:trPr>
        <w:tc>
          <w:tcPr>
            <w:tcW w:w="250" w:type="pct"/>
            <w:tcBorders>
              <w:top w:val="nil"/>
              <w:left w:val="nil"/>
              <w:bottom w:val="nil"/>
              <w:right w:val="nil"/>
            </w:tcBorders>
            <w:hideMark/>
          </w:tcPr>
          <w:p w14:paraId="3948BC45"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66B8599" w14:textId="77777777" w:rsidR="002E0941" w:rsidRDefault="002E0941">
            <w:pPr>
              <w:rPr>
                <w:rFonts w:ascii="Calibri" w:hAnsi="Calibri" w:cs="Calibri"/>
                <w:sz w:val="22"/>
                <w:szCs w:val="22"/>
              </w:rPr>
            </w:pPr>
            <w:r>
              <w:rPr>
                <w:rFonts w:ascii="Calibri" w:hAnsi="Calibri" w:cs="Calibri"/>
                <w:sz w:val="22"/>
                <w:szCs w:val="22"/>
              </w:rPr>
              <w:t xml:space="preserve">OBJECT [ 0 .. 1 ] is INRICHTINGSELEMENT [ 1 ] </w:t>
            </w:r>
          </w:p>
        </w:tc>
        <w:tc>
          <w:tcPr>
            <w:tcW w:w="2500" w:type="pct"/>
            <w:tcBorders>
              <w:top w:val="nil"/>
              <w:left w:val="nil"/>
              <w:bottom w:val="nil"/>
              <w:right w:val="nil"/>
            </w:tcBorders>
            <w:hideMark/>
          </w:tcPr>
          <w:p w14:paraId="55F112F3" w14:textId="77777777" w:rsidR="002E0941" w:rsidRDefault="002E0941">
            <w:pPr>
              <w:rPr>
                <w:rFonts w:ascii="Calibri" w:hAnsi="Calibri" w:cs="Calibri"/>
                <w:sz w:val="22"/>
                <w:szCs w:val="22"/>
              </w:rPr>
            </w:pPr>
            <w:r>
              <w:rPr>
                <w:rFonts w:ascii="Calibri" w:hAnsi="Calibri" w:cs="Calibri"/>
                <w:sz w:val="22"/>
                <w:szCs w:val="22"/>
              </w:rPr>
              <w:t>Een INRICHTINGSELEMENT komt voor in de hoedanigheid van een OBJECT bij een zaak</w:t>
            </w:r>
          </w:p>
        </w:tc>
      </w:tr>
      <w:tr w:rsidR="002E0941" w14:paraId="5BBDCCD1" w14:textId="77777777" w:rsidTr="002E0941">
        <w:trPr>
          <w:tblCellSpacing w:w="15" w:type="dxa"/>
        </w:trPr>
        <w:tc>
          <w:tcPr>
            <w:tcW w:w="250" w:type="pct"/>
            <w:tcBorders>
              <w:top w:val="nil"/>
              <w:left w:val="nil"/>
              <w:bottom w:val="nil"/>
              <w:right w:val="nil"/>
            </w:tcBorders>
            <w:hideMark/>
          </w:tcPr>
          <w:p w14:paraId="31A843A7"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F3836E9" w14:textId="77777777" w:rsidR="002E0941" w:rsidRDefault="002E0941">
            <w:pPr>
              <w:rPr>
                <w:rFonts w:ascii="Calibri" w:hAnsi="Calibri" w:cs="Calibri"/>
                <w:sz w:val="22"/>
                <w:szCs w:val="22"/>
              </w:rPr>
            </w:pPr>
            <w:r>
              <w:rPr>
                <w:rFonts w:ascii="Calibri" w:hAnsi="Calibri" w:cs="Calibri"/>
                <w:sz w:val="22"/>
                <w:szCs w:val="22"/>
              </w:rPr>
              <w:t xml:space="preserve">OBJECT [ 0 .. 1 ] is OVERIG GEBOUWD OBJECT [ 1 ] </w:t>
            </w:r>
          </w:p>
        </w:tc>
        <w:tc>
          <w:tcPr>
            <w:tcW w:w="2500" w:type="pct"/>
            <w:tcBorders>
              <w:top w:val="nil"/>
              <w:left w:val="nil"/>
              <w:bottom w:val="nil"/>
              <w:right w:val="nil"/>
            </w:tcBorders>
            <w:hideMark/>
          </w:tcPr>
          <w:p w14:paraId="4A9F48EF" w14:textId="77777777" w:rsidR="002E0941" w:rsidRDefault="002E0941">
            <w:pPr>
              <w:rPr>
                <w:rFonts w:ascii="Calibri" w:hAnsi="Calibri" w:cs="Calibri"/>
                <w:sz w:val="22"/>
                <w:szCs w:val="22"/>
              </w:rPr>
            </w:pPr>
            <w:r>
              <w:rPr>
                <w:rFonts w:ascii="Calibri" w:hAnsi="Calibri" w:cs="Calibri"/>
                <w:sz w:val="22"/>
                <w:szCs w:val="22"/>
              </w:rPr>
              <w:t>Een OVERIG GEBOUWS OBJECT komt voor in de hoedanigheid van een OBJECT bij een zaak</w:t>
            </w:r>
          </w:p>
        </w:tc>
      </w:tr>
      <w:tr w:rsidR="002E0941" w14:paraId="7B4E12B4" w14:textId="77777777" w:rsidTr="002E0941">
        <w:trPr>
          <w:tblCellSpacing w:w="15" w:type="dxa"/>
        </w:trPr>
        <w:tc>
          <w:tcPr>
            <w:tcW w:w="250" w:type="pct"/>
            <w:tcBorders>
              <w:top w:val="nil"/>
              <w:left w:val="nil"/>
              <w:bottom w:val="nil"/>
              <w:right w:val="nil"/>
            </w:tcBorders>
            <w:hideMark/>
          </w:tcPr>
          <w:p w14:paraId="1B675F85"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7C832E0" w14:textId="77777777" w:rsidR="002E0941" w:rsidRDefault="002E0941">
            <w:pPr>
              <w:rPr>
                <w:rFonts w:ascii="Calibri" w:hAnsi="Calibri" w:cs="Calibri"/>
                <w:sz w:val="22"/>
                <w:szCs w:val="22"/>
              </w:rPr>
            </w:pPr>
            <w:r>
              <w:rPr>
                <w:rFonts w:ascii="Calibri" w:hAnsi="Calibri" w:cs="Calibri"/>
                <w:sz w:val="22"/>
                <w:szCs w:val="22"/>
              </w:rPr>
              <w:t xml:space="preserve">OBJECT [ 0 .. 1 ] is SPOOR [ 1 ] </w:t>
            </w:r>
          </w:p>
        </w:tc>
        <w:tc>
          <w:tcPr>
            <w:tcW w:w="2500" w:type="pct"/>
            <w:tcBorders>
              <w:top w:val="nil"/>
              <w:left w:val="nil"/>
              <w:bottom w:val="nil"/>
              <w:right w:val="nil"/>
            </w:tcBorders>
            <w:hideMark/>
          </w:tcPr>
          <w:p w14:paraId="0654B91C" w14:textId="77777777" w:rsidR="002E0941" w:rsidRDefault="002E0941">
            <w:pPr>
              <w:rPr>
                <w:rFonts w:ascii="Calibri" w:hAnsi="Calibri" w:cs="Calibri"/>
                <w:sz w:val="22"/>
                <w:szCs w:val="22"/>
              </w:rPr>
            </w:pPr>
            <w:r>
              <w:rPr>
                <w:rFonts w:ascii="Calibri" w:hAnsi="Calibri" w:cs="Calibri"/>
                <w:sz w:val="22"/>
                <w:szCs w:val="22"/>
              </w:rPr>
              <w:t>Een SPOOR komt voor in de hoedanigheid van een OBJECT bij een zaak</w:t>
            </w:r>
          </w:p>
        </w:tc>
      </w:tr>
      <w:tr w:rsidR="002E0941" w14:paraId="30FA8CFB" w14:textId="77777777" w:rsidTr="002E0941">
        <w:trPr>
          <w:tblCellSpacing w:w="15" w:type="dxa"/>
        </w:trPr>
        <w:tc>
          <w:tcPr>
            <w:tcW w:w="250" w:type="pct"/>
            <w:tcBorders>
              <w:top w:val="nil"/>
              <w:left w:val="nil"/>
              <w:bottom w:val="nil"/>
              <w:right w:val="nil"/>
            </w:tcBorders>
            <w:hideMark/>
          </w:tcPr>
          <w:p w14:paraId="7D3071A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6862ECD" w14:textId="77777777" w:rsidR="002E0941" w:rsidRDefault="002E0941">
            <w:pPr>
              <w:rPr>
                <w:rFonts w:ascii="Calibri" w:hAnsi="Calibri" w:cs="Calibri"/>
                <w:sz w:val="22"/>
                <w:szCs w:val="22"/>
              </w:rPr>
            </w:pPr>
            <w:r>
              <w:rPr>
                <w:rFonts w:ascii="Calibri" w:hAnsi="Calibri" w:cs="Calibri"/>
                <w:sz w:val="22"/>
                <w:szCs w:val="22"/>
              </w:rPr>
              <w:t xml:space="preserve">OBJECT [ 0 .. 1 ] is WEGDEEL [ 1 ] </w:t>
            </w:r>
          </w:p>
        </w:tc>
        <w:tc>
          <w:tcPr>
            <w:tcW w:w="2500" w:type="pct"/>
            <w:tcBorders>
              <w:top w:val="nil"/>
              <w:left w:val="nil"/>
              <w:bottom w:val="nil"/>
              <w:right w:val="nil"/>
            </w:tcBorders>
            <w:hideMark/>
          </w:tcPr>
          <w:p w14:paraId="24BE3B6D" w14:textId="77777777" w:rsidR="002E0941" w:rsidRDefault="002E0941">
            <w:pPr>
              <w:rPr>
                <w:rFonts w:ascii="Calibri" w:hAnsi="Calibri" w:cs="Calibri"/>
                <w:sz w:val="22"/>
                <w:szCs w:val="22"/>
              </w:rPr>
            </w:pPr>
            <w:r>
              <w:rPr>
                <w:rFonts w:ascii="Calibri" w:hAnsi="Calibri" w:cs="Calibri"/>
                <w:sz w:val="22"/>
                <w:szCs w:val="22"/>
              </w:rPr>
              <w:t>Een WEGDEELkomt voor in de hoedanigheid van een OBJECT bij een zaak</w:t>
            </w:r>
          </w:p>
        </w:tc>
      </w:tr>
      <w:tr w:rsidR="002E0941" w14:paraId="704AB328" w14:textId="77777777" w:rsidTr="002E0941">
        <w:trPr>
          <w:tblCellSpacing w:w="15" w:type="dxa"/>
        </w:trPr>
        <w:tc>
          <w:tcPr>
            <w:tcW w:w="250" w:type="pct"/>
            <w:tcBorders>
              <w:top w:val="nil"/>
              <w:left w:val="nil"/>
              <w:bottom w:val="nil"/>
              <w:right w:val="nil"/>
            </w:tcBorders>
            <w:hideMark/>
          </w:tcPr>
          <w:p w14:paraId="16FF3E7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90D4249" w14:textId="77777777" w:rsidR="002E0941" w:rsidRDefault="002E0941">
            <w:pPr>
              <w:rPr>
                <w:rFonts w:ascii="Calibri" w:hAnsi="Calibri" w:cs="Calibri"/>
                <w:sz w:val="22"/>
                <w:szCs w:val="22"/>
              </w:rPr>
            </w:pPr>
            <w:r>
              <w:rPr>
                <w:rFonts w:ascii="Calibri" w:hAnsi="Calibri" w:cs="Calibri"/>
                <w:sz w:val="22"/>
                <w:szCs w:val="22"/>
              </w:rPr>
              <w:t xml:space="preserve">OBJECT [ 0 .. 1 ] is GEMEENTE [ 1 ] </w:t>
            </w:r>
          </w:p>
        </w:tc>
        <w:tc>
          <w:tcPr>
            <w:tcW w:w="2500" w:type="pct"/>
            <w:tcBorders>
              <w:top w:val="nil"/>
              <w:left w:val="nil"/>
              <w:bottom w:val="nil"/>
              <w:right w:val="nil"/>
            </w:tcBorders>
            <w:hideMark/>
          </w:tcPr>
          <w:p w14:paraId="6CB4D48A" w14:textId="77777777" w:rsidR="002E0941" w:rsidRDefault="002E0941">
            <w:pPr>
              <w:rPr>
                <w:rFonts w:ascii="Calibri" w:hAnsi="Calibri" w:cs="Calibri"/>
                <w:sz w:val="22"/>
                <w:szCs w:val="22"/>
              </w:rPr>
            </w:pPr>
            <w:r>
              <w:rPr>
                <w:rFonts w:ascii="Calibri" w:hAnsi="Calibri" w:cs="Calibri"/>
                <w:sz w:val="22"/>
                <w:szCs w:val="22"/>
              </w:rPr>
              <w:t>Een GEMEENTE komt voor in de hoedanigheid van een OBJECT bij een zaak</w:t>
            </w:r>
          </w:p>
        </w:tc>
      </w:tr>
      <w:tr w:rsidR="002E0941" w14:paraId="1E9BAC23" w14:textId="77777777" w:rsidTr="002E0941">
        <w:trPr>
          <w:tblCellSpacing w:w="15" w:type="dxa"/>
        </w:trPr>
        <w:tc>
          <w:tcPr>
            <w:tcW w:w="250" w:type="pct"/>
            <w:tcBorders>
              <w:top w:val="nil"/>
              <w:left w:val="nil"/>
              <w:bottom w:val="nil"/>
              <w:right w:val="nil"/>
            </w:tcBorders>
            <w:hideMark/>
          </w:tcPr>
          <w:p w14:paraId="7CC7FDA3"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F5A5D03" w14:textId="77777777" w:rsidR="002E0941" w:rsidRDefault="002E0941">
            <w:pPr>
              <w:rPr>
                <w:rFonts w:ascii="Calibri" w:hAnsi="Calibri" w:cs="Calibri"/>
                <w:sz w:val="22"/>
                <w:szCs w:val="22"/>
              </w:rPr>
            </w:pPr>
            <w:r>
              <w:rPr>
                <w:rFonts w:ascii="Calibri" w:hAnsi="Calibri" w:cs="Calibri"/>
                <w:sz w:val="22"/>
                <w:szCs w:val="22"/>
              </w:rPr>
              <w:t xml:space="preserve">OBJECT [ 0 .. 1 ] is WOZ-DEELOBJECT [ 1 ] </w:t>
            </w:r>
          </w:p>
        </w:tc>
        <w:tc>
          <w:tcPr>
            <w:tcW w:w="2500" w:type="pct"/>
            <w:tcBorders>
              <w:top w:val="nil"/>
              <w:left w:val="nil"/>
              <w:bottom w:val="nil"/>
              <w:right w:val="nil"/>
            </w:tcBorders>
            <w:hideMark/>
          </w:tcPr>
          <w:p w14:paraId="68AF0D3C" w14:textId="77777777" w:rsidR="002E0941" w:rsidRDefault="002E0941">
            <w:pPr>
              <w:rPr>
                <w:rFonts w:ascii="Calibri" w:hAnsi="Calibri" w:cs="Calibri"/>
                <w:sz w:val="22"/>
                <w:szCs w:val="22"/>
              </w:rPr>
            </w:pPr>
            <w:r>
              <w:rPr>
                <w:rFonts w:ascii="Calibri" w:hAnsi="Calibri" w:cs="Calibri"/>
                <w:sz w:val="22"/>
                <w:szCs w:val="22"/>
              </w:rPr>
              <w:t>Een WOZ-DEELOBJECT komt voor in de hoedanigheid van een OBJECT bij een zaak</w:t>
            </w:r>
          </w:p>
        </w:tc>
      </w:tr>
    </w:tbl>
    <w:p w14:paraId="55277F6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CF66134" w14:textId="77777777" w:rsidTr="002E0941">
        <w:trPr>
          <w:tblCellSpacing w:w="15" w:type="dxa"/>
        </w:trPr>
        <w:tc>
          <w:tcPr>
            <w:tcW w:w="1500" w:type="pct"/>
            <w:tcBorders>
              <w:top w:val="nil"/>
              <w:left w:val="nil"/>
              <w:bottom w:val="nil"/>
              <w:right w:val="nil"/>
            </w:tcBorders>
            <w:hideMark/>
          </w:tcPr>
          <w:p w14:paraId="675041BA"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62FBB93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64E3E8E" w14:textId="77777777" w:rsidTr="002E0941">
        <w:trPr>
          <w:tblCellSpacing w:w="15" w:type="dxa"/>
        </w:trPr>
        <w:tc>
          <w:tcPr>
            <w:tcW w:w="250" w:type="pct"/>
            <w:tcBorders>
              <w:top w:val="nil"/>
              <w:left w:val="nil"/>
              <w:bottom w:val="nil"/>
              <w:right w:val="nil"/>
            </w:tcBorders>
            <w:hideMark/>
          </w:tcPr>
          <w:p w14:paraId="6DFC7A91"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9F710DA" w14:textId="77777777" w:rsidR="002E0941" w:rsidRDefault="002E0941">
            <w:pPr>
              <w:rPr>
                <w:rFonts w:ascii="Calibri" w:hAnsi="Calibri" w:cs="Calibri"/>
                <w:sz w:val="22"/>
                <w:szCs w:val="22"/>
              </w:rPr>
            </w:pPr>
            <w:r>
              <w:rPr>
                <w:rFonts w:ascii="Calibri" w:hAnsi="Calibri" w:cs="Calibri"/>
                <w:sz w:val="22"/>
                <w:szCs w:val="22"/>
              </w:rPr>
              <w:t xml:space="preserve">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 alleen objecttypen op het laagste specialisatieniveau d.w.z. geen gegeneraliseerde objecttypen. Het OBJECT heeft dan ook amper attributen (alleen afgeleide attributen voor het eenvoudig zoeken van objecten van dit objecttype op veelgebruike zoekargumenten). De overige attributen specificeren we per specialisatie (?subtype?). Die zijn er enkel op gericht om een dergelijke specialisatie te kunnen duiden; welk object is het en bestaat het nog? OBJECT kent dan ook zelf geen unieke aanduiding, van toepassing is telkens de unieke aanduiding van het objecttype dat een specialisatie is van OBJECT. NB. ZAAKOBJECT vervangt, en is een uitbreiding op, de objecttypen VERBLIJFSOBJECT, KADASTRAAL OBJECT en ADRES van het GFO Zaken 2004. </w:t>
            </w:r>
          </w:p>
        </w:tc>
      </w:tr>
    </w:tbl>
    <w:p w14:paraId="62C2B2BD" w14:textId="77777777" w:rsidR="002E0941" w:rsidRDefault="002E0941" w:rsidP="002E0941">
      <w:pPr>
        <w:pStyle w:val="Kop2"/>
        <w:rPr>
          <w:rFonts w:ascii="Calibri" w:hAnsi="Calibri" w:cs="Calibri"/>
        </w:rPr>
      </w:pPr>
      <w:bookmarkStart w:id="45" w:name="global_class_Model_ORGANISATORISCHEEENHE"/>
      <w:bookmarkStart w:id="46" w:name="_Toc517048417"/>
      <w:bookmarkEnd w:id="45"/>
      <w:r>
        <w:rPr>
          <w:rFonts w:ascii="Calibri" w:hAnsi="Calibri" w:cs="Calibri"/>
        </w:rPr>
        <w:t>Objecttype ORGANISATORISCHE EENHEID</w:t>
      </w:r>
      <w:bookmarkEnd w:id="4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3A1F758" w14:textId="77777777" w:rsidTr="002E0941">
        <w:trPr>
          <w:tblCellSpacing w:w="15" w:type="dxa"/>
        </w:trPr>
        <w:tc>
          <w:tcPr>
            <w:tcW w:w="1500" w:type="pct"/>
            <w:tcBorders>
              <w:top w:val="nil"/>
              <w:left w:val="nil"/>
              <w:bottom w:val="nil"/>
              <w:right w:val="nil"/>
            </w:tcBorders>
            <w:hideMark/>
          </w:tcPr>
          <w:p w14:paraId="624FDEB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20EFF3" w14:textId="77777777" w:rsidR="002E0941" w:rsidRDefault="002E0941">
            <w:pPr>
              <w:rPr>
                <w:rFonts w:ascii="Calibri" w:hAnsi="Calibri" w:cs="Calibri"/>
                <w:sz w:val="22"/>
                <w:szCs w:val="22"/>
              </w:rPr>
            </w:pPr>
            <w:r>
              <w:rPr>
                <w:rFonts w:ascii="Calibri" w:hAnsi="Calibri" w:cs="Calibri"/>
                <w:sz w:val="22"/>
                <w:szCs w:val="22"/>
              </w:rPr>
              <w:t>ORGANISATORISCHE EENHEID</w:t>
            </w:r>
          </w:p>
        </w:tc>
      </w:tr>
      <w:tr w:rsidR="002E0941" w14:paraId="69BC4936" w14:textId="77777777" w:rsidTr="002E0941">
        <w:trPr>
          <w:tblCellSpacing w:w="15" w:type="dxa"/>
        </w:trPr>
        <w:tc>
          <w:tcPr>
            <w:tcW w:w="1500" w:type="pct"/>
            <w:tcBorders>
              <w:top w:val="nil"/>
              <w:left w:val="nil"/>
              <w:bottom w:val="nil"/>
              <w:right w:val="nil"/>
            </w:tcBorders>
            <w:hideMark/>
          </w:tcPr>
          <w:p w14:paraId="579AE267"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BEC77C9" w14:textId="77777777" w:rsidR="002E0941" w:rsidRDefault="002E0941">
            <w:pPr>
              <w:rPr>
                <w:rFonts w:ascii="Calibri" w:hAnsi="Calibri" w:cs="Calibri"/>
                <w:sz w:val="22"/>
                <w:szCs w:val="22"/>
              </w:rPr>
            </w:pPr>
            <w:r>
              <w:rPr>
                <w:rFonts w:ascii="Calibri" w:hAnsi="Calibri" w:cs="Calibri"/>
                <w:sz w:val="22"/>
                <w:szCs w:val="22"/>
              </w:rPr>
              <w:t>GFO Zaken 2004</w:t>
            </w:r>
          </w:p>
        </w:tc>
      </w:tr>
      <w:tr w:rsidR="002E0941" w14:paraId="29A768D6" w14:textId="77777777" w:rsidTr="002E0941">
        <w:trPr>
          <w:tblCellSpacing w:w="15" w:type="dxa"/>
        </w:trPr>
        <w:tc>
          <w:tcPr>
            <w:tcW w:w="1500" w:type="pct"/>
            <w:tcBorders>
              <w:top w:val="nil"/>
              <w:left w:val="nil"/>
              <w:bottom w:val="nil"/>
              <w:right w:val="nil"/>
            </w:tcBorders>
            <w:hideMark/>
          </w:tcPr>
          <w:p w14:paraId="77518BBC"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E6A9373" w14:textId="77777777" w:rsidR="002E0941" w:rsidRDefault="002E0941">
            <w:pPr>
              <w:rPr>
                <w:rFonts w:ascii="Calibri" w:hAnsi="Calibri" w:cs="Calibri"/>
                <w:sz w:val="22"/>
                <w:szCs w:val="22"/>
              </w:rPr>
            </w:pPr>
            <w:r>
              <w:rPr>
                <w:rFonts w:ascii="Calibri" w:hAnsi="Calibri" w:cs="Calibri"/>
                <w:sz w:val="22"/>
                <w:szCs w:val="22"/>
              </w:rPr>
              <w:t xml:space="preserve">Het deel van een functioneel afgebakend onderdeel binnen de organisatie dat haar activiteiten uitvoert binnen een VESTIGING VAN ZAAKBEHANDELENDE ORGANISATIE en die verantwoordelijk is voor de behandeling van zaken. </w:t>
            </w:r>
          </w:p>
        </w:tc>
      </w:tr>
      <w:tr w:rsidR="002E0941" w14:paraId="37556528" w14:textId="77777777" w:rsidTr="002E0941">
        <w:trPr>
          <w:tblCellSpacing w:w="15" w:type="dxa"/>
        </w:trPr>
        <w:tc>
          <w:tcPr>
            <w:tcW w:w="1500" w:type="pct"/>
            <w:tcBorders>
              <w:top w:val="nil"/>
              <w:left w:val="nil"/>
              <w:bottom w:val="nil"/>
              <w:right w:val="nil"/>
            </w:tcBorders>
            <w:hideMark/>
          </w:tcPr>
          <w:p w14:paraId="166DAD37"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89AD7CC" w14:textId="77777777" w:rsidR="002E0941" w:rsidRDefault="002E0941">
            <w:pPr>
              <w:rPr>
                <w:rFonts w:ascii="Calibri" w:hAnsi="Calibri" w:cs="Calibri"/>
                <w:sz w:val="22"/>
                <w:szCs w:val="22"/>
              </w:rPr>
            </w:pPr>
            <w:r>
              <w:rPr>
                <w:rFonts w:ascii="Calibri" w:hAnsi="Calibri" w:cs="Calibri"/>
                <w:sz w:val="22"/>
                <w:szCs w:val="22"/>
              </w:rPr>
              <w:t>VNG-R op basis van het GFO Zaken 2004</w:t>
            </w:r>
          </w:p>
        </w:tc>
      </w:tr>
      <w:tr w:rsidR="002E0941" w14:paraId="0B1E6AE7" w14:textId="77777777" w:rsidTr="002E0941">
        <w:trPr>
          <w:tblCellSpacing w:w="15" w:type="dxa"/>
        </w:trPr>
        <w:tc>
          <w:tcPr>
            <w:tcW w:w="1500" w:type="pct"/>
            <w:tcBorders>
              <w:top w:val="nil"/>
              <w:left w:val="nil"/>
              <w:bottom w:val="nil"/>
              <w:right w:val="nil"/>
            </w:tcBorders>
            <w:hideMark/>
          </w:tcPr>
          <w:p w14:paraId="62168446"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4DD5BFB" w14:textId="77777777" w:rsidR="002E0941" w:rsidRDefault="002E0941">
            <w:pPr>
              <w:rPr>
                <w:rFonts w:ascii="Calibri" w:hAnsi="Calibri" w:cs="Calibri"/>
                <w:sz w:val="22"/>
                <w:szCs w:val="22"/>
              </w:rPr>
            </w:pPr>
            <w:r>
              <w:rPr>
                <w:rFonts w:ascii="Calibri" w:hAnsi="Calibri" w:cs="Calibri"/>
                <w:sz w:val="22"/>
                <w:szCs w:val="22"/>
              </w:rPr>
              <w:t>1 juni 2008</w:t>
            </w:r>
          </w:p>
        </w:tc>
      </w:tr>
      <w:tr w:rsidR="002E0941" w14:paraId="7B832050" w14:textId="77777777" w:rsidTr="002E0941">
        <w:trPr>
          <w:tblCellSpacing w:w="15" w:type="dxa"/>
        </w:trPr>
        <w:tc>
          <w:tcPr>
            <w:tcW w:w="1500" w:type="pct"/>
            <w:tcBorders>
              <w:top w:val="nil"/>
              <w:left w:val="nil"/>
              <w:bottom w:val="nil"/>
              <w:right w:val="nil"/>
            </w:tcBorders>
            <w:hideMark/>
          </w:tcPr>
          <w:p w14:paraId="28F7D4AB"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6A6792A" w14:textId="77777777" w:rsidR="002E0941" w:rsidRDefault="002E0941">
            <w:pPr>
              <w:rPr>
                <w:rFonts w:ascii="Calibri" w:hAnsi="Calibri" w:cs="Calibri"/>
                <w:sz w:val="22"/>
                <w:szCs w:val="22"/>
              </w:rPr>
            </w:pPr>
            <w:r>
              <w:rPr>
                <w:rFonts w:ascii="Calibri" w:hAnsi="Calibri" w:cs="Calibri"/>
                <w:sz w:val="22"/>
                <w:szCs w:val="22"/>
              </w:rPr>
              <w:t>Organisatie-eenheid-identificatie Organisatie-identificatie</w:t>
            </w:r>
          </w:p>
        </w:tc>
      </w:tr>
      <w:tr w:rsidR="002E0941" w14:paraId="6C7C26DC" w14:textId="77777777" w:rsidTr="002E0941">
        <w:trPr>
          <w:tblCellSpacing w:w="15" w:type="dxa"/>
        </w:trPr>
        <w:tc>
          <w:tcPr>
            <w:tcW w:w="1500" w:type="pct"/>
            <w:tcBorders>
              <w:top w:val="nil"/>
              <w:left w:val="nil"/>
              <w:bottom w:val="nil"/>
              <w:right w:val="nil"/>
            </w:tcBorders>
            <w:hideMark/>
          </w:tcPr>
          <w:p w14:paraId="707B9804"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083D481" w14:textId="77777777" w:rsidR="002E0941" w:rsidRDefault="002E0941">
            <w:pPr>
              <w:rPr>
                <w:rFonts w:ascii="Calibri" w:hAnsi="Calibri" w:cs="Calibri"/>
                <w:sz w:val="22"/>
                <w:szCs w:val="22"/>
              </w:rPr>
            </w:pPr>
            <w:r>
              <w:rPr>
                <w:rFonts w:ascii="Calibri" w:hAnsi="Calibri" w:cs="Calibri"/>
                <w:sz w:val="22"/>
                <w:szCs w:val="22"/>
              </w:rPr>
              <w:t xml:space="preserve">De ORGANISATORISCHE EENHEden van de zaakbehandelende organisatie die betrokken zijn bij het zaakgericht werken betreffende geïmplementeerde zaaktypen. </w:t>
            </w:r>
          </w:p>
        </w:tc>
      </w:tr>
      <w:tr w:rsidR="002E0941" w14:paraId="2D795928" w14:textId="77777777" w:rsidTr="002E0941">
        <w:trPr>
          <w:tblCellSpacing w:w="15" w:type="dxa"/>
        </w:trPr>
        <w:tc>
          <w:tcPr>
            <w:tcW w:w="1500" w:type="pct"/>
            <w:tcBorders>
              <w:top w:val="nil"/>
              <w:left w:val="nil"/>
              <w:bottom w:val="nil"/>
              <w:right w:val="nil"/>
            </w:tcBorders>
            <w:hideMark/>
          </w:tcPr>
          <w:p w14:paraId="71EBC97E"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7D9DE579" w14:textId="77777777" w:rsidR="002E0941" w:rsidRDefault="002E0941">
            <w:pPr>
              <w:rPr>
                <w:rFonts w:ascii="Calibri" w:hAnsi="Calibri" w:cs="Calibri"/>
                <w:sz w:val="22"/>
                <w:szCs w:val="22"/>
              </w:rPr>
            </w:pPr>
          </w:p>
        </w:tc>
      </w:tr>
      <w:tr w:rsidR="002E0941" w14:paraId="6F6E5D83" w14:textId="77777777" w:rsidTr="002E0941">
        <w:trPr>
          <w:tblCellSpacing w:w="15" w:type="dxa"/>
        </w:trPr>
        <w:tc>
          <w:tcPr>
            <w:tcW w:w="1500" w:type="pct"/>
            <w:tcBorders>
              <w:top w:val="nil"/>
              <w:left w:val="nil"/>
              <w:bottom w:val="nil"/>
              <w:right w:val="nil"/>
            </w:tcBorders>
            <w:hideMark/>
          </w:tcPr>
          <w:p w14:paraId="235E134C"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B171430" w14:textId="77777777" w:rsidR="002E0941" w:rsidRDefault="002E0941">
            <w:pPr>
              <w:rPr>
                <w:rFonts w:ascii="Calibri" w:hAnsi="Calibri" w:cs="Calibri"/>
                <w:sz w:val="22"/>
                <w:szCs w:val="22"/>
              </w:rPr>
            </w:pPr>
            <w:r>
              <w:rPr>
                <w:rFonts w:ascii="Calibri" w:hAnsi="Calibri" w:cs="Calibri"/>
                <w:sz w:val="22"/>
                <w:szCs w:val="22"/>
              </w:rPr>
              <w:t>Nee</w:t>
            </w:r>
          </w:p>
        </w:tc>
      </w:tr>
    </w:tbl>
    <w:p w14:paraId="78064FF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DB61059" w14:textId="77777777" w:rsidTr="002E0941">
        <w:trPr>
          <w:tblCellSpacing w:w="15" w:type="dxa"/>
        </w:trPr>
        <w:tc>
          <w:tcPr>
            <w:tcW w:w="1500" w:type="pct"/>
            <w:tcBorders>
              <w:top w:val="nil"/>
              <w:left w:val="nil"/>
              <w:bottom w:val="nil"/>
              <w:right w:val="nil"/>
            </w:tcBorders>
            <w:hideMark/>
          </w:tcPr>
          <w:p w14:paraId="2536ADCB"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0C9E0AB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38AEA252" w14:textId="77777777" w:rsidTr="002E0941">
        <w:trPr>
          <w:tblCellSpacing w:w="15" w:type="dxa"/>
        </w:trPr>
        <w:tc>
          <w:tcPr>
            <w:tcW w:w="0" w:type="auto"/>
            <w:tcBorders>
              <w:top w:val="nil"/>
              <w:left w:val="nil"/>
              <w:bottom w:val="nil"/>
              <w:right w:val="nil"/>
            </w:tcBorders>
            <w:hideMark/>
          </w:tcPr>
          <w:p w14:paraId="260EB76C"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D9F7E02"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AB1C90E"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17AC5A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DFD478C"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4BDC005" w14:textId="77777777" w:rsidTr="002E0941">
        <w:trPr>
          <w:tblCellSpacing w:w="15" w:type="dxa"/>
        </w:trPr>
        <w:tc>
          <w:tcPr>
            <w:tcW w:w="250" w:type="pct"/>
            <w:tcBorders>
              <w:top w:val="nil"/>
              <w:left w:val="nil"/>
              <w:bottom w:val="nil"/>
              <w:right w:val="nil"/>
            </w:tcBorders>
            <w:hideMark/>
          </w:tcPr>
          <w:p w14:paraId="1E96032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049196" w14:textId="77777777" w:rsidR="002E0941" w:rsidRDefault="002E0941">
            <w:pPr>
              <w:rPr>
                <w:rFonts w:ascii="Calibri" w:hAnsi="Calibri" w:cs="Calibri"/>
                <w:sz w:val="22"/>
                <w:szCs w:val="22"/>
              </w:rPr>
            </w:pPr>
            <w:r>
              <w:rPr>
                <w:rFonts w:ascii="Calibri" w:hAnsi="Calibri" w:cs="Calibri"/>
                <w:sz w:val="22"/>
                <w:szCs w:val="22"/>
              </w:rPr>
              <w:t xml:space="preserve">Organisatie-eenheid-identificatie </w:t>
            </w:r>
          </w:p>
        </w:tc>
        <w:tc>
          <w:tcPr>
            <w:tcW w:w="2500" w:type="pct"/>
            <w:tcBorders>
              <w:top w:val="nil"/>
              <w:left w:val="nil"/>
              <w:bottom w:val="nil"/>
              <w:right w:val="nil"/>
            </w:tcBorders>
            <w:hideMark/>
          </w:tcPr>
          <w:p w14:paraId="56522931" w14:textId="77777777" w:rsidR="002E0941" w:rsidRDefault="002E0941">
            <w:pPr>
              <w:rPr>
                <w:rFonts w:ascii="Calibri" w:hAnsi="Calibri" w:cs="Calibri"/>
                <w:sz w:val="22"/>
                <w:szCs w:val="22"/>
              </w:rPr>
            </w:pPr>
            <w:r>
              <w:rPr>
                <w:rFonts w:ascii="Calibri" w:hAnsi="Calibri" w:cs="Calibri"/>
                <w:sz w:val="22"/>
                <w:szCs w:val="22"/>
              </w:rPr>
              <w:t>Een korte identificatie van de organisatorische eenheid.</w:t>
            </w:r>
          </w:p>
        </w:tc>
        <w:tc>
          <w:tcPr>
            <w:tcW w:w="500" w:type="pct"/>
            <w:tcBorders>
              <w:top w:val="nil"/>
              <w:left w:val="nil"/>
              <w:bottom w:val="nil"/>
              <w:right w:val="nil"/>
            </w:tcBorders>
            <w:hideMark/>
          </w:tcPr>
          <w:p w14:paraId="290326D3" w14:textId="77777777" w:rsidR="002E0941" w:rsidRDefault="002E0941">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78F5475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C836052" w14:textId="77777777" w:rsidTr="002E0941">
        <w:trPr>
          <w:tblCellSpacing w:w="15" w:type="dxa"/>
        </w:trPr>
        <w:tc>
          <w:tcPr>
            <w:tcW w:w="250" w:type="pct"/>
            <w:tcBorders>
              <w:top w:val="nil"/>
              <w:left w:val="nil"/>
              <w:bottom w:val="nil"/>
              <w:right w:val="nil"/>
            </w:tcBorders>
            <w:hideMark/>
          </w:tcPr>
          <w:p w14:paraId="2E7C78A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2E5E3C" w14:textId="77777777" w:rsidR="002E0941" w:rsidRDefault="002E0941">
            <w:pPr>
              <w:rPr>
                <w:rFonts w:ascii="Calibri" w:hAnsi="Calibri" w:cs="Calibri"/>
                <w:sz w:val="22"/>
                <w:szCs w:val="22"/>
              </w:rPr>
            </w:pPr>
            <w:r>
              <w:rPr>
                <w:rFonts w:ascii="Calibri" w:hAnsi="Calibri" w:cs="Calibri"/>
                <w:sz w:val="22"/>
                <w:szCs w:val="22"/>
              </w:rPr>
              <w:t xml:space="preserve">Organisatie-identificatie </w:t>
            </w:r>
          </w:p>
        </w:tc>
        <w:tc>
          <w:tcPr>
            <w:tcW w:w="2500" w:type="pct"/>
            <w:tcBorders>
              <w:top w:val="nil"/>
              <w:left w:val="nil"/>
              <w:bottom w:val="nil"/>
              <w:right w:val="nil"/>
            </w:tcBorders>
            <w:hideMark/>
          </w:tcPr>
          <w:p w14:paraId="25E21863" w14:textId="77777777" w:rsidR="002E0941" w:rsidRDefault="002E0941">
            <w:pPr>
              <w:rPr>
                <w:rFonts w:ascii="Calibri" w:hAnsi="Calibri" w:cs="Calibri"/>
                <w:sz w:val="22"/>
                <w:szCs w:val="22"/>
              </w:rPr>
            </w:pPr>
            <w:r>
              <w:rPr>
                <w:rFonts w:ascii="Calibri" w:hAnsi="Calibri" w:cs="Calibri"/>
                <w:sz w:val="22"/>
                <w:szCs w:val="22"/>
              </w:rPr>
              <w:t xml:space="preserve">Het RSIN van de organisatie zijnde een Niet-natuurlijk persoon waarvan de ORGANISATORISCHE EENHEID deel uit maakt. </w:t>
            </w:r>
          </w:p>
        </w:tc>
        <w:tc>
          <w:tcPr>
            <w:tcW w:w="500" w:type="pct"/>
            <w:tcBorders>
              <w:top w:val="nil"/>
              <w:left w:val="nil"/>
              <w:bottom w:val="nil"/>
              <w:right w:val="nil"/>
            </w:tcBorders>
            <w:hideMark/>
          </w:tcPr>
          <w:p w14:paraId="6DCE59B7"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2054B3D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DF8163F" w14:textId="77777777" w:rsidTr="002E0941">
        <w:trPr>
          <w:tblCellSpacing w:w="15" w:type="dxa"/>
        </w:trPr>
        <w:tc>
          <w:tcPr>
            <w:tcW w:w="250" w:type="pct"/>
            <w:tcBorders>
              <w:top w:val="nil"/>
              <w:left w:val="nil"/>
              <w:bottom w:val="nil"/>
              <w:right w:val="nil"/>
            </w:tcBorders>
            <w:hideMark/>
          </w:tcPr>
          <w:p w14:paraId="07130C4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C99A71" w14:textId="77777777" w:rsidR="002E0941" w:rsidRDefault="002E0941">
            <w:pPr>
              <w:rPr>
                <w:rFonts w:ascii="Calibri" w:hAnsi="Calibri" w:cs="Calibri"/>
                <w:sz w:val="22"/>
                <w:szCs w:val="22"/>
              </w:rPr>
            </w:pPr>
            <w:r>
              <w:rPr>
                <w:rFonts w:ascii="Calibri" w:hAnsi="Calibri" w:cs="Calibri"/>
                <w:sz w:val="22"/>
                <w:szCs w:val="22"/>
              </w:rPr>
              <w:t xml:space="preserve">Datum ontstaan </w:t>
            </w:r>
          </w:p>
        </w:tc>
        <w:tc>
          <w:tcPr>
            <w:tcW w:w="2500" w:type="pct"/>
            <w:tcBorders>
              <w:top w:val="nil"/>
              <w:left w:val="nil"/>
              <w:bottom w:val="nil"/>
              <w:right w:val="nil"/>
            </w:tcBorders>
            <w:hideMark/>
          </w:tcPr>
          <w:p w14:paraId="51369473" w14:textId="77777777" w:rsidR="002E0941" w:rsidRDefault="002E0941">
            <w:pPr>
              <w:rPr>
                <w:rFonts w:ascii="Calibri" w:hAnsi="Calibri" w:cs="Calibri"/>
                <w:sz w:val="22"/>
                <w:szCs w:val="22"/>
              </w:rPr>
            </w:pPr>
            <w:r>
              <w:rPr>
                <w:rFonts w:ascii="Calibri" w:hAnsi="Calibri" w:cs="Calibri"/>
                <w:sz w:val="22"/>
                <w:szCs w:val="22"/>
              </w:rPr>
              <w:t>De datum waarop de organisatorische eenheid is ontstaan.</w:t>
            </w:r>
          </w:p>
        </w:tc>
        <w:tc>
          <w:tcPr>
            <w:tcW w:w="500" w:type="pct"/>
            <w:tcBorders>
              <w:top w:val="nil"/>
              <w:left w:val="nil"/>
              <w:bottom w:val="nil"/>
              <w:right w:val="nil"/>
            </w:tcBorders>
            <w:hideMark/>
          </w:tcPr>
          <w:p w14:paraId="35E9F0D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AC9777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C848F5A" w14:textId="77777777" w:rsidTr="002E0941">
        <w:trPr>
          <w:tblCellSpacing w:w="15" w:type="dxa"/>
        </w:trPr>
        <w:tc>
          <w:tcPr>
            <w:tcW w:w="250" w:type="pct"/>
            <w:tcBorders>
              <w:top w:val="nil"/>
              <w:left w:val="nil"/>
              <w:bottom w:val="nil"/>
              <w:right w:val="nil"/>
            </w:tcBorders>
            <w:hideMark/>
          </w:tcPr>
          <w:p w14:paraId="417A53D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EE461B" w14:textId="77777777" w:rsidR="002E0941" w:rsidRDefault="002E0941">
            <w:pPr>
              <w:rPr>
                <w:rFonts w:ascii="Calibri" w:hAnsi="Calibri" w:cs="Calibri"/>
                <w:sz w:val="22"/>
                <w:szCs w:val="22"/>
              </w:rPr>
            </w:pPr>
            <w:r>
              <w:rPr>
                <w:rFonts w:ascii="Calibri" w:hAnsi="Calibri" w:cs="Calibri"/>
                <w:sz w:val="22"/>
                <w:szCs w:val="22"/>
              </w:rPr>
              <w:t xml:space="preserve">Datum opheffing </w:t>
            </w:r>
          </w:p>
        </w:tc>
        <w:tc>
          <w:tcPr>
            <w:tcW w:w="2500" w:type="pct"/>
            <w:tcBorders>
              <w:top w:val="nil"/>
              <w:left w:val="nil"/>
              <w:bottom w:val="nil"/>
              <w:right w:val="nil"/>
            </w:tcBorders>
            <w:hideMark/>
          </w:tcPr>
          <w:p w14:paraId="2C0430BC" w14:textId="77777777" w:rsidR="002E0941" w:rsidRDefault="002E0941">
            <w:pPr>
              <w:rPr>
                <w:rFonts w:ascii="Calibri" w:hAnsi="Calibri" w:cs="Calibri"/>
                <w:sz w:val="22"/>
                <w:szCs w:val="22"/>
              </w:rPr>
            </w:pPr>
            <w:r>
              <w:rPr>
                <w:rFonts w:ascii="Calibri" w:hAnsi="Calibri" w:cs="Calibri"/>
                <w:sz w:val="22"/>
                <w:szCs w:val="22"/>
              </w:rPr>
              <w:t>De datum waarop de organisatorische eenheid is opgeheven.</w:t>
            </w:r>
          </w:p>
        </w:tc>
        <w:tc>
          <w:tcPr>
            <w:tcW w:w="500" w:type="pct"/>
            <w:tcBorders>
              <w:top w:val="nil"/>
              <w:left w:val="nil"/>
              <w:bottom w:val="nil"/>
              <w:right w:val="nil"/>
            </w:tcBorders>
            <w:hideMark/>
          </w:tcPr>
          <w:p w14:paraId="37CE553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1A9072A"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A477AD5" w14:textId="77777777" w:rsidTr="002E0941">
        <w:trPr>
          <w:tblCellSpacing w:w="15" w:type="dxa"/>
        </w:trPr>
        <w:tc>
          <w:tcPr>
            <w:tcW w:w="250" w:type="pct"/>
            <w:tcBorders>
              <w:top w:val="nil"/>
              <w:left w:val="nil"/>
              <w:bottom w:val="nil"/>
              <w:right w:val="nil"/>
            </w:tcBorders>
            <w:hideMark/>
          </w:tcPr>
          <w:p w14:paraId="147C594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798EC0" w14:textId="77777777" w:rsidR="002E0941" w:rsidRDefault="002E0941">
            <w:pPr>
              <w:rPr>
                <w:rFonts w:ascii="Calibri" w:hAnsi="Calibri" w:cs="Calibri"/>
                <w:sz w:val="22"/>
                <w:szCs w:val="22"/>
              </w:rPr>
            </w:pPr>
            <w:r>
              <w:rPr>
                <w:rFonts w:ascii="Calibri" w:hAnsi="Calibri" w:cs="Calibri"/>
                <w:sz w:val="22"/>
                <w:szCs w:val="22"/>
              </w:rPr>
              <w:t xml:space="preserve">E-mail adres </w:t>
            </w:r>
          </w:p>
        </w:tc>
        <w:tc>
          <w:tcPr>
            <w:tcW w:w="2500" w:type="pct"/>
            <w:tcBorders>
              <w:top w:val="nil"/>
              <w:left w:val="nil"/>
              <w:bottom w:val="nil"/>
              <w:right w:val="nil"/>
            </w:tcBorders>
            <w:hideMark/>
          </w:tcPr>
          <w:p w14:paraId="2F6617B2" w14:textId="77777777" w:rsidR="002E0941" w:rsidRDefault="002E0941">
            <w:pPr>
              <w:rPr>
                <w:rFonts w:ascii="Calibri" w:hAnsi="Calibri" w:cs="Calibri"/>
                <w:sz w:val="22"/>
                <w:szCs w:val="22"/>
              </w:rPr>
            </w:pPr>
            <w:r>
              <w:rPr>
                <w:rFonts w:ascii="Calibri" w:hAnsi="Calibri" w:cs="Calibri"/>
                <w:sz w:val="22"/>
                <w:szCs w:val="22"/>
              </w:rPr>
              <w:t xml:space="preserve">Elektronisch postadres waaronder de organisatorische eenheid in de regel bereikbaar is. </w:t>
            </w:r>
          </w:p>
        </w:tc>
        <w:tc>
          <w:tcPr>
            <w:tcW w:w="500" w:type="pct"/>
            <w:tcBorders>
              <w:top w:val="nil"/>
              <w:left w:val="nil"/>
              <w:bottom w:val="nil"/>
              <w:right w:val="nil"/>
            </w:tcBorders>
            <w:hideMark/>
          </w:tcPr>
          <w:p w14:paraId="7AA7C720" w14:textId="77777777" w:rsidR="002E0941" w:rsidRDefault="002E0941">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118F1C90"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C72057E" w14:textId="77777777" w:rsidTr="002E0941">
        <w:trPr>
          <w:tblCellSpacing w:w="15" w:type="dxa"/>
        </w:trPr>
        <w:tc>
          <w:tcPr>
            <w:tcW w:w="250" w:type="pct"/>
            <w:tcBorders>
              <w:top w:val="nil"/>
              <w:left w:val="nil"/>
              <w:bottom w:val="nil"/>
              <w:right w:val="nil"/>
            </w:tcBorders>
            <w:hideMark/>
          </w:tcPr>
          <w:p w14:paraId="634011E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FB7A33" w14:textId="77777777" w:rsidR="002E0941" w:rsidRDefault="002E0941">
            <w:pPr>
              <w:rPr>
                <w:rFonts w:ascii="Calibri" w:hAnsi="Calibri" w:cs="Calibri"/>
                <w:sz w:val="22"/>
                <w:szCs w:val="22"/>
              </w:rPr>
            </w:pPr>
            <w:r>
              <w:rPr>
                <w:rFonts w:ascii="Calibri" w:hAnsi="Calibri" w:cs="Calibri"/>
                <w:sz w:val="22"/>
                <w:szCs w:val="22"/>
              </w:rPr>
              <w:t xml:space="preserve">Faxnummer </w:t>
            </w:r>
          </w:p>
        </w:tc>
        <w:tc>
          <w:tcPr>
            <w:tcW w:w="2500" w:type="pct"/>
            <w:tcBorders>
              <w:top w:val="nil"/>
              <w:left w:val="nil"/>
              <w:bottom w:val="nil"/>
              <w:right w:val="nil"/>
            </w:tcBorders>
            <w:hideMark/>
          </w:tcPr>
          <w:p w14:paraId="698BC19A" w14:textId="77777777" w:rsidR="002E0941" w:rsidRDefault="002E0941">
            <w:pPr>
              <w:rPr>
                <w:rFonts w:ascii="Calibri" w:hAnsi="Calibri" w:cs="Calibri"/>
                <w:sz w:val="22"/>
                <w:szCs w:val="22"/>
              </w:rPr>
            </w:pPr>
            <w:r>
              <w:rPr>
                <w:rFonts w:ascii="Calibri" w:hAnsi="Calibri" w:cs="Calibri"/>
                <w:sz w:val="22"/>
                <w:szCs w:val="22"/>
              </w:rPr>
              <w:t>Faxnummer waaronder de organisatorische eenheid in de regel bereikbaar is.</w:t>
            </w:r>
          </w:p>
        </w:tc>
        <w:tc>
          <w:tcPr>
            <w:tcW w:w="500" w:type="pct"/>
            <w:tcBorders>
              <w:top w:val="nil"/>
              <w:left w:val="nil"/>
              <w:bottom w:val="nil"/>
              <w:right w:val="nil"/>
            </w:tcBorders>
            <w:hideMark/>
          </w:tcPr>
          <w:p w14:paraId="318F314C"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5D63103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ECCD91F" w14:textId="77777777" w:rsidTr="002E0941">
        <w:trPr>
          <w:tblCellSpacing w:w="15" w:type="dxa"/>
        </w:trPr>
        <w:tc>
          <w:tcPr>
            <w:tcW w:w="250" w:type="pct"/>
            <w:tcBorders>
              <w:top w:val="nil"/>
              <w:left w:val="nil"/>
              <w:bottom w:val="nil"/>
              <w:right w:val="nil"/>
            </w:tcBorders>
            <w:hideMark/>
          </w:tcPr>
          <w:p w14:paraId="7D4981B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8036777" w14:textId="77777777" w:rsidR="002E0941" w:rsidRDefault="002E0941">
            <w:pPr>
              <w:rPr>
                <w:rFonts w:ascii="Calibri" w:hAnsi="Calibri" w:cs="Calibri"/>
                <w:sz w:val="22"/>
                <w:szCs w:val="22"/>
              </w:rPr>
            </w:pPr>
            <w:r>
              <w:rPr>
                <w:rFonts w:ascii="Calibri" w:hAnsi="Calibri" w:cs="Calibri"/>
                <w:sz w:val="22"/>
                <w:szCs w:val="22"/>
              </w:rPr>
              <w:t xml:space="preserve">Naam </w:t>
            </w:r>
          </w:p>
        </w:tc>
        <w:tc>
          <w:tcPr>
            <w:tcW w:w="2500" w:type="pct"/>
            <w:tcBorders>
              <w:top w:val="nil"/>
              <w:left w:val="nil"/>
              <w:bottom w:val="nil"/>
              <w:right w:val="nil"/>
            </w:tcBorders>
            <w:hideMark/>
          </w:tcPr>
          <w:p w14:paraId="05A4E313" w14:textId="77777777" w:rsidR="002E0941" w:rsidRDefault="002E0941">
            <w:pPr>
              <w:rPr>
                <w:rFonts w:ascii="Calibri" w:hAnsi="Calibri" w:cs="Calibri"/>
                <w:sz w:val="22"/>
                <w:szCs w:val="22"/>
              </w:rPr>
            </w:pPr>
            <w:r>
              <w:rPr>
                <w:rFonts w:ascii="Calibri" w:hAnsi="Calibri" w:cs="Calibri"/>
                <w:sz w:val="22"/>
                <w:szCs w:val="22"/>
              </w:rPr>
              <w:t>De feitelijke naam van de organisatorische eenheid.</w:t>
            </w:r>
          </w:p>
        </w:tc>
        <w:tc>
          <w:tcPr>
            <w:tcW w:w="500" w:type="pct"/>
            <w:tcBorders>
              <w:top w:val="nil"/>
              <w:left w:val="nil"/>
              <w:bottom w:val="nil"/>
              <w:right w:val="nil"/>
            </w:tcBorders>
            <w:hideMark/>
          </w:tcPr>
          <w:p w14:paraId="21A81523" w14:textId="77777777" w:rsidR="002E0941" w:rsidRDefault="002E0941">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483FB34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5487A96" w14:textId="77777777" w:rsidTr="002E0941">
        <w:trPr>
          <w:tblCellSpacing w:w="15" w:type="dxa"/>
        </w:trPr>
        <w:tc>
          <w:tcPr>
            <w:tcW w:w="250" w:type="pct"/>
            <w:tcBorders>
              <w:top w:val="nil"/>
              <w:left w:val="nil"/>
              <w:bottom w:val="nil"/>
              <w:right w:val="nil"/>
            </w:tcBorders>
            <w:hideMark/>
          </w:tcPr>
          <w:p w14:paraId="23B2548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B627A58" w14:textId="77777777" w:rsidR="002E0941" w:rsidRDefault="002E0941">
            <w:pPr>
              <w:rPr>
                <w:rFonts w:ascii="Calibri" w:hAnsi="Calibri" w:cs="Calibri"/>
                <w:sz w:val="22"/>
                <w:szCs w:val="22"/>
              </w:rPr>
            </w:pPr>
            <w:r>
              <w:rPr>
                <w:rFonts w:ascii="Calibri" w:hAnsi="Calibri" w:cs="Calibri"/>
                <w:sz w:val="22"/>
                <w:szCs w:val="22"/>
              </w:rPr>
              <w:t xml:space="preserve">Naam verkort </w:t>
            </w:r>
          </w:p>
        </w:tc>
        <w:tc>
          <w:tcPr>
            <w:tcW w:w="2500" w:type="pct"/>
            <w:tcBorders>
              <w:top w:val="nil"/>
              <w:left w:val="nil"/>
              <w:bottom w:val="nil"/>
              <w:right w:val="nil"/>
            </w:tcBorders>
            <w:hideMark/>
          </w:tcPr>
          <w:p w14:paraId="5BFC42A1" w14:textId="77777777" w:rsidR="002E0941" w:rsidRDefault="002E0941">
            <w:pPr>
              <w:rPr>
                <w:rFonts w:ascii="Calibri" w:hAnsi="Calibri" w:cs="Calibri"/>
                <w:sz w:val="22"/>
                <w:szCs w:val="22"/>
              </w:rPr>
            </w:pPr>
            <w:r>
              <w:rPr>
                <w:rFonts w:ascii="Calibri" w:hAnsi="Calibri" w:cs="Calibri"/>
                <w:sz w:val="22"/>
                <w:szCs w:val="22"/>
              </w:rPr>
              <w:t>Een verkorte naam voor de organisatorische eenheid.</w:t>
            </w:r>
          </w:p>
        </w:tc>
        <w:tc>
          <w:tcPr>
            <w:tcW w:w="500" w:type="pct"/>
            <w:tcBorders>
              <w:top w:val="nil"/>
              <w:left w:val="nil"/>
              <w:bottom w:val="nil"/>
              <w:right w:val="nil"/>
            </w:tcBorders>
            <w:hideMark/>
          </w:tcPr>
          <w:p w14:paraId="77951152" w14:textId="77777777" w:rsidR="002E0941" w:rsidRDefault="002E0941">
            <w:pPr>
              <w:rPr>
                <w:rFonts w:ascii="Calibri" w:hAnsi="Calibri" w:cs="Calibri"/>
                <w:sz w:val="22"/>
                <w:szCs w:val="22"/>
              </w:rPr>
            </w:pPr>
            <w:r>
              <w:rPr>
                <w:rFonts w:ascii="Calibri" w:hAnsi="Calibri" w:cs="Calibri"/>
                <w:sz w:val="22"/>
                <w:szCs w:val="22"/>
              </w:rPr>
              <w:t xml:space="preserve">AN25 </w:t>
            </w:r>
          </w:p>
        </w:tc>
        <w:tc>
          <w:tcPr>
            <w:tcW w:w="500" w:type="pct"/>
            <w:tcBorders>
              <w:top w:val="nil"/>
              <w:left w:val="nil"/>
              <w:bottom w:val="nil"/>
              <w:right w:val="nil"/>
            </w:tcBorders>
            <w:hideMark/>
          </w:tcPr>
          <w:p w14:paraId="2CC67A2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D97712B" w14:textId="77777777" w:rsidTr="002E0941">
        <w:trPr>
          <w:tblCellSpacing w:w="15" w:type="dxa"/>
        </w:trPr>
        <w:tc>
          <w:tcPr>
            <w:tcW w:w="250" w:type="pct"/>
            <w:tcBorders>
              <w:top w:val="nil"/>
              <w:left w:val="nil"/>
              <w:bottom w:val="nil"/>
              <w:right w:val="nil"/>
            </w:tcBorders>
            <w:hideMark/>
          </w:tcPr>
          <w:p w14:paraId="5893BF9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2990F8" w14:textId="77777777" w:rsidR="002E0941" w:rsidRDefault="002E0941">
            <w:pPr>
              <w:rPr>
                <w:rFonts w:ascii="Calibri" w:hAnsi="Calibri" w:cs="Calibri"/>
                <w:sz w:val="22"/>
                <w:szCs w:val="22"/>
              </w:rPr>
            </w:pPr>
            <w:r>
              <w:rPr>
                <w:rFonts w:ascii="Calibri" w:hAnsi="Calibri" w:cs="Calibri"/>
                <w:sz w:val="22"/>
                <w:szCs w:val="22"/>
              </w:rPr>
              <w:t xml:space="preserve">Omschrijving </w:t>
            </w:r>
          </w:p>
        </w:tc>
        <w:tc>
          <w:tcPr>
            <w:tcW w:w="2500" w:type="pct"/>
            <w:tcBorders>
              <w:top w:val="nil"/>
              <w:left w:val="nil"/>
              <w:bottom w:val="nil"/>
              <w:right w:val="nil"/>
            </w:tcBorders>
            <w:hideMark/>
          </w:tcPr>
          <w:p w14:paraId="50AB4BC4" w14:textId="77777777" w:rsidR="002E0941" w:rsidRDefault="002E0941">
            <w:pPr>
              <w:rPr>
                <w:rFonts w:ascii="Calibri" w:hAnsi="Calibri" w:cs="Calibri"/>
                <w:sz w:val="22"/>
                <w:szCs w:val="22"/>
              </w:rPr>
            </w:pPr>
            <w:r>
              <w:rPr>
                <w:rFonts w:ascii="Calibri" w:hAnsi="Calibri" w:cs="Calibri"/>
                <w:sz w:val="22"/>
                <w:szCs w:val="22"/>
              </w:rPr>
              <w:t>Een omschrijving van de organisatorische eenheid.</w:t>
            </w:r>
          </w:p>
        </w:tc>
        <w:tc>
          <w:tcPr>
            <w:tcW w:w="500" w:type="pct"/>
            <w:tcBorders>
              <w:top w:val="nil"/>
              <w:left w:val="nil"/>
              <w:bottom w:val="nil"/>
              <w:right w:val="nil"/>
            </w:tcBorders>
            <w:hideMark/>
          </w:tcPr>
          <w:p w14:paraId="56867797"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FA6D07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B8A0BDF" w14:textId="77777777" w:rsidTr="002E0941">
        <w:trPr>
          <w:tblCellSpacing w:w="15" w:type="dxa"/>
        </w:trPr>
        <w:tc>
          <w:tcPr>
            <w:tcW w:w="250" w:type="pct"/>
            <w:tcBorders>
              <w:top w:val="nil"/>
              <w:left w:val="nil"/>
              <w:bottom w:val="nil"/>
              <w:right w:val="nil"/>
            </w:tcBorders>
            <w:hideMark/>
          </w:tcPr>
          <w:p w14:paraId="75DD4AA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5869056" w14:textId="77777777" w:rsidR="002E0941" w:rsidRDefault="002E0941">
            <w:pPr>
              <w:rPr>
                <w:rFonts w:ascii="Calibri" w:hAnsi="Calibri" w:cs="Calibri"/>
                <w:sz w:val="22"/>
                <w:szCs w:val="22"/>
              </w:rPr>
            </w:pPr>
            <w:r>
              <w:rPr>
                <w:rFonts w:ascii="Calibri" w:hAnsi="Calibri" w:cs="Calibri"/>
                <w:sz w:val="22"/>
                <w:szCs w:val="22"/>
              </w:rPr>
              <w:t xml:space="preserve">Telefoonnummer </w:t>
            </w:r>
          </w:p>
        </w:tc>
        <w:tc>
          <w:tcPr>
            <w:tcW w:w="2500" w:type="pct"/>
            <w:tcBorders>
              <w:top w:val="nil"/>
              <w:left w:val="nil"/>
              <w:bottom w:val="nil"/>
              <w:right w:val="nil"/>
            </w:tcBorders>
            <w:hideMark/>
          </w:tcPr>
          <w:p w14:paraId="565C03CA" w14:textId="77777777" w:rsidR="002E0941" w:rsidRDefault="002E0941">
            <w:pPr>
              <w:rPr>
                <w:rFonts w:ascii="Calibri" w:hAnsi="Calibri" w:cs="Calibri"/>
                <w:sz w:val="22"/>
                <w:szCs w:val="22"/>
              </w:rPr>
            </w:pPr>
            <w:r>
              <w:rPr>
                <w:rFonts w:ascii="Calibri" w:hAnsi="Calibri" w:cs="Calibri"/>
                <w:sz w:val="22"/>
                <w:szCs w:val="22"/>
              </w:rPr>
              <w:t>Telefoonnummer waaronder de organisatorische eenheid in de regel bereikbaar is.</w:t>
            </w:r>
          </w:p>
        </w:tc>
        <w:tc>
          <w:tcPr>
            <w:tcW w:w="500" w:type="pct"/>
            <w:tcBorders>
              <w:top w:val="nil"/>
              <w:left w:val="nil"/>
              <w:bottom w:val="nil"/>
              <w:right w:val="nil"/>
            </w:tcBorders>
            <w:hideMark/>
          </w:tcPr>
          <w:p w14:paraId="230A4057"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5B5308E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F0524FB" w14:textId="77777777" w:rsidTr="002E0941">
        <w:trPr>
          <w:tblCellSpacing w:w="15" w:type="dxa"/>
        </w:trPr>
        <w:tc>
          <w:tcPr>
            <w:tcW w:w="250" w:type="pct"/>
            <w:tcBorders>
              <w:top w:val="nil"/>
              <w:left w:val="nil"/>
              <w:bottom w:val="nil"/>
              <w:right w:val="nil"/>
            </w:tcBorders>
            <w:hideMark/>
          </w:tcPr>
          <w:p w14:paraId="19F61E1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1ED150D" w14:textId="77777777" w:rsidR="002E0941" w:rsidRDefault="002E0941">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4F4D4C25" w14:textId="77777777" w:rsidR="002E0941" w:rsidRDefault="002E0941">
            <w:pPr>
              <w:rPr>
                <w:rFonts w:ascii="Calibri" w:hAnsi="Calibri" w:cs="Calibri"/>
                <w:sz w:val="22"/>
                <w:szCs w:val="22"/>
              </w:rPr>
            </w:pPr>
            <w:r>
              <w:rPr>
                <w:rFonts w:ascii="Calibri" w:hAnsi="Calibri" w:cs="Calibri"/>
                <w:sz w:val="22"/>
                <w:szCs w:val="22"/>
              </w:rPr>
              <w:t>Toelichting bij de organisatorische eenheid.</w:t>
            </w:r>
          </w:p>
        </w:tc>
        <w:tc>
          <w:tcPr>
            <w:tcW w:w="500" w:type="pct"/>
            <w:tcBorders>
              <w:top w:val="nil"/>
              <w:left w:val="nil"/>
              <w:bottom w:val="nil"/>
              <w:right w:val="nil"/>
            </w:tcBorders>
            <w:hideMark/>
          </w:tcPr>
          <w:p w14:paraId="636EF8A9"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334667B4" w14:textId="77777777" w:rsidR="002E0941" w:rsidRDefault="002E0941">
            <w:pPr>
              <w:rPr>
                <w:rFonts w:ascii="Calibri" w:hAnsi="Calibri" w:cs="Calibri"/>
                <w:sz w:val="22"/>
                <w:szCs w:val="22"/>
              </w:rPr>
            </w:pPr>
            <w:r>
              <w:rPr>
                <w:rFonts w:ascii="Calibri" w:hAnsi="Calibri" w:cs="Calibri"/>
                <w:sz w:val="22"/>
                <w:szCs w:val="22"/>
              </w:rPr>
              <w:t>0 .. 1</w:t>
            </w:r>
          </w:p>
        </w:tc>
      </w:tr>
    </w:tbl>
    <w:p w14:paraId="73687AA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110F66C" w14:textId="77777777" w:rsidTr="002E0941">
        <w:trPr>
          <w:tblCellSpacing w:w="15" w:type="dxa"/>
        </w:trPr>
        <w:tc>
          <w:tcPr>
            <w:tcW w:w="1500" w:type="pct"/>
            <w:tcBorders>
              <w:top w:val="nil"/>
              <w:left w:val="nil"/>
              <w:bottom w:val="nil"/>
              <w:right w:val="nil"/>
            </w:tcBorders>
            <w:hideMark/>
          </w:tcPr>
          <w:p w14:paraId="0A37930C"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52CA568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22112DAA" w14:textId="77777777" w:rsidTr="002E0941">
        <w:trPr>
          <w:tblCellSpacing w:w="15" w:type="dxa"/>
        </w:trPr>
        <w:tc>
          <w:tcPr>
            <w:tcW w:w="0" w:type="auto"/>
            <w:tcBorders>
              <w:top w:val="nil"/>
              <w:left w:val="nil"/>
              <w:bottom w:val="nil"/>
              <w:right w:val="nil"/>
            </w:tcBorders>
            <w:hideMark/>
          </w:tcPr>
          <w:p w14:paraId="3765D228"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83C17F4"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146FDA2A"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60B63E0D" w14:textId="77777777" w:rsidTr="002E0941">
        <w:trPr>
          <w:tblCellSpacing w:w="15" w:type="dxa"/>
        </w:trPr>
        <w:tc>
          <w:tcPr>
            <w:tcW w:w="250" w:type="pct"/>
            <w:tcBorders>
              <w:top w:val="nil"/>
              <w:left w:val="nil"/>
              <w:bottom w:val="nil"/>
              <w:right w:val="nil"/>
            </w:tcBorders>
            <w:hideMark/>
          </w:tcPr>
          <w:p w14:paraId="0811934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54BA6F8" w14:textId="77777777" w:rsidR="002E0941" w:rsidRDefault="002E0941">
            <w:pPr>
              <w:rPr>
                <w:rFonts w:ascii="Calibri" w:hAnsi="Calibri" w:cs="Calibri"/>
                <w:sz w:val="22"/>
                <w:szCs w:val="22"/>
              </w:rPr>
            </w:pPr>
            <w:r>
              <w:rPr>
                <w:rFonts w:ascii="Calibri" w:hAnsi="Calibri" w:cs="Calibri"/>
                <w:sz w:val="22"/>
                <w:szCs w:val="22"/>
              </w:rPr>
              <w:t xml:space="preserve">ORGANISATORISCHE EENHEID [ 1 .. * ] is gehuisvest in VESTIGING VAN ZAAKBEHANDELENDE ORGANISATIE [ 1 ] </w:t>
            </w:r>
          </w:p>
        </w:tc>
        <w:tc>
          <w:tcPr>
            <w:tcW w:w="2500" w:type="pct"/>
            <w:tcBorders>
              <w:top w:val="nil"/>
              <w:left w:val="nil"/>
              <w:bottom w:val="nil"/>
              <w:right w:val="nil"/>
            </w:tcBorders>
            <w:hideMark/>
          </w:tcPr>
          <w:p w14:paraId="625136F5" w14:textId="77777777" w:rsidR="002E0941" w:rsidRDefault="002E0941">
            <w:pPr>
              <w:rPr>
                <w:rFonts w:ascii="Calibri" w:hAnsi="Calibri" w:cs="Calibri"/>
                <w:sz w:val="22"/>
                <w:szCs w:val="22"/>
              </w:rPr>
            </w:pPr>
            <w:r>
              <w:rPr>
                <w:rFonts w:ascii="Calibri" w:hAnsi="Calibri" w:cs="Calibri"/>
                <w:sz w:val="22"/>
                <w:szCs w:val="22"/>
              </w:rPr>
              <w:t xml:space="preserve">De VESTIGING VAN ZAAKBEHANDELENDE ORGANISATIE waar de ORGANISATORISCHE EENHEID haar activiteiten uitvoert. </w:t>
            </w:r>
          </w:p>
        </w:tc>
      </w:tr>
      <w:tr w:rsidR="002E0941" w14:paraId="2A743CF3" w14:textId="77777777" w:rsidTr="002E0941">
        <w:trPr>
          <w:tblCellSpacing w:w="15" w:type="dxa"/>
        </w:trPr>
        <w:tc>
          <w:tcPr>
            <w:tcW w:w="250" w:type="pct"/>
            <w:tcBorders>
              <w:top w:val="nil"/>
              <w:left w:val="nil"/>
              <w:bottom w:val="nil"/>
              <w:right w:val="nil"/>
            </w:tcBorders>
            <w:hideMark/>
          </w:tcPr>
          <w:p w14:paraId="4A776BE3"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272C445" w14:textId="77777777" w:rsidR="002E0941" w:rsidRDefault="002E0941">
            <w:pPr>
              <w:rPr>
                <w:rFonts w:ascii="Calibri" w:hAnsi="Calibri" w:cs="Calibri"/>
                <w:sz w:val="22"/>
                <w:szCs w:val="22"/>
              </w:rPr>
            </w:pPr>
            <w:r>
              <w:rPr>
                <w:rFonts w:ascii="Calibri" w:hAnsi="Calibri" w:cs="Calibri"/>
                <w:sz w:val="22"/>
                <w:szCs w:val="22"/>
              </w:rPr>
              <w:t xml:space="preserve">ORGANISATORISCHE EENHEID [ 0 .. 1 ] is verantwoordelijke voor ZAAKTYPE [ 0 .. * ] </w:t>
            </w:r>
          </w:p>
        </w:tc>
        <w:tc>
          <w:tcPr>
            <w:tcW w:w="2500" w:type="pct"/>
            <w:tcBorders>
              <w:top w:val="nil"/>
              <w:left w:val="nil"/>
              <w:bottom w:val="nil"/>
              <w:right w:val="nil"/>
            </w:tcBorders>
            <w:hideMark/>
          </w:tcPr>
          <w:p w14:paraId="67E07EFA" w14:textId="77777777" w:rsidR="002E0941" w:rsidRDefault="002E0941">
            <w:pPr>
              <w:rPr>
                <w:rFonts w:ascii="Calibri" w:hAnsi="Calibri" w:cs="Calibri"/>
                <w:sz w:val="22"/>
                <w:szCs w:val="22"/>
              </w:rPr>
            </w:pPr>
            <w:r>
              <w:rPr>
                <w:rFonts w:ascii="Calibri" w:hAnsi="Calibri" w:cs="Calibri"/>
                <w:sz w:val="22"/>
                <w:szCs w:val="22"/>
              </w:rPr>
              <w:t>De ORGANISATORISCHE EENHEID die verantwoordelijk is voor ZAAKen van het ZAAKTYPE.</w:t>
            </w:r>
          </w:p>
        </w:tc>
      </w:tr>
    </w:tbl>
    <w:p w14:paraId="485300F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AC4CC85" w14:textId="77777777" w:rsidTr="002E0941">
        <w:trPr>
          <w:tblCellSpacing w:w="15" w:type="dxa"/>
        </w:trPr>
        <w:tc>
          <w:tcPr>
            <w:tcW w:w="1500" w:type="pct"/>
            <w:tcBorders>
              <w:top w:val="nil"/>
              <w:left w:val="nil"/>
              <w:bottom w:val="nil"/>
              <w:right w:val="nil"/>
            </w:tcBorders>
            <w:hideMark/>
          </w:tcPr>
          <w:p w14:paraId="33597AB2"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AE6B33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623E5BF9" w14:textId="77777777" w:rsidTr="0055546E">
        <w:trPr>
          <w:tblCellSpacing w:w="15" w:type="dxa"/>
        </w:trPr>
        <w:tc>
          <w:tcPr>
            <w:tcW w:w="247" w:type="pct"/>
            <w:tcBorders>
              <w:top w:val="nil"/>
              <w:left w:val="nil"/>
              <w:bottom w:val="nil"/>
              <w:right w:val="nil"/>
            </w:tcBorders>
            <w:hideMark/>
          </w:tcPr>
          <w:p w14:paraId="3F7698A7" w14:textId="77777777" w:rsidR="002E0941" w:rsidRDefault="002E0941">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43CB1DAD" w14:textId="77777777" w:rsidR="002E0941" w:rsidRDefault="002E0941">
            <w:pPr>
              <w:rPr>
                <w:rFonts w:ascii="Calibri" w:hAnsi="Calibri" w:cs="Calibri"/>
                <w:sz w:val="22"/>
                <w:szCs w:val="22"/>
              </w:rPr>
            </w:pPr>
            <w:r>
              <w:rPr>
                <w:rFonts w:ascii="Calibri" w:hAnsi="Calibri" w:cs="Calibri"/>
                <w:sz w:val="22"/>
                <w:szCs w:val="22"/>
              </w:rPr>
              <w:t xml:space="preserve">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 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 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ORGANISATORISCHE EENHEID is een specialisatie ('subtype') van BETROKKENE. </w:t>
            </w:r>
          </w:p>
        </w:tc>
      </w:tr>
    </w:tbl>
    <w:p w14:paraId="2F76CF2F" w14:textId="77777777" w:rsidR="0055546E" w:rsidRDefault="0055546E" w:rsidP="0055546E">
      <w:pPr>
        <w:pStyle w:val="Kop2"/>
        <w:rPr>
          <w:rFonts w:ascii="Calibri" w:hAnsi="Calibri" w:cs="Calibri"/>
        </w:rPr>
      </w:pPr>
      <w:bookmarkStart w:id="47" w:name="global_class_Model_SAMENGESTELDINFORMATI"/>
      <w:bookmarkStart w:id="48" w:name="_Toc517048418"/>
      <w:bookmarkStart w:id="49" w:name="_Hlk517092869"/>
      <w:bookmarkEnd w:id="47"/>
      <w:r>
        <w:rPr>
          <w:rFonts w:ascii="Calibri" w:hAnsi="Calibri" w:cs="Calibri"/>
        </w:rPr>
        <w:t>Objecttype RESULTAATTYPE</w:t>
      </w:r>
      <w:bookmarkEnd w:id="4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4A2193CE" w14:textId="77777777" w:rsidTr="0055546E">
        <w:trPr>
          <w:tblCellSpacing w:w="15" w:type="dxa"/>
        </w:trPr>
        <w:tc>
          <w:tcPr>
            <w:tcW w:w="1500" w:type="pct"/>
            <w:tcBorders>
              <w:top w:val="nil"/>
              <w:left w:val="nil"/>
              <w:bottom w:val="nil"/>
              <w:right w:val="nil"/>
            </w:tcBorders>
            <w:hideMark/>
          </w:tcPr>
          <w:p w14:paraId="7BF6FC90" w14:textId="77777777" w:rsidR="0055546E" w:rsidRDefault="0055546E" w:rsidP="0055546E">
            <w:pPr>
              <w:rPr>
                <w:rFonts w:ascii="Calibri" w:hAnsi="Calibri" w:cs="Calibri"/>
                <w:sz w:val="22"/>
                <w:szCs w:val="22"/>
              </w:rPr>
            </w:pPr>
            <w:bookmarkStart w:id="50" w:name="_Hlk517097495"/>
            <w:r>
              <w:rPr>
                <w:rFonts w:ascii="Calibri" w:hAnsi="Calibri" w:cs="Calibri"/>
                <w:b/>
                <w:bCs/>
                <w:sz w:val="22"/>
                <w:szCs w:val="22"/>
              </w:rPr>
              <w:t>Naam</w:t>
            </w:r>
          </w:p>
        </w:tc>
        <w:tc>
          <w:tcPr>
            <w:tcW w:w="3500" w:type="pct"/>
            <w:tcBorders>
              <w:top w:val="nil"/>
              <w:left w:val="nil"/>
              <w:bottom w:val="nil"/>
              <w:right w:val="nil"/>
            </w:tcBorders>
            <w:hideMark/>
          </w:tcPr>
          <w:p w14:paraId="4D4423E3" w14:textId="77777777" w:rsidR="0055546E" w:rsidRDefault="0055546E" w:rsidP="0055546E">
            <w:pPr>
              <w:rPr>
                <w:rFonts w:ascii="Calibri" w:hAnsi="Calibri" w:cs="Calibri"/>
                <w:sz w:val="22"/>
                <w:szCs w:val="22"/>
              </w:rPr>
            </w:pPr>
            <w:r>
              <w:rPr>
                <w:rFonts w:ascii="Calibri" w:hAnsi="Calibri" w:cs="Calibri"/>
                <w:sz w:val="22"/>
                <w:szCs w:val="22"/>
              </w:rPr>
              <w:t>RESULTAATTYPE</w:t>
            </w:r>
          </w:p>
        </w:tc>
      </w:tr>
      <w:tr w:rsidR="0055546E" w14:paraId="7ACDD211" w14:textId="77777777" w:rsidTr="0055546E">
        <w:trPr>
          <w:tblCellSpacing w:w="15" w:type="dxa"/>
        </w:trPr>
        <w:tc>
          <w:tcPr>
            <w:tcW w:w="1500" w:type="pct"/>
            <w:tcBorders>
              <w:top w:val="nil"/>
              <w:left w:val="nil"/>
              <w:bottom w:val="nil"/>
              <w:right w:val="nil"/>
            </w:tcBorders>
            <w:hideMark/>
          </w:tcPr>
          <w:p w14:paraId="05302599"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31F174E"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4E53D9A5" w14:textId="77777777" w:rsidTr="0055546E">
        <w:trPr>
          <w:tblCellSpacing w:w="15" w:type="dxa"/>
        </w:trPr>
        <w:tc>
          <w:tcPr>
            <w:tcW w:w="1500" w:type="pct"/>
            <w:tcBorders>
              <w:top w:val="nil"/>
              <w:left w:val="nil"/>
              <w:bottom w:val="nil"/>
              <w:right w:val="nil"/>
            </w:tcBorders>
            <w:hideMark/>
          </w:tcPr>
          <w:p w14:paraId="4500C1FF"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91F3C29" w14:textId="77777777" w:rsidR="0055546E" w:rsidRDefault="0055546E" w:rsidP="0055546E">
            <w:pPr>
              <w:rPr>
                <w:rFonts w:ascii="Calibri" w:hAnsi="Calibri" w:cs="Calibri"/>
                <w:sz w:val="22"/>
                <w:szCs w:val="22"/>
              </w:rPr>
            </w:pPr>
            <w:r>
              <w:rPr>
                <w:rFonts w:ascii="Calibri" w:hAnsi="Calibri" w:cs="Calibri"/>
                <w:sz w:val="22"/>
                <w:szCs w:val="22"/>
              </w:rPr>
              <w:t xml:space="preserve">De indeling of groepering van resultaten van zaken van hetzelfde ZAAKTYPE naar hun aard i.c.m. de aard van het object waarop de zaak betrekking heeft. </w:t>
            </w:r>
          </w:p>
        </w:tc>
      </w:tr>
      <w:tr w:rsidR="0055546E" w14:paraId="4D7969A0" w14:textId="77777777" w:rsidTr="0055546E">
        <w:trPr>
          <w:tblCellSpacing w:w="15" w:type="dxa"/>
        </w:trPr>
        <w:tc>
          <w:tcPr>
            <w:tcW w:w="1500" w:type="pct"/>
            <w:tcBorders>
              <w:top w:val="nil"/>
              <w:left w:val="nil"/>
              <w:bottom w:val="nil"/>
              <w:right w:val="nil"/>
            </w:tcBorders>
            <w:hideMark/>
          </w:tcPr>
          <w:p w14:paraId="01D1663D"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94BD6B9"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75F8EFC6" w14:textId="77777777" w:rsidTr="0055546E">
        <w:trPr>
          <w:tblCellSpacing w:w="15" w:type="dxa"/>
        </w:trPr>
        <w:tc>
          <w:tcPr>
            <w:tcW w:w="1500" w:type="pct"/>
            <w:tcBorders>
              <w:top w:val="nil"/>
              <w:left w:val="nil"/>
              <w:bottom w:val="nil"/>
              <w:right w:val="nil"/>
            </w:tcBorders>
            <w:hideMark/>
          </w:tcPr>
          <w:p w14:paraId="45D5F79E"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C892FBB" w14:textId="77777777" w:rsidR="0055546E" w:rsidRDefault="0055546E" w:rsidP="0055546E">
            <w:pPr>
              <w:rPr>
                <w:rFonts w:ascii="Calibri" w:hAnsi="Calibri" w:cs="Calibri"/>
                <w:sz w:val="22"/>
                <w:szCs w:val="22"/>
              </w:rPr>
            </w:pPr>
            <w:r>
              <w:rPr>
                <w:rFonts w:ascii="Calibri" w:hAnsi="Calibri" w:cs="Calibri"/>
                <w:sz w:val="22"/>
                <w:szCs w:val="22"/>
              </w:rPr>
              <w:t>1 juli 2012</w:t>
            </w:r>
          </w:p>
        </w:tc>
      </w:tr>
      <w:tr w:rsidR="0055546E" w14:paraId="7EFFE118" w14:textId="77777777" w:rsidTr="0055546E">
        <w:trPr>
          <w:tblCellSpacing w:w="15" w:type="dxa"/>
        </w:trPr>
        <w:tc>
          <w:tcPr>
            <w:tcW w:w="1500" w:type="pct"/>
            <w:tcBorders>
              <w:top w:val="nil"/>
              <w:left w:val="nil"/>
              <w:bottom w:val="nil"/>
              <w:right w:val="nil"/>
            </w:tcBorders>
            <w:hideMark/>
          </w:tcPr>
          <w:p w14:paraId="6A136CC6"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640CCDD" w14:textId="77777777" w:rsidR="0055546E" w:rsidRDefault="0055546E" w:rsidP="0055546E">
            <w:pPr>
              <w:rPr>
                <w:rFonts w:ascii="Calibri" w:hAnsi="Calibri" w:cs="Calibri"/>
                <w:sz w:val="22"/>
                <w:szCs w:val="22"/>
              </w:rPr>
            </w:pPr>
            <w:r>
              <w:rPr>
                <w:rFonts w:ascii="Calibri" w:hAnsi="Calibri" w:cs="Calibri"/>
                <w:sz w:val="22"/>
                <w:szCs w:val="22"/>
              </w:rPr>
              <w:t>Resultaattypeomschrijving Procesobjectaard, RESULTAATTYPE is relevant voor ZAAKTYPE</w:t>
            </w:r>
          </w:p>
        </w:tc>
      </w:tr>
      <w:tr w:rsidR="0055546E" w14:paraId="31482603" w14:textId="77777777" w:rsidTr="0055546E">
        <w:trPr>
          <w:tblCellSpacing w:w="15" w:type="dxa"/>
        </w:trPr>
        <w:tc>
          <w:tcPr>
            <w:tcW w:w="1500" w:type="pct"/>
            <w:tcBorders>
              <w:top w:val="nil"/>
              <w:left w:val="nil"/>
              <w:bottom w:val="nil"/>
              <w:right w:val="nil"/>
            </w:tcBorders>
            <w:hideMark/>
          </w:tcPr>
          <w:p w14:paraId="396B595E"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6504A88" w14:textId="77777777" w:rsidR="0055546E" w:rsidRDefault="0055546E" w:rsidP="0055546E">
            <w:pPr>
              <w:rPr>
                <w:rFonts w:ascii="Calibri" w:hAnsi="Calibri" w:cs="Calibri"/>
                <w:sz w:val="22"/>
                <w:szCs w:val="22"/>
              </w:rPr>
            </w:pPr>
          </w:p>
        </w:tc>
      </w:tr>
      <w:tr w:rsidR="0055546E" w14:paraId="343CAD8E" w14:textId="77777777" w:rsidTr="0055546E">
        <w:trPr>
          <w:tblCellSpacing w:w="15" w:type="dxa"/>
        </w:trPr>
        <w:tc>
          <w:tcPr>
            <w:tcW w:w="1500" w:type="pct"/>
            <w:tcBorders>
              <w:top w:val="nil"/>
              <w:left w:val="nil"/>
              <w:bottom w:val="nil"/>
              <w:right w:val="nil"/>
            </w:tcBorders>
            <w:hideMark/>
          </w:tcPr>
          <w:p w14:paraId="37E71C6E"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83A6B8C" w14:textId="77777777" w:rsidR="0055546E" w:rsidRDefault="0055546E" w:rsidP="0055546E">
            <w:pPr>
              <w:rPr>
                <w:rFonts w:ascii="Calibri" w:hAnsi="Calibri" w:cs="Calibri"/>
                <w:sz w:val="22"/>
                <w:szCs w:val="22"/>
              </w:rPr>
            </w:pPr>
          </w:p>
        </w:tc>
      </w:tr>
      <w:tr w:rsidR="0055546E" w14:paraId="39D7E578" w14:textId="77777777" w:rsidTr="0055546E">
        <w:trPr>
          <w:tblCellSpacing w:w="15" w:type="dxa"/>
        </w:trPr>
        <w:tc>
          <w:tcPr>
            <w:tcW w:w="1500" w:type="pct"/>
            <w:tcBorders>
              <w:top w:val="nil"/>
              <w:left w:val="nil"/>
              <w:bottom w:val="nil"/>
              <w:right w:val="nil"/>
            </w:tcBorders>
            <w:hideMark/>
          </w:tcPr>
          <w:p w14:paraId="16DAF64F"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927E061" w14:textId="77777777" w:rsidR="0055546E" w:rsidRDefault="0055546E" w:rsidP="0055546E">
            <w:pPr>
              <w:rPr>
                <w:rFonts w:ascii="Calibri" w:hAnsi="Calibri" w:cs="Calibri"/>
                <w:sz w:val="22"/>
                <w:szCs w:val="22"/>
              </w:rPr>
            </w:pPr>
            <w:r>
              <w:rPr>
                <w:rFonts w:ascii="Calibri" w:hAnsi="Calibri" w:cs="Calibri"/>
                <w:sz w:val="22"/>
                <w:szCs w:val="22"/>
              </w:rPr>
              <w:t>Nee</w:t>
            </w:r>
          </w:p>
        </w:tc>
      </w:tr>
    </w:tbl>
    <w:p w14:paraId="2A8B0C94"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2B1B7810" w14:textId="77777777" w:rsidTr="0055546E">
        <w:trPr>
          <w:tblCellSpacing w:w="15" w:type="dxa"/>
        </w:trPr>
        <w:tc>
          <w:tcPr>
            <w:tcW w:w="1500" w:type="pct"/>
            <w:tcBorders>
              <w:top w:val="nil"/>
              <w:left w:val="nil"/>
              <w:bottom w:val="nil"/>
              <w:right w:val="nil"/>
            </w:tcBorders>
            <w:hideMark/>
          </w:tcPr>
          <w:p w14:paraId="336E5764"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57D9C465" w14:textId="77777777" w:rsidR="0055546E" w:rsidRDefault="0055546E" w:rsidP="0055546E">
      <w:pPr>
        <w:rPr>
          <w:rFonts w:ascii="Calibri" w:hAnsi="Calibri" w:cs="Calibri"/>
          <w:vanish/>
          <w:sz w:val="22"/>
          <w:szCs w:val="22"/>
        </w:rPr>
      </w:pP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5"/>
        <w:gridCol w:w="2428"/>
        <w:gridCol w:w="3304"/>
        <w:gridCol w:w="2552"/>
        <w:gridCol w:w="745"/>
      </w:tblGrid>
      <w:tr w:rsidR="0055546E" w14:paraId="4D3EEB52" w14:textId="77777777" w:rsidTr="008A6FF5">
        <w:trPr>
          <w:tblCellSpacing w:w="15" w:type="dxa"/>
        </w:trPr>
        <w:tc>
          <w:tcPr>
            <w:tcW w:w="80" w:type="dxa"/>
            <w:tcBorders>
              <w:top w:val="nil"/>
              <w:left w:val="nil"/>
              <w:bottom w:val="nil"/>
              <w:right w:val="nil"/>
            </w:tcBorders>
            <w:hideMark/>
          </w:tcPr>
          <w:p w14:paraId="58503493" w14:textId="77777777" w:rsidR="0055546E" w:rsidRDefault="0055546E" w:rsidP="0055546E">
            <w:pPr>
              <w:rPr>
                <w:rFonts w:ascii="Calibri" w:hAnsi="Calibri" w:cs="Calibri"/>
                <w:sz w:val="22"/>
                <w:szCs w:val="22"/>
              </w:rPr>
            </w:pPr>
          </w:p>
        </w:tc>
        <w:tc>
          <w:tcPr>
            <w:tcW w:w="2398" w:type="dxa"/>
            <w:tcBorders>
              <w:top w:val="nil"/>
              <w:left w:val="nil"/>
              <w:bottom w:val="nil"/>
              <w:right w:val="nil"/>
            </w:tcBorders>
            <w:hideMark/>
          </w:tcPr>
          <w:p w14:paraId="17FDDC19"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3274" w:type="dxa"/>
            <w:tcBorders>
              <w:top w:val="nil"/>
              <w:left w:val="nil"/>
              <w:bottom w:val="nil"/>
              <w:right w:val="nil"/>
            </w:tcBorders>
            <w:hideMark/>
          </w:tcPr>
          <w:p w14:paraId="00F165C1"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2522" w:type="dxa"/>
            <w:tcBorders>
              <w:top w:val="nil"/>
              <w:left w:val="nil"/>
              <w:bottom w:val="nil"/>
              <w:right w:val="nil"/>
            </w:tcBorders>
            <w:hideMark/>
          </w:tcPr>
          <w:p w14:paraId="47D95935"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700" w:type="dxa"/>
            <w:tcBorders>
              <w:top w:val="nil"/>
              <w:left w:val="nil"/>
              <w:bottom w:val="nil"/>
              <w:right w:val="nil"/>
            </w:tcBorders>
            <w:hideMark/>
          </w:tcPr>
          <w:p w14:paraId="784013A7"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4F2E441D" w14:textId="77777777" w:rsidTr="008A6FF5">
        <w:trPr>
          <w:tblCellSpacing w:w="15" w:type="dxa"/>
        </w:trPr>
        <w:tc>
          <w:tcPr>
            <w:tcW w:w="80" w:type="dxa"/>
            <w:tcBorders>
              <w:top w:val="nil"/>
              <w:left w:val="nil"/>
              <w:bottom w:val="nil"/>
              <w:right w:val="nil"/>
            </w:tcBorders>
            <w:hideMark/>
          </w:tcPr>
          <w:p w14:paraId="01D69A2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20E4C38E" w14:textId="77777777" w:rsidR="0055546E" w:rsidRDefault="0055546E" w:rsidP="0055546E">
            <w:pPr>
              <w:rPr>
                <w:rFonts w:ascii="Calibri" w:hAnsi="Calibri" w:cs="Calibri"/>
                <w:sz w:val="22"/>
                <w:szCs w:val="22"/>
              </w:rPr>
            </w:pPr>
            <w:r>
              <w:rPr>
                <w:rFonts w:ascii="Calibri" w:hAnsi="Calibri" w:cs="Calibri"/>
                <w:sz w:val="22"/>
                <w:szCs w:val="22"/>
              </w:rPr>
              <w:t xml:space="preserve">Resultaattypeomschrijving </w:t>
            </w:r>
          </w:p>
        </w:tc>
        <w:tc>
          <w:tcPr>
            <w:tcW w:w="3274" w:type="dxa"/>
            <w:tcBorders>
              <w:top w:val="nil"/>
              <w:left w:val="nil"/>
              <w:bottom w:val="nil"/>
              <w:right w:val="nil"/>
            </w:tcBorders>
            <w:hideMark/>
          </w:tcPr>
          <w:p w14:paraId="032EDBF5" w14:textId="77777777" w:rsidR="0055546E" w:rsidRDefault="0055546E" w:rsidP="0055546E">
            <w:pPr>
              <w:rPr>
                <w:rFonts w:ascii="Calibri" w:hAnsi="Calibri" w:cs="Calibri"/>
                <w:sz w:val="22"/>
                <w:szCs w:val="22"/>
              </w:rPr>
            </w:pPr>
            <w:r>
              <w:rPr>
                <w:rFonts w:ascii="Calibri" w:hAnsi="Calibri" w:cs="Calibri"/>
                <w:sz w:val="22"/>
                <w:szCs w:val="22"/>
              </w:rPr>
              <w:t>Omschrijving van de aard van resultaten van het RESULTAATTYPE.</w:t>
            </w:r>
          </w:p>
        </w:tc>
        <w:tc>
          <w:tcPr>
            <w:tcW w:w="2522" w:type="dxa"/>
            <w:tcBorders>
              <w:top w:val="nil"/>
              <w:left w:val="nil"/>
              <w:bottom w:val="nil"/>
              <w:right w:val="nil"/>
            </w:tcBorders>
            <w:hideMark/>
          </w:tcPr>
          <w:p w14:paraId="37B9076B"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700" w:type="dxa"/>
            <w:tcBorders>
              <w:top w:val="nil"/>
              <w:left w:val="nil"/>
              <w:bottom w:val="nil"/>
              <w:right w:val="nil"/>
            </w:tcBorders>
            <w:hideMark/>
          </w:tcPr>
          <w:p w14:paraId="505E5D4D"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A03D897" w14:textId="77777777" w:rsidTr="008A6FF5">
        <w:trPr>
          <w:tblCellSpacing w:w="15" w:type="dxa"/>
        </w:trPr>
        <w:tc>
          <w:tcPr>
            <w:tcW w:w="80" w:type="dxa"/>
            <w:tcBorders>
              <w:top w:val="nil"/>
              <w:left w:val="nil"/>
              <w:bottom w:val="nil"/>
              <w:right w:val="nil"/>
            </w:tcBorders>
            <w:hideMark/>
          </w:tcPr>
          <w:p w14:paraId="3CF7F10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0EE5F030" w14:textId="77777777" w:rsidR="0055546E" w:rsidRDefault="0055546E" w:rsidP="0055546E">
            <w:pPr>
              <w:rPr>
                <w:rFonts w:ascii="Calibri" w:hAnsi="Calibri" w:cs="Calibri"/>
                <w:sz w:val="22"/>
                <w:szCs w:val="22"/>
              </w:rPr>
            </w:pPr>
            <w:r>
              <w:rPr>
                <w:rFonts w:ascii="Calibri" w:hAnsi="Calibri" w:cs="Calibri"/>
                <w:sz w:val="22"/>
                <w:szCs w:val="22"/>
              </w:rPr>
              <w:t xml:space="preserve">Procesobjectaard </w:t>
            </w:r>
          </w:p>
        </w:tc>
        <w:tc>
          <w:tcPr>
            <w:tcW w:w="3274" w:type="dxa"/>
            <w:tcBorders>
              <w:top w:val="nil"/>
              <w:left w:val="nil"/>
              <w:bottom w:val="nil"/>
              <w:right w:val="nil"/>
            </w:tcBorders>
            <w:hideMark/>
          </w:tcPr>
          <w:p w14:paraId="263C0ABA" w14:textId="77777777" w:rsidR="0055546E" w:rsidRDefault="0055546E" w:rsidP="0055546E">
            <w:pPr>
              <w:rPr>
                <w:rFonts w:ascii="Calibri" w:hAnsi="Calibri" w:cs="Calibri"/>
                <w:sz w:val="22"/>
                <w:szCs w:val="22"/>
              </w:rPr>
            </w:pPr>
            <w:r>
              <w:rPr>
                <w:rFonts w:ascii="Calibri" w:hAnsi="Calibri" w:cs="Calibri"/>
                <w:sz w:val="22"/>
                <w:szCs w:val="22"/>
              </w:rPr>
              <w:t xml:space="preserve">Omschrijving van het object, subject of gebeurtenis waarop, vanuit archiveringsoptiek, het resultaattype bij zaken van dit type betrekking heeft. </w:t>
            </w:r>
          </w:p>
        </w:tc>
        <w:tc>
          <w:tcPr>
            <w:tcW w:w="2522" w:type="dxa"/>
            <w:tcBorders>
              <w:top w:val="nil"/>
              <w:left w:val="nil"/>
              <w:bottom w:val="nil"/>
              <w:right w:val="nil"/>
            </w:tcBorders>
            <w:hideMark/>
          </w:tcPr>
          <w:p w14:paraId="68743844" w14:textId="77777777" w:rsidR="0055546E" w:rsidRDefault="0055546E" w:rsidP="0055546E">
            <w:pPr>
              <w:rPr>
                <w:rFonts w:ascii="Calibri" w:hAnsi="Calibri" w:cs="Calibri"/>
                <w:sz w:val="22"/>
                <w:szCs w:val="22"/>
              </w:rPr>
            </w:pPr>
            <w:r>
              <w:rPr>
                <w:rFonts w:ascii="Calibri" w:hAnsi="Calibri" w:cs="Calibri"/>
                <w:sz w:val="22"/>
                <w:szCs w:val="22"/>
              </w:rPr>
              <w:t xml:space="preserve">AN200 </w:t>
            </w:r>
          </w:p>
        </w:tc>
        <w:tc>
          <w:tcPr>
            <w:tcW w:w="700" w:type="dxa"/>
            <w:tcBorders>
              <w:top w:val="nil"/>
              <w:left w:val="nil"/>
              <w:bottom w:val="nil"/>
              <w:right w:val="nil"/>
            </w:tcBorders>
            <w:hideMark/>
          </w:tcPr>
          <w:p w14:paraId="4D9F797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E822FDD" w14:textId="77777777" w:rsidTr="008A6FF5">
        <w:trPr>
          <w:tblCellSpacing w:w="15" w:type="dxa"/>
        </w:trPr>
        <w:tc>
          <w:tcPr>
            <w:tcW w:w="80" w:type="dxa"/>
            <w:tcBorders>
              <w:top w:val="nil"/>
              <w:left w:val="nil"/>
              <w:bottom w:val="nil"/>
              <w:right w:val="nil"/>
            </w:tcBorders>
            <w:hideMark/>
          </w:tcPr>
          <w:p w14:paraId="00991D8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0D0F9E71" w14:textId="77777777" w:rsidR="0055546E" w:rsidRDefault="0055546E" w:rsidP="0055546E">
            <w:pPr>
              <w:rPr>
                <w:rFonts w:ascii="Calibri" w:hAnsi="Calibri" w:cs="Calibri"/>
                <w:sz w:val="22"/>
                <w:szCs w:val="22"/>
              </w:rPr>
            </w:pPr>
            <w:r>
              <w:rPr>
                <w:rFonts w:ascii="Calibri" w:hAnsi="Calibri" w:cs="Calibri"/>
                <w:sz w:val="22"/>
                <w:szCs w:val="22"/>
              </w:rPr>
              <w:t xml:space="preserve">Archiefnominatie </w:t>
            </w:r>
          </w:p>
        </w:tc>
        <w:tc>
          <w:tcPr>
            <w:tcW w:w="3274" w:type="dxa"/>
            <w:tcBorders>
              <w:top w:val="nil"/>
              <w:left w:val="nil"/>
              <w:bottom w:val="nil"/>
              <w:right w:val="nil"/>
            </w:tcBorders>
            <w:hideMark/>
          </w:tcPr>
          <w:p w14:paraId="2B3DFDF7" w14:textId="77777777" w:rsidR="0055546E" w:rsidRDefault="0055546E" w:rsidP="0055546E">
            <w:pPr>
              <w:rPr>
                <w:rFonts w:ascii="Calibri" w:hAnsi="Calibri" w:cs="Calibri"/>
                <w:sz w:val="22"/>
                <w:szCs w:val="22"/>
              </w:rPr>
            </w:pPr>
            <w:r>
              <w:rPr>
                <w:rFonts w:ascii="Calibri" w:hAnsi="Calibri" w:cs="Calibri"/>
                <w:sz w:val="22"/>
                <w:szCs w:val="22"/>
              </w:rPr>
              <w:t xml:space="preserve">Aanduiding die aangeeft of ZAAKen met een resultaat van dit RESULTAATTYPE blijvend moeten worden bewaard of (op termijn) moeten worden vernietigd . </w:t>
            </w:r>
          </w:p>
        </w:tc>
        <w:tc>
          <w:tcPr>
            <w:tcW w:w="2522" w:type="dxa"/>
            <w:tcBorders>
              <w:top w:val="nil"/>
              <w:left w:val="nil"/>
              <w:bottom w:val="nil"/>
              <w:right w:val="nil"/>
            </w:tcBorders>
            <w:hideMark/>
          </w:tcPr>
          <w:p w14:paraId="0444B275" w14:textId="77777777" w:rsidR="0055546E" w:rsidRDefault="0055546E" w:rsidP="0055546E">
            <w:pPr>
              <w:rPr>
                <w:rFonts w:ascii="Calibri" w:hAnsi="Calibri" w:cs="Calibri"/>
                <w:sz w:val="22"/>
                <w:szCs w:val="22"/>
              </w:rPr>
            </w:pPr>
            <w:r>
              <w:rPr>
                <w:rFonts w:ascii="Calibri" w:hAnsi="Calibri" w:cs="Calibri"/>
                <w:sz w:val="22"/>
                <w:szCs w:val="22"/>
              </w:rPr>
              <w:t xml:space="preserve">archiefnominatie </w:t>
            </w:r>
          </w:p>
        </w:tc>
        <w:tc>
          <w:tcPr>
            <w:tcW w:w="700" w:type="dxa"/>
            <w:tcBorders>
              <w:top w:val="nil"/>
              <w:left w:val="nil"/>
              <w:bottom w:val="nil"/>
              <w:right w:val="nil"/>
            </w:tcBorders>
            <w:hideMark/>
          </w:tcPr>
          <w:p w14:paraId="5A7ED36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5A9432E" w14:textId="77777777" w:rsidTr="008A6FF5">
        <w:trPr>
          <w:tblCellSpacing w:w="15" w:type="dxa"/>
        </w:trPr>
        <w:tc>
          <w:tcPr>
            <w:tcW w:w="80" w:type="dxa"/>
            <w:tcBorders>
              <w:top w:val="nil"/>
              <w:left w:val="nil"/>
              <w:bottom w:val="nil"/>
              <w:right w:val="nil"/>
            </w:tcBorders>
            <w:hideMark/>
          </w:tcPr>
          <w:p w14:paraId="73730E0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1FEEB741" w14:textId="77777777" w:rsidR="0055546E" w:rsidRDefault="0055546E" w:rsidP="0055546E">
            <w:pPr>
              <w:rPr>
                <w:rFonts w:ascii="Calibri" w:hAnsi="Calibri" w:cs="Calibri"/>
                <w:sz w:val="22"/>
                <w:szCs w:val="22"/>
              </w:rPr>
            </w:pPr>
            <w:r>
              <w:rPr>
                <w:rFonts w:ascii="Calibri" w:hAnsi="Calibri" w:cs="Calibri"/>
                <w:sz w:val="22"/>
                <w:szCs w:val="22"/>
              </w:rPr>
              <w:t xml:space="preserve">Procestermijn </w:t>
            </w:r>
          </w:p>
        </w:tc>
        <w:tc>
          <w:tcPr>
            <w:tcW w:w="3274" w:type="dxa"/>
            <w:tcBorders>
              <w:top w:val="nil"/>
              <w:left w:val="nil"/>
              <w:bottom w:val="nil"/>
              <w:right w:val="nil"/>
            </w:tcBorders>
            <w:hideMark/>
          </w:tcPr>
          <w:p w14:paraId="23F90AD0" w14:textId="77777777" w:rsidR="0055546E" w:rsidRDefault="0055546E" w:rsidP="0055546E">
            <w:pPr>
              <w:rPr>
                <w:rFonts w:ascii="Calibri" w:hAnsi="Calibri" w:cs="Calibri"/>
                <w:sz w:val="22"/>
                <w:szCs w:val="22"/>
              </w:rPr>
            </w:pPr>
            <w:r>
              <w:rPr>
                <w:rFonts w:ascii="Calibri" w:hAnsi="Calibri" w:cs="Calibri"/>
                <w:sz w:val="22"/>
                <w:szCs w:val="22"/>
              </w:rPr>
              <w:t xml:space="preserve">De periode dat het zaakdossier na afronding van de zaak actief gebruikt en/of geraadpleegd wordt ter ondersteuning van de taakuitoefening van de organisatie. </w:t>
            </w:r>
          </w:p>
        </w:tc>
        <w:tc>
          <w:tcPr>
            <w:tcW w:w="2522" w:type="dxa"/>
            <w:tcBorders>
              <w:top w:val="nil"/>
              <w:left w:val="nil"/>
              <w:bottom w:val="nil"/>
              <w:right w:val="nil"/>
            </w:tcBorders>
            <w:hideMark/>
          </w:tcPr>
          <w:p w14:paraId="24208B01" w14:textId="77777777" w:rsidR="0055546E" w:rsidRDefault="0055546E" w:rsidP="0055546E">
            <w:pPr>
              <w:rPr>
                <w:rFonts w:ascii="Calibri" w:hAnsi="Calibri" w:cs="Calibri"/>
                <w:sz w:val="22"/>
                <w:szCs w:val="22"/>
              </w:rPr>
            </w:pPr>
            <w:r>
              <w:rPr>
                <w:rFonts w:ascii="Calibri" w:hAnsi="Calibri" w:cs="Calibri"/>
                <w:sz w:val="22"/>
                <w:szCs w:val="22"/>
              </w:rPr>
              <w:t xml:space="preserve">N3 </w:t>
            </w:r>
          </w:p>
        </w:tc>
        <w:tc>
          <w:tcPr>
            <w:tcW w:w="700" w:type="dxa"/>
            <w:tcBorders>
              <w:top w:val="nil"/>
              <w:left w:val="nil"/>
              <w:bottom w:val="nil"/>
              <w:right w:val="nil"/>
            </w:tcBorders>
            <w:hideMark/>
          </w:tcPr>
          <w:p w14:paraId="0F817D1C"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806E678" w14:textId="77777777" w:rsidTr="008A6FF5">
        <w:trPr>
          <w:tblCellSpacing w:w="15" w:type="dxa"/>
        </w:trPr>
        <w:tc>
          <w:tcPr>
            <w:tcW w:w="80" w:type="dxa"/>
            <w:tcBorders>
              <w:top w:val="nil"/>
              <w:left w:val="nil"/>
              <w:bottom w:val="nil"/>
              <w:right w:val="nil"/>
            </w:tcBorders>
            <w:hideMark/>
          </w:tcPr>
          <w:p w14:paraId="79833BC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3A989204" w14:textId="77777777" w:rsidR="0055546E" w:rsidRDefault="0055546E" w:rsidP="0055546E">
            <w:pPr>
              <w:rPr>
                <w:rFonts w:ascii="Calibri" w:hAnsi="Calibri" w:cs="Calibri"/>
                <w:sz w:val="22"/>
                <w:szCs w:val="22"/>
              </w:rPr>
            </w:pPr>
            <w:r>
              <w:rPr>
                <w:rFonts w:ascii="Calibri" w:hAnsi="Calibri" w:cs="Calibri"/>
                <w:sz w:val="22"/>
                <w:szCs w:val="22"/>
              </w:rPr>
              <w:t xml:space="preserve">Archiefactietermijn </w:t>
            </w:r>
          </w:p>
        </w:tc>
        <w:tc>
          <w:tcPr>
            <w:tcW w:w="3274" w:type="dxa"/>
            <w:tcBorders>
              <w:top w:val="nil"/>
              <w:left w:val="nil"/>
              <w:bottom w:val="nil"/>
              <w:right w:val="nil"/>
            </w:tcBorders>
            <w:hideMark/>
          </w:tcPr>
          <w:p w14:paraId="0A2665C5" w14:textId="77777777" w:rsidR="0055546E" w:rsidRDefault="0055546E" w:rsidP="0055546E">
            <w:pPr>
              <w:rPr>
                <w:rFonts w:ascii="Calibri" w:hAnsi="Calibri" w:cs="Calibri"/>
                <w:sz w:val="22"/>
                <w:szCs w:val="22"/>
              </w:rPr>
            </w:pPr>
            <w:r>
              <w:rPr>
                <w:rFonts w:ascii="Calibri" w:hAnsi="Calibri" w:cs="Calibri"/>
                <w:sz w:val="22"/>
                <w:szCs w:val="22"/>
              </w:rPr>
              <w:t xml:space="preserve">De termijn, na het vervallen van het bedrjfsvoeringsbelang, waarna het zaakdossier (de ZAAK met alle bijbehorende INFORMATIEOBJECTen) van een ZAAK met een resultaat van dit RESULTAATTYPE vernietigd of overgebracht (naar een archiefbewaarplaats) moet worden. </w:t>
            </w:r>
          </w:p>
        </w:tc>
        <w:tc>
          <w:tcPr>
            <w:tcW w:w="2522" w:type="dxa"/>
            <w:tcBorders>
              <w:top w:val="nil"/>
              <w:left w:val="nil"/>
              <w:bottom w:val="nil"/>
              <w:right w:val="nil"/>
            </w:tcBorders>
            <w:hideMark/>
          </w:tcPr>
          <w:p w14:paraId="7E1AE086" w14:textId="77777777" w:rsidR="0055546E" w:rsidRDefault="0055546E" w:rsidP="0055546E">
            <w:pPr>
              <w:rPr>
                <w:rFonts w:ascii="Calibri" w:hAnsi="Calibri" w:cs="Calibri"/>
                <w:sz w:val="22"/>
                <w:szCs w:val="22"/>
              </w:rPr>
            </w:pPr>
            <w:r>
              <w:rPr>
                <w:rFonts w:ascii="Calibri" w:hAnsi="Calibri" w:cs="Calibri"/>
                <w:sz w:val="22"/>
                <w:szCs w:val="22"/>
              </w:rPr>
              <w:t xml:space="preserve">N4 </w:t>
            </w:r>
          </w:p>
        </w:tc>
        <w:tc>
          <w:tcPr>
            <w:tcW w:w="700" w:type="dxa"/>
            <w:tcBorders>
              <w:top w:val="nil"/>
              <w:left w:val="nil"/>
              <w:bottom w:val="nil"/>
              <w:right w:val="nil"/>
            </w:tcBorders>
            <w:hideMark/>
          </w:tcPr>
          <w:p w14:paraId="68246A17"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A42FD2D" w14:textId="77777777" w:rsidTr="008A6FF5">
        <w:trPr>
          <w:tblCellSpacing w:w="15" w:type="dxa"/>
        </w:trPr>
        <w:tc>
          <w:tcPr>
            <w:tcW w:w="80" w:type="dxa"/>
            <w:tcBorders>
              <w:top w:val="nil"/>
              <w:left w:val="nil"/>
              <w:bottom w:val="nil"/>
              <w:right w:val="nil"/>
            </w:tcBorders>
            <w:hideMark/>
          </w:tcPr>
          <w:p w14:paraId="1BC47BF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5BD360B5" w14:textId="77777777" w:rsidR="0055546E" w:rsidRDefault="0055546E" w:rsidP="0055546E">
            <w:pPr>
              <w:rPr>
                <w:rFonts w:ascii="Calibri" w:hAnsi="Calibri" w:cs="Calibri"/>
                <w:sz w:val="22"/>
                <w:szCs w:val="22"/>
              </w:rPr>
            </w:pPr>
            <w:r>
              <w:rPr>
                <w:rFonts w:ascii="Calibri" w:hAnsi="Calibri" w:cs="Calibri"/>
                <w:sz w:val="22"/>
                <w:szCs w:val="22"/>
              </w:rPr>
              <w:t xml:space="preserve">Datum begin geldigheid resultaattype </w:t>
            </w:r>
          </w:p>
        </w:tc>
        <w:tc>
          <w:tcPr>
            <w:tcW w:w="3274" w:type="dxa"/>
            <w:tcBorders>
              <w:top w:val="nil"/>
              <w:left w:val="nil"/>
              <w:bottom w:val="nil"/>
              <w:right w:val="nil"/>
            </w:tcBorders>
            <w:hideMark/>
          </w:tcPr>
          <w:p w14:paraId="5731D446" w14:textId="77777777" w:rsidR="0055546E" w:rsidRDefault="0055546E" w:rsidP="0055546E">
            <w:pPr>
              <w:rPr>
                <w:rFonts w:ascii="Calibri" w:hAnsi="Calibri" w:cs="Calibri"/>
                <w:sz w:val="22"/>
                <w:szCs w:val="22"/>
              </w:rPr>
            </w:pPr>
            <w:r>
              <w:rPr>
                <w:rFonts w:ascii="Calibri" w:hAnsi="Calibri" w:cs="Calibri"/>
                <w:sz w:val="22"/>
                <w:szCs w:val="22"/>
              </w:rPr>
              <w:t>De datum waarop het RESULTAATTYPE is ontstaan.</w:t>
            </w:r>
          </w:p>
        </w:tc>
        <w:tc>
          <w:tcPr>
            <w:tcW w:w="2522" w:type="dxa"/>
            <w:tcBorders>
              <w:top w:val="nil"/>
              <w:left w:val="nil"/>
              <w:bottom w:val="nil"/>
              <w:right w:val="nil"/>
            </w:tcBorders>
            <w:hideMark/>
          </w:tcPr>
          <w:p w14:paraId="2DA95713"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700" w:type="dxa"/>
            <w:tcBorders>
              <w:top w:val="nil"/>
              <w:left w:val="nil"/>
              <w:bottom w:val="nil"/>
              <w:right w:val="nil"/>
            </w:tcBorders>
            <w:hideMark/>
          </w:tcPr>
          <w:p w14:paraId="547E3EF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C3A1E24" w14:textId="77777777" w:rsidTr="008A6FF5">
        <w:trPr>
          <w:tblCellSpacing w:w="15" w:type="dxa"/>
        </w:trPr>
        <w:tc>
          <w:tcPr>
            <w:tcW w:w="80" w:type="dxa"/>
            <w:tcBorders>
              <w:top w:val="nil"/>
              <w:left w:val="nil"/>
              <w:bottom w:val="nil"/>
              <w:right w:val="nil"/>
            </w:tcBorders>
            <w:hideMark/>
          </w:tcPr>
          <w:p w14:paraId="46F7609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1B41785E" w14:textId="77777777" w:rsidR="0055546E" w:rsidRDefault="0055546E" w:rsidP="0055546E">
            <w:pPr>
              <w:rPr>
                <w:rFonts w:ascii="Calibri" w:hAnsi="Calibri" w:cs="Calibri"/>
                <w:sz w:val="22"/>
                <w:szCs w:val="22"/>
              </w:rPr>
            </w:pPr>
            <w:r>
              <w:rPr>
                <w:rFonts w:ascii="Calibri" w:hAnsi="Calibri" w:cs="Calibri"/>
                <w:sz w:val="22"/>
                <w:szCs w:val="22"/>
              </w:rPr>
              <w:t xml:space="preserve">Datum einde geldigheid resultaattype </w:t>
            </w:r>
          </w:p>
        </w:tc>
        <w:tc>
          <w:tcPr>
            <w:tcW w:w="3274" w:type="dxa"/>
            <w:tcBorders>
              <w:top w:val="nil"/>
              <w:left w:val="nil"/>
              <w:bottom w:val="nil"/>
              <w:right w:val="nil"/>
            </w:tcBorders>
            <w:hideMark/>
          </w:tcPr>
          <w:p w14:paraId="39B37D20" w14:textId="77777777" w:rsidR="0055546E" w:rsidRDefault="0055546E" w:rsidP="0055546E">
            <w:pPr>
              <w:rPr>
                <w:rFonts w:ascii="Calibri" w:hAnsi="Calibri" w:cs="Calibri"/>
                <w:sz w:val="22"/>
                <w:szCs w:val="22"/>
              </w:rPr>
            </w:pPr>
            <w:r>
              <w:rPr>
                <w:rFonts w:ascii="Calibri" w:hAnsi="Calibri" w:cs="Calibri"/>
                <w:sz w:val="22"/>
                <w:szCs w:val="22"/>
              </w:rPr>
              <w:t>De datum waarop het RESULTAATTYPE is opgeheven.</w:t>
            </w:r>
          </w:p>
        </w:tc>
        <w:tc>
          <w:tcPr>
            <w:tcW w:w="2522" w:type="dxa"/>
            <w:tcBorders>
              <w:top w:val="nil"/>
              <w:left w:val="nil"/>
              <w:bottom w:val="nil"/>
              <w:right w:val="nil"/>
            </w:tcBorders>
            <w:hideMark/>
          </w:tcPr>
          <w:p w14:paraId="35D3F956"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700" w:type="dxa"/>
            <w:tcBorders>
              <w:top w:val="nil"/>
              <w:left w:val="nil"/>
              <w:bottom w:val="nil"/>
              <w:right w:val="nil"/>
            </w:tcBorders>
            <w:hideMark/>
          </w:tcPr>
          <w:p w14:paraId="2011216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1F2728E" w14:textId="77777777" w:rsidTr="008A6FF5">
        <w:trPr>
          <w:tblCellSpacing w:w="15" w:type="dxa"/>
        </w:trPr>
        <w:tc>
          <w:tcPr>
            <w:tcW w:w="80" w:type="dxa"/>
            <w:tcBorders>
              <w:top w:val="nil"/>
              <w:left w:val="nil"/>
              <w:bottom w:val="nil"/>
              <w:right w:val="nil"/>
            </w:tcBorders>
            <w:hideMark/>
          </w:tcPr>
          <w:p w14:paraId="6CA322B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4978C0CB" w14:textId="77777777" w:rsidR="0055546E" w:rsidRDefault="0055546E" w:rsidP="0055546E">
            <w:pPr>
              <w:rPr>
                <w:rFonts w:ascii="Calibri" w:hAnsi="Calibri" w:cs="Calibri"/>
                <w:sz w:val="22"/>
                <w:szCs w:val="22"/>
              </w:rPr>
            </w:pPr>
            <w:r>
              <w:rPr>
                <w:rFonts w:ascii="Calibri" w:hAnsi="Calibri" w:cs="Calibri"/>
                <w:sz w:val="22"/>
                <w:szCs w:val="22"/>
              </w:rPr>
              <w:t xml:space="preserve">/Verplicht zaakobjecttype RESULTAATTYPE : </w:t>
            </w:r>
          </w:p>
        </w:tc>
        <w:tc>
          <w:tcPr>
            <w:tcW w:w="3274" w:type="dxa"/>
            <w:tcBorders>
              <w:top w:val="nil"/>
              <w:left w:val="nil"/>
              <w:bottom w:val="nil"/>
              <w:right w:val="nil"/>
            </w:tcBorders>
            <w:hideMark/>
          </w:tcPr>
          <w:p w14:paraId="388909A2" w14:textId="77777777" w:rsidR="0055546E" w:rsidRDefault="0055546E" w:rsidP="0055546E">
            <w:pPr>
              <w:rPr>
                <w:rFonts w:ascii="Calibri" w:hAnsi="Calibri" w:cs="Calibri"/>
                <w:sz w:val="22"/>
                <w:szCs w:val="22"/>
              </w:rPr>
            </w:pPr>
            <w:r>
              <w:rPr>
                <w:rFonts w:ascii="Calibri" w:hAnsi="Calibri" w:cs="Calibri"/>
                <w:sz w:val="22"/>
                <w:szCs w:val="22"/>
              </w:rPr>
              <w:t xml:space="preserve">De ZAAKOBJECTTYPEn die verplicht gerelateerd moeten zijn aan een ZAAK voordat een resultaat van dit RESULTAATTYPE bij die ZAAK kan worden gezet. </w:t>
            </w:r>
          </w:p>
        </w:tc>
        <w:tc>
          <w:tcPr>
            <w:tcW w:w="2522" w:type="dxa"/>
            <w:tcBorders>
              <w:top w:val="nil"/>
              <w:left w:val="nil"/>
              <w:bottom w:val="nil"/>
              <w:right w:val="nil"/>
            </w:tcBorders>
            <w:hideMark/>
          </w:tcPr>
          <w:p w14:paraId="7C43562D" w14:textId="77777777" w:rsidR="0055546E" w:rsidRDefault="0055546E" w:rsidP="0055546E">
            <w:pPr>
              <w:rPr>
                <w:rFonts w:ascii="Calibri" w:hAnsi="Calibri" w:cs="Calibri"/>
                <w:sz w:val="22"/>
                <w:szCs w:val="22"/>
              </w:rPr>
            </w:pPr>
          </w:p>
        </w:tc>
        <w:tc>
          <w:tcPr>
            <w:tcW w:w="700" w:type="dxa"/>
            <w:tcBorders>
              <w:top w:val="nil"/>
              <w:left w:val="nil"/>
              <w:bottom w:val="nil"/>
              <w:right w:val="nil"/>
            </w:tcBorders>
            <w:hideMark/>
          </w:tcPr>
          <w:p w14:paraId="3E4E03BE" w14:textId="77777777" w:rsidR="0055546E" w:rsidRDefault="0055546E" w:rsidP="0055546E">
            <w:pPr>
              <w:rPr>
                <w:rFonts w:ascii="Calibri" w:hAnsi="Calibri" w:cs="Calibri"/>
                <w:sz w:val="22"/>
                <w:szCs w:val="22"/>
              </w:rPr>
            </w:pPr>
            <w:r>
              <w:rPr>
                <w:rFonts w:ascii="Calibri" w:hAnsi="Calibri" w:cs="Calibri"/>
                <w:sz w:val="22"/>
                <w:szCs w:val="22"/>
              </w:rPr>
              <w:t xml:space="preserve">0 .. * </w:t>
            </w:r>
          </w:p>
        </w:tc>
      </w:tr>
      <w:tr w:rsidR="0055546E" w14:paraId="03BDE0B2" w14:textId="77777777" w:rsidTr="008A6FF5">
        <w:trPr>
          <w:tblCellSpacing w:w="15" w:type="dxa"/>
        </w:trPr>
        <w:tc>
          <w:tcPr>
            <w:tcW w:w="80" w:type="dxa"/>
            <w:tcBorders>
              <w:top w:val="nil"/>
              <w:left w:val="nil"/>
              <w:bottom w:val="nil"/>
              <w:right w:val="nil"/>
            </w:tcBorders>
            <w:hideMark/>
          </w:tcPr>
          <w:p w14:paraId="5D2185F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6A1CCFB5" w14:textId="77777777" w:rsidR="0055546E" w:rsidRDefault="0055546E" w:rsidP="0055546E">
            <w:pPr>
              <w:rPr>
                <w:rFonts w:ascii="Calibri" w:hAnsi="Calibri" w:cs="Calibri"/>
                <w:sz w:val="22"/>
                <w:szCs w:val="22"/>
              </w:rPr>
            </w:pPr>
            <w:r>
              <w:rPr>
                <w:rFonts w:ascii="Calibri" w:hAnsi="Calibri" w:cs="Calibri"/>
                <w:sz w:val="22"/>
                <w:szCs w:val="22"/>
              </w:rPr>
              <w:t xml:space="preserve">- Objecttype </w:t>
            </w:r>
          </w:p>
        </w:tc>
        <w:tc>
          <w:tcPr>
            <w:tcW w:w="3274" w:type="dxa"/>
            <w:tcBorders>
              <w:top w:val="nil"/>
              <w:left w:val="nil"/>
              <w:bottom w:val="nil"/>
              <w:right w:val="nil"/>
            </w:tcBorders>
            <w:hideMark/>
          </w:tcPr>
          <w:p w14:paraId="6E594C6F" w14:textId="77777777" w:rsidR="0055546E" w:rsidRDefault="0055546E" w:rsidP="0055546E">
            <w:pPr>
              <w:rPr>
                <w:rFonts w:ascii="Calibri" w:hAnsi="Calibri" w:cs="Calibri"/>
                <w:sz w:val="22"/>
                <w:szCs w:val="22"/>
              </w:rPr>
            </w:pPr>
            <w:r>
              <w:rPr>
                <w:rFonts w:ascii="Calibri" w:hAnsi="Calibri" w:cs="Calibri"/>
                <w:sz w:val="22"/>
                <w:szCs w:val="22"/>
              </w:rPr>
              <w:t>De naam van het objecttype waarop zaken van het gerelateerde ZAAKTYPE betrekking hebben.</w:t>
            </w:r>
          </w:p>
        </w:tc>
        <w:tc>
          <w:tcPr>
            <w:tcW w:w="2522" w:type="dxa"/>
            <w:tcBorders>
              <w:top w:val="nil"/>
              <w:left w:val="nil"/>
              <w:bottom w:val="nil"/>
              <w:right w:val="nil"/>
            </w:tcBorders>
            <w:hideMark/>
          </w:tcPr>
          <w:p w14:paraId="72D63DED" w14:textId="77777777" w:rsidR="0055546E" w:rsidRDefault="0055546E" w:rsidP="0055546E">
            <w:pPr>
              <w:rPr>
                <w:rFonts w:ascii="Calibri" w:hAnsi="Calibri" w:cs="Calibri"/>
                <w:sz w:val="22"/>
                <w:szCs w:val="22"/>
              </w:rPr>
            </w:pPr>
            <w:r>
              <w:rPr>
                <w:rFonts w:ascii="Calibri" w:hAnsi="Calibri" w:cs="Calibri"/>
                <w:sz w:val="22"/>
                <w:szCs w:val="22"/>
              </w:rPr>
              <w:t xml:space="preserve">AN50 </w:t>
            </w:r>
          </w:p>
        </w:tc>
        <w:tc>
          <w:tcPr>
            <w:tcW w:w="700" w:type="dxa"/>
            <w:tcBorders>
              <w:top w:val="nil"/>
              <w:left w:val="nil"/>
              <w:bottom w:val="nil"/>
              <w:right w:val="nil"/>
            </w:tcBorders>
            <w:hideMark/>
          </w:tcPr>
          <w:p w14:paraId="201293D4"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4B63E2D" w14:textId="77777777" w:rsidTr="008A6FF5">
        <w:trPr>
          <w:tblCellSpacing w:w="15" w:type="dxa"/>
        </w:trPr>
        <w:tc>
          <w:tcPr>
            <w:tcW w:w="80" w:type="dxa"/>
            <w:tcBorders>
              <w:top w:val="nil"/>
              <w:left w:val="nil"/>
              <w:bottom w:val="nil"/>
              <w:right w:val="nil"/>
            </w:tcBorders>
            <w:hideMark/>
          </w:tcPr>
          <w:p w14:paraId="2661B46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0D51AB0F" w14:textId="77777777" w:rsidR="0055546E" w:rsidRDefault="0055546E" w:rsidP="0055546E">
            <w:pPr>
              <w:rPr>
                <w:rFonts w:ascii="Calibri" w:hAnsi="Calibri" w:cs="Calibri"/>
                <w:sz w:val="22"/>
                <w:szCs w:val="22"/>
              </w:rPr>
            </w:pPr>
            <w:r>
              <w:rPr>
                <w:rFonts w:ascii="Calibri" w:hAnsi="Calibri" w:cs="Calibri"/>
                <w:sz w:val="22"/>
                <w:szCs w:val="22"/>
              </w:rPr>
              <w:t xml:space="preserve">- Ander objecttype </w:t>
            </w:r>
          </w:p>
        </w:tc>
        <w:tc>
          <w:tcPr>
            <w:tcW w:w="3274" w:type="dxa"/>
            <w:tcBorders>
              <w:top w:val="nil"/>
              <w:left w:val="nil"/>
              <w:bottom w:val="nil"/>
              <w:right w:val="nil"/>
            </w:tcBorders>
            <w:hideMark/>
          </w:tcPr>
          <w:p w14:paraId="111C0C4F" w14:textId="77777777" w:rsidR="0055546E" w:rsidRDefault="0055546E" w:rsidP="0055546E">
            <w:pPr>
              <w:rPr>
                <w:rFonts w:ascii="Calibri" w:hAnsi="Calibri" w:cs="Calibri"/>
                <w:sz w:val="22"/>
                <w:szCs w:val="22"/>
              </w:rPr>
            </w:pPr>
            <w:r>
              <w:rPr>
                <w:rFonts w:ascii="Calibri" w:hAnsi="Calibri" w:cs="Calibri"/>
                <w:sz w:val="22"/>
                <w:szCs w:val="22"/>
              </w:rPr>
              <w:t xml:space="preserve">Aanduiding waarmee wordt aangegeven of het ZAAKOBJECTTYPE een ander, niet in RSGB en RGBZ voorkomend, objecttype betreft </w:t>
            </w:r>
          </w:p>
        </w:tc>
        <w:tc>
          <w:tcPr>
            <w:tcW w:w="2522" w:type="dxa"/>
            <w:tcBorders>
              <w:top w:val="nil"/>
              <w:left w:val="nil"/>
              <w:bottom w:val="nil"/>
              <w:right w:val="nil"/>
            </w:tcBorders>
            <w:hideMark/>
          </w:tcPr>
          <w:p w14:paraId="7C10EC77" w14:textId="77777777" w:rsidR="0055546E" w:rsidRDefault="0055546E" w:rsidP="0055546E">
            <w:pPr>
              <w:rPr>
                <w:rFonts w:ascii="Calibri" w:hAnsi="Calibri" w:cs="Calibri"/>
                <w:sz w:val="22"/>
                <w:szCs w:val="22"/>
              </w:rPr>
            </w:pPr>
            <w:r>
              <w:rPr>
                <w:rFonts w:ascii="Calibri" w:hAnsi="Calibri" w:cs="Calibri"/>
                <w:sz w:val="22"/>
                <w:szCs w:val="22"/>
              </w:rPr>
              <w:t xml:space="preserve">INDIC </w:t>
            </w:r>
          </w:p>
        </w:tc>
        <w:tc>
          <w:tcPr>
            <w:tcW w:w="700" w:type="dxa"/>
            <w:tcBorders>
              <w:top w:val="nil"/>
              <w:left w:val="nil"/>
              <w:bottom w:val="nil"/>
              <w:right w:val="nil"/>
            </w:tcBorders>
            <w:hideMark/>
          </w:tcPr>
          <w:p w14:paraId="304C932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42B660E" w14:textId="77777777" w:rsidTr="008A6FF5">
        <w:trPr>
          <w:tblCellSpacing w:w="15" w:type="dxa"/>
        </w:trPr>
        <w:tc>
          <w:tcPr>
            <w:tcW w:w="80" w:type="dxa"/>
            <w:tcBorders>
              <w:top w:val="nil"/>
              <w:left w:val="nil"/>
              <w:bottom w:val="nil"/>
              <w:right w:val="nil"/>
            </w:tcBorders>
            <w:hideMark/>
          </w:tcPr>
          <w:p w14:paraId="5E7BF34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542FD336" w14:textId="77777777" w:rsidR="0055546E" w:rsidRDefault="0055546E" w:rsidP="0055546E">
            <w:pPr>
              <w:rPr>
                <w:rFonts w:ascii="Calibri" w:hAnsi="Calibri" w:cs="Calibri"/>
                <w:sz w:val="22"/>
                <w:szCs w:val="22"/>
              </w:rPr>
            </w:pPr>
            <w:r>
              <w:rPr>
                <w:rFonts w:ascii="Calibri" w:hAnsi="Calibri" w:cs="Calibri"/>
                <w:sz w:val="22"/>
                <w:szCs w:val="22"/>
              </w:rPr>
              <w:t xml:space="preserve">- Datum begin geldigheid zaakobjecttype </w:t>
            </w:r>
          </w:p>
        </w:tc>
        <w:tc>
          <w:tcPr>
            <w:tcW w:w="3274" w:type="dxa"/>
            <w:tcBorders>
              <w:top w:val="nil"/>
              <w:left w:val="nil"/>
              <w:bottom w:val="nil"/>
              <w:right w:val="nil"/>
            </w:tcBorders>
            <w:hideMark/>
          </w:tcPr>
          <w:p w14:paraId="49C6AD36" w14:textId="77777777" w:rsidR="0055546E" w:rsidRDefault="0055546E" w:rsidP="0055546E">
            <w:pPr>
              <w:rPr>
                <w:rFonts w:ascii="Calibri" w:hAnsi="Calibri" w:cs="Calibri"/>
                <w:sz w:val="22"/>
                <w:szCs w:val="22"/>
              </w:rPr>
            </w:pPr>
            <w:r>
              <w:rPr>
                <w:rFonts w:ascii="Calibri" w:hAnsi="Calibri" w:cs="Calibri"/>
                <w:sz w:val="22"/>
                <w:szCs w:val="22"/>
              </w:rPr>
              <w:t>De datum waarop het ZAAKOBJECTTYPE is ontstaan.</w:t>
            </w:r>
          </w:p>
        </w:tc>
        <w:tc>
          <w:tcPr>
            <w:tcW w:w="2522" w:type="dxa"/>
            <w:tcBorders>
              <w:top w:val="nil"/>
              <w:left w:val="nil"/>
              <w:bottom w:val="nil"/>
              <w:right w:val="nil"/>
            </w:tcBorders>
            <w:hideMark/>
          </w:tcPr>
          <w:p w14:paraId="65EFCE5A"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700" w:type="dxa"/>
            <w:tcBorders>
              <w:top w:val="nil"/>
              <w:left w:val="nil"/>
              <w:bottom w:val="nil"/>
              <w:right w:val="nil"/>
            </w:tcBorders>
            <w:hideMark/>
          </w:tcPr>
          <w:p w14:paraId="3BCC3574"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D377D7E" w14:textId="77777777" w:rsidTr="008A6FF5">
        <w:trPr>
          <w:tblCellSpacing w:w="15" w:type="dxa"/>
        </w:trPr>
        <w:tc>
          <w:tcPr>
            <w:tcW w:w="80" w:type="dxa"/>
            <w:tcBorders>
              <w:top w:val="nil"/>
              <w:left w:val="nil"/>
              <w:bottom w:val="nil"/>
              <w:right w:val="nil"/>
            </w:tcBorders>
            <w:hideMark/>
          </w:tcPr>
          <w:p w14:paraId="2FF6E26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2D596A68" w14:textId="77777777" w:rsidR="0055546E" w:rsidRDefault="0055546E" w:rsidP="0055546E">
            <w:pPr>
              <w:rPr>
                <w:rFonts w:ascii="Calibri" w:hAnsi="Calibri" w:cs="Calibri"/>
                <w:sz w:val="22"/>
                <w:szCs w:val="22"/>
              </w:rPr>
            </w:pPr>
            <w:r>
              <w:rPr>
                <w:rFonts w:ascii="Calibri" w:hAnsi="Calibri" w:cs="Calibri"/>
                <w:sz w:val="22"/>
                <w:szCs w:val="22"/>
              </w:rPr>
              <w:t xml:space="preserve">- Datum einde geldigheid zaakobjecttype </w:t>
            </w:r>
          </w:p>
        </w:tc>
        <w:tc>
          <w:tcPr>
            <w:tcW w:w="3274" w:type="dxa"/>
            <w:tcBorders>
              <w:top w:val="nil"/>
              <w:left w:val="nil"/>
              <w:bottom w:val="nil"/>
              <w:right w:val="nil"/>
            </w:tcBorders>
            <w:hideMark/>
          </w:tcPr>
          <w:p w14:paraId="5A53E674" w14:textId="77777777" w:rsidR="0055546E" w:rsidRDefault="0055546E" w:rsidP="0055546E">
            <w:pPr>
              <w:rPr>
                <w:rFonts w:ascii="Calibri" w:hAnsi="Calibri" w:cs="Calibri"/>
                <w:sz w:val="22"/>
                <w:szCs w:val="22"/>
              </w:rPr>
            </w:pPr>
            <w:r>
              <w:rPr>
                <w:rFonts w:ascii="Calibri" w:hAnsi="Calibri" w:cs="Calibri"/>
                <w:sz w:val="22"/>
                <w:szCs w:val="22"/>
              </w:rPr>
              <w:t>De datum waarop het ZAAKOBJECTTYPE is opgeheven.</w:t>
            </w:r>
          </w:p>
        </w:tc>
        <w:tc>
          <w:tcPr>
            <w:tcW w:w="2522" w:type="dxa"/>
            <w:tcBorders>
              <w:top w:val="nil"/>
              <w:left w:val="nil"/>
              <w:bottom w:val="nil"/>
              <w:right w:val="nil"/>
            </w:tcBorders>
            <w:hideMark/>
          </w:tcPr>
          <w:p w14:paraId="5FBCE5B4"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700" w:type="dxa"/>
            <w:tcBorders>
              <w:top w:val="nil"/>
              <w:left w:val="nil"/>
              <w:bottom w:val="nil"/>
              <w:right w:val="nil"/>
            </w:tcBorders>
            <w:hideMark/>
          </w:tcPr>
          <w:p w14:paraId="6CC50401"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0A1EF763" w14:textId="77777777" w:rsidTr="008A6FF5">
        <w:trPr>
          <w:tblCellSpacing w:w="15" w:type="dxa"/>
        </w:trPr>
        <w:tc>
          <w:tcPr>
            <w:tcW w:w="80" w:type="dxa"/>
            <w:tcBorders>
              <w:top w:val="nil"/>
              <w:left w:val="nil"/>
              <w:bottom w:val="nil"/>
              <w:right w:val="nil"/>
            </w:tcBorders>
            <w:hideMark/>
          </w:tcPr>
          <w:p w14:paraId="34D6309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18135805"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3274" w:type="dxa"/>
            <w:tcBorders>
              <w:top w:val="nil"/>
              <w:left w:val="nil"/>
              <w:bottom w:val="nil"/>
              <w:right w:val="nil"/>
            </w:tcBorders>
            <w:hideMark/>
          </w:tcPr>
          <w:p w14:paraId="392463A6" w14:textId="77777777" w:rsidR="0055546E" w:rsidRDefault="0055546E" w:rsidP="0055546E">
            <w:pPr>
              <w:rPr>
                <w:rFonts w:ascii="Calibri" w:hAnsi="Calibri" w:cs="Calibri"/>
                <w:sz w:val="22"/>
                <w:szCs w:val="22"/>
              </w:rPr>
            </w:pPr>
            <w:r>
              <w:rPr>
                <w:rFonts w:ascii="Calibri" w:hAnsi="Calibri" w:cs="Calibri"/>
                <w:sz w:val="22"/>
                <w:szCs w:val="22"/>
              </w:rPr>
              <w:t xml:space="preserve">Specificatie voor het bepalen van de brondatum voor de start van de Archiefactietermijn van het zaakdossier. </w:t>
            </w:r>
          </w:p>
        </w:tc>
        <w:tc>
          <w:tcPr>
            <w:tcW w:w="2522" w:type="dxa"/>
            <w:tcBorders>
              <w:top w:val="nil"/>
              <w:left w:val="nil"/>
              <w:bottom w:val="nil"/>
              <w:right w:val="nil"/>
            </w:tcBorders>
            <w:hideMark/>
          </w:tcPr>
          <w:p w14:paraId="440FBB1C" w14:textId="77777777" w:rsidR="0055546E" w:rsidRDefault="0055546E" w:rsidP="0055546E">
            <w:pPr>
              <w:rPr>
                <w:rFonts w:ascii="Calibri" w:hAnsi="Calibri" w:cs="Calibri"/>
                <w:sz w:val="22"/>
                <w:szCs w:val="22"/>
              </w:rPr>
            </w:pPr>
          </w:p>
        </w:tc>
        <w:tc>
          <w:tcPr>
            <w:tcW w:w="700" w:type="dxa"/>
            <w:tcBorders>
              <w:top w:val="nil"/>
              <w:left w:val="nil"/>
              <w:bottom w:val="nil"/>
              <w:right w:val="nil"/>
            </w:tcBorders>
            <w:hideMark/>
          </w:tcPr>
          <w:p w14:paraId="2A89F8EA"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3280C7CE" w14:textId="77777777" w:rsidTr="008A6FF5">
        <w:trPr>
          <w:tblCellSpacing w:w="15" w:type="dxa"/>
        </w:trPr>
        <w:tc>
          <w:tcPr>
            <w:tcW w:w="80" w:type="dxa"/>
            <w:tcBorders>
              <w:top w:val="nil"/>
              <w:left w:val="nil"/>
              <w:bottom w:val="nil"/>
              <w:right w:val="nil"/>
            </w:tcBorders>
            <w:hideMark/>
          </w:tcPr>
          <w:p w14:paraId="6105444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2219B4FC" w14:textId="77777777" w:rsidR="0055546E" w:rsidRDefault="0055546E" w:rsidP="0055546E">
            <w:pPr>
              <w:rPr>
                <w:rFonts w:ascii="Calibri" w:hAnsi="Calibri" w:cs="Calibri"/>
                <w:sz w:val="22"/>
                <w:szCs w:val="22"/>
              </w:rPr>
            </w:pPr>
            <w:r>
              <w:rPr>
                <w:rFonts w:ascii="Calibri" w:hAnsi="Calibri" w:cs="Calibri"/>
                <w:sz w:val="22"/>
                <w:szCs w:val="22"/>
              </w:rPr>
              <w:t xml:space="preserve">- Afleidingswijze </w:t>
            </w:r>
          </w:p>
        </w:tc>
        <w:tc>
          <w:tcPr>
            <w:tcW w:w="3274" w:type="dxa"/>
            <w:tcBorders>
              <w:top w:val="nil"/>
              <w:left w:val="nil"/>
              <w:bottom w:val="nil"/>
              <w:right w:val="nil"/>
            </w:tcBorders>
            <w:hideMark/>
          </w:tcPr>
          <w:p w14:paraId="4F40E2D1" w14:textId="77777777" w:rsidR="0055546E" w:rsidRDefault="0055546E" w:rsidP="0055546E">
            <w:pPr>
              <w:rPr>
                <w:rFonts w:ascii="Calibri" w:hAnsi="Calibri" w:cs="Calibri"/>
                <w:sz w:val="22"/>
                <w:szCs w:val="22"/>
              </w:rPr>
            </w:pPr>
            <w:r>
              <w:rPr>
                <w:rFonts w:ascii="Calibri" w:hAnsi="Calibri" w:cs="Calibri"/>
                <w:sz w:val="22"/>
                <w:szCs w:val="22"/>
              </w:rPr>
              <w:t>Wijze van bepalen van de brondatum.</w:t>
            </w:r>
          </w:p>
        </w:tc>
        <w:tc>
          <w:tcPr>
            <w:tcW w:w="2522" w:type="dxa"/>
            <w:tcBorders>
              <w:top w:val="nil"/>
              <w:left w:val="nil"/>
              <w:bottom w:val="nil"/>
              <w:right w:val="nil"/>
            </w:tcBorders>
            <w:hideMark/>
          </w:tcPr>
          <w:p w14:paraId="074A3968" w14:textId="77777777" w:rsidR="0055546E" w:rsidRDefault="0055546E" w:rsidP="0055546E">
            <w:pPr>
              <w:rPr>
                <w:rFonts w:ascii="Calibri" w:hAnsi="Calibri" w:cs="Calibri"/>
                <w:sz w:val="22"/>
                <w:szCs w:val="22"/>
              </w:rPr>
            </w:pPr>
            <w:r>
              <w:rPr>
                <w:rFonts w:ascii="Calibri" w:hAnsi="Calibri" w:cs="Calibri"/>
                <w:sz w:val="22"/>
                <w:szCs w:val="22"/>
              </w:rPr>
              <w:t xml:space="preserve">afleidingswijzeBrondatumArchiefprocedure </w:t>
            </w:r>
          </w:p>
        </w:tc>
        <w:tc>
          <w:tcPr>
            <w:tcW w:w="700" w:type="dxa"/>
            <w:tcBorders>
              <w:top w:val="nil"/>
              <w:left w:val="nil"/>
              <w:bottom w:val="nil"/>
              <w:right w:val="nil"/>
            </w:tcBorders>
            <w:hideMark/>
          </w:tcPr>
          <w:p w14:paraId="4588F737"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7E1E80C" w14:textId="77777777" w:rsidTr="008A6FF5">
        <w:trPr>
          <w:tblCellSpacing w:w="15" w:type="dxa"/>
        </w:trPr>
        <w:tc>
          <w:tcPr>
            <w:tcW w:w="80" w:type="dxa"/>
            <w:tcBorders>
              <w:top w:val="nil"/>
              <w:left w:val="nil"/>
              <w:bottom w:val="nil"/>
              <w:right w:val="nil"/>
            </w:tcBorders>
            <w:hideMark/>
          </w:tcPr>
          <w:p w14:paraId="117E06F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2ADE4FD5" w14:textId="77777777" w:rsidR="0055546E" w:rsidRDefault="0055546E" w:rsidP="0055546E">
            <w:pPr>
              <w:rPr>
                <w:rFonts w:ascii="Calibri" w:hAnsi="Calibri" w:cs="Calibri"/>
                <w:sz w:val="22"/>
                <w:szCs w:val="22"/>
              </w:rPr>
            </w:pPr>
            <w:r>
              <w:rPr>
                <w:rFonts w:ascii="Calibri" w:hAnsi="Calibri" w:cs="Calibri"/>
                <w:sz w:val="22"/>
                <w:szCs w:val="22"/>
              </w:rPr>
              <w:t xml:space="preserve">- Registratie </w:t>
            </w:r>
          </w:p>
        </w:tc>
        <w:tc>
          <w:tcPr>
            <w:tcW w:w="3274" w:type="dxa"/>
            <w:tcBorders>
              <w:top w:val="nil"/>
              <w:left w:val="nil"/>
              <w:bottom w:val="nil"/>
              <w:right w:val="nil"/>
            </w:tcBorders>
            <w:hideMark/>
          </w:tcPr>
          <w:p w14:paraId="2DA95BE5" w14:textId="77777777" w:rsidR="0055546E" w:rsidRDefault="0055546E" w:rsidP="0055546E">
            <w:pPr>
              <w:rPr>
                <w:rFonts w:ascii="Calibri" w:hAnsi="Calibri" w:cs="Calibri"/>
                <w:sz w:val="22"/>
                <w:szCs w:val="22"/>
              </w:rPr>
            </w:pPr>
            <w:r>
              <w:rPr>
                <w:rFonts w:ascii="Calibri" w:hAnsi="Calibri" w:cs="Calibri"/>
                <w:sz w:val="22"/>
                <w:szCs w:val="22"/>
              </w:rPr>
              <w:t>De naam van de registratie waarvan het procesobject deel uit maakt.</w:t>
            </w:r>
          </w:p>
        </w:tc>
        <w:tc>
          <w:tcPr>
            <w:tcW w:w="2522" w:type="dxa"/>
            <w:tcBorders>
              <w:top w:val="nil"/>
              <w:left w:val="nil"/>
              <w:bottom w:val="nil"/>
              <w:right w:val="nil"/>
            </w:tcBorders>
            <w:hideMark/>
          </w:tcPr>
          <w:p w14:paraId="55373EE6"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700" w:type="dxa"/>
            <w:tcBorders>
              <w:top w:val="nil"/>
              <w:left w:val="nil"/>
              <w:bottom w:val="nil"/>
              <w:right w:val="nil"/>
            </w:tcBorders>
            <w:hideMark/>
          </w:tcPr>
          <w:p w14:paraId="4374EE2C"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9BC33AE" w14:textId="77777777" w:rsidTr="008A6FF5">
        <w:trPr>
          <w:tblCellSpacing w:w="15" w:type="dxa"/>
        </w:trPr>
        <w:tc>
          <w:tcPr>
            <w:tcW w:w="80" w:type="dxa"/>
            <w:tcBorders>
              <w:top w:val="nil"/>
              <w:left w:val="nil"/>
              <w:bottom w:val="nil"/>
              <w:right w:val="nil"/>
            </w:tcBorders>
            <w:hideMark/>
          </w:tcPr>
          <w:p w14:paraId="308FFAF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1E9A964B" w14:textId="77777777" w:rsidR="0055546E" w:rsidRDefault="0055546E" w:rsidP="0055546E">
            <w:pPr>
              <w:rPr>
                <w:rFonts w:ascii="Calibri" w:hAnsi="Calibri" w:cs="Calibri"/>
                <w:sz w:val="22"/>
                <w:szCs w:val="22"/>
              </w:rPr>
            </w:pPr>
            <w:r>
              <w:rPr>
                <w:rFonts w:ascii="Calibri" w:hAnsi="Calibri" w:cs="Calibri"/>
                <w:sz w:val="22"/>
                <w:szCs w:val="22"/>
              </w:rPr>
              <w:t xml:space="preserve">- Objecttype </w:t>
            </w:r>
          </w:p>
        </w:tc>
        <w:tc>
          <w:tcPr>
            <w:tcW w:w="3274" w:type="dxa"/>
            <w:tcBorders>
              <w:top w:val="nil"/>
              <w:left w:val="nil"/>
              <w:bottom w:val="nil"/>
              <w:right w:val="nil"/>
            </w:tcBorders>
            <w:hideMark/>
          </w:tcPr>
          <w:p w14:paraId="2B846B34" w14:textId="77777777" w:rsidR="0055546E" w:rsidRDefault="0055546E" w:rsidP="0055546E">
            <w:pPr>
              <w:rPr>
                <w:rFonts w:ascii="Calibri" w:hAnsi="Calibri" w:cs="Calibri"/>
                <w:sz w:val="22"/>
                <w:szCs w:val="22"/>
              </w:rPr>
            </w:pPr>
            <w:r>
              <w:rPr>
                <w:rFonts w:ascii="Calibri" w:hAnsi="Calibri" w:cs="Calibri"/>
                <w:sz w:val="22"/>
                <w:szCs w:val="22"/>
              </w:rPr>
              <w:t>Het soort object in de registratie dat het procesobject representeert.</w:t>
            </w:r>
          </w:p>
        </w:tc>
        <w:tc>
          <w:tcPr>
            <w:tcW w:w="2522" w:type="dxa"/>
            <w:tcBorders>
              <w:top w:val="nil"/>
              <w:left w:val="nil"/>
              <w:bottom w:val="nil"/>
              <w:right w:val="nil"/>
            </w:tcBorders>
            <w:hideMark/>
          </w:tcPr>
          <w:p w14:paraId="121166F6"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700" w:type="dxa"/>
            <w:tcBorders>
              <w:top w:val="nil"/>
              <w:left w:val="nil"/>
              <w:bottom w:val="nil"/>
              <w:right w:val="nil"/>
            </w:tcBorders>
            <w:hideMark/>
          </w:tcPr>
          <w:p w14:paraId="40A7A04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7DEB2A9" w14:textId="77777777" w:rsidTr="008A6FF5">
        <w:trPr>
          <w:tblCellSpacing w:w="15" w:type="dxa"/>
        </w:trPr>
        <w:tc>
          <w:tcPr>
            <w:tcW w:w="80" w:type="dxa"/>
            <w:tcBorders>
              <w:top w:val="nil"/>
              <w:left w:val="nil"/>
              <w:bottom w:val="nil"/>
              <w:right w:val="nil"/>
            </w:tcBorders>
            <w:hideMark/>
          </w:tcPr>
          <w:p w14:paraId="4417986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583E09AC" w14:textId="77777777" w:rsidR="0055546E" w:rsidRDefault="0055546E" w:rsidP="0055546E">
            <w:pPr>
              <w:rPr>
                <w:rFonts w:ascii="Calibri" w:hAnsi="Calibri" w:cs="Calibri"/>
                <w:sz w:val="22"/>
                <w:szCs w:val="22"/>
              </w:rPr>
            </w:pPr>
            <w:r>
              <w:rPr>
                <w:rFonts w:ascii="Calibri" w:hAnsi="Calibri" w:cs="Calibri"/>
                <w:sz w:val="22"/>
                <w:szCs w:val="22"/>
              </w:rPr>
              <w:t xml:space="preserve">- Datumkenmerk </w:t>
            </w:r>
          </w:p>
        </w:tc>
        <w:tc>
          <w:tcPr>
            <w:tcW w:w="3274" w:type="dxa"/>
            <w:tcBorders>
              <w:top w:val="nil"/>
              <w:left w:val="nil"/>
              <w:bottom w:val="nil"/>
              <w:right w:val="nil"/>
            </w:tcBorders>
            <w:hideMark/>
          </w:tcPr>
          <w:p w14:paraId="5F05E10D" w14:textId="77777777" w:rsidR="0055546E" w:rsidRDefault="0055546E" w:rsidP="0055546E">
            <w:pPr>
              <w:rPr>
                <w:rFonts w:ascii="Calibri" w:hAnsi="Calibri" w:cs="Calibri"/>
                <w:sz w:val="22"/>
                <w:szCs w:val="22"/>
              </w:rPr>
            </w:pPr>
            <w:r>
              <w:rPr>
                <w:rFonts w:ascii="Calibri" w:hAnsi="Calibri" w:cs="Calibri"/>
                <w:sz w:val="22"/>
                <w:szCs w:val="22"/>
              </w:rPr>
              <w:t xml:space="preserve">Naam van de attribuutsoort van het procesobject dat bepalend is voor het einde van de procestermijn. </w:t>
            </w:r>
          </w:p>
        </w:tc>
        <w:tc>
          <w:tcPr>
            <w:tcW w:w="2522" w:type="dxa"/>
            <w:tcBorders>
              <w:top w:val="nil"/>
              <w:left w:val="nil"/>
              <w:bottom w:val="nil"/>
              <w:right w:val="nil"/>
            </w:tcBorders>
            <w:hideMark/>
          </w:tcPr>
          <w:p w14:paraId="7F979A31"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700" w:type="dxa"/>
            <w:tcBorders>
              <w:top w:val="nil"/>
              <w:left w:val="nil"/>
              <w:bottom w:val="nil"/>
              <w:right w:val="nil"/>
            </w:tcBorders>
            <w:hideMark/>
          </w:tcPr>
          <w:p w14:paraId="76034E45"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79CFD2A" w14:textId="77777777" w:rsidTr="008A6FF5">
        <w:trPr>
          <w:tblCellSpacing w:w="15" w:type="dxa"/>
        </w:trPr>
        <w:tc>
          <w:tcPr>
            <w:tcW w:w="80" w:type="dxa"/>
            <w:tcBorders>
              <w:top w:val="nil"/>
              <w:left w:val="nil"/>
              <w:bottom w:val="nil"/>
              <w:right w:val="nil"/>
            </w:tcBorders>
            <w:hideMark/>
          </w:tcPr>
          <w:p w14:paraId="3578F88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398" w:type="dxa"/>
            <w:tcBorders>
              <w:top w:val="nil"/>
              <w:left w:val="nil"/>
              <w:bottom w:val="nil"/>
              <w:right w:val="nil"/>
            </w:tcBorders>
            <w:hideMark/>
          </w:tcPr>
          <w:p w14:paraId="7CE2311F" w14:textId="77777777" w:rsidR="0055546E" w:rsidRDefault="0055546E" w:rsidP="0055546E">
            <w:pPr>
              <w:rPr>
                <w:rFonts w:ascii="Calibri" w:hAnsi="Calibri" w:cs="Calibri"/>
                <w:sz w:val="22"/>
                <w:szCs w:val="22"/>
              </w:rPr>
            </w:pPr>
            <w:r>
              <w:rPr>
                <w:rFonts w:ascii="Calibri" w:hAnsi="Calibri" w:cs="Calibri"/>
                <w:sz w:val="22"/>
                <w:szCs w:val="22"/>
              </w:rPr>
              <w:t xml:space="preserve">- Einddatum bekend </w:t>
            </w:r>
          </w:p>
        </w:tc>
        <w:tc>
          <w:tcPr>
            <w:tcW w:w="3274" w:type="dxa"/>
            <w:tcBorders>
              <w:top w:val="nil"/>
              <w:left w:val="nil"/>
              <w:bottom w:val="nil"/>
              <w:right w:val="nil"/>
            </w:tcBorders>
            <w:hideMark/>
          </w:tcPr>
          <w:p w14:paraId="0C835E50" w14:textId="77777777" w:rsidR="0055546E" w:rsidRDefault="0055546E" w:rsidP="0055546E">
            <w:pPr>
              <w:rPr>
                <w:rFonts w:ascii="Calibri" w:hAnsi="Calibri" w:cs="Calibri"/>
                <w:sz w:val="22"/>
                <w:szCs w:val="22"/>
              </w:rPr>
            </w:pPr>
            <w:r>
              <w:rPr>
                <w:rFonts w:ascii="Calibri" w:hAnsi="Calibri" w:cs="Calibri"/>
                <w:sz w:val="22"/>
                <w:szCs w:val="22"/>
              </w:rPr>
              <w:t xml:space="preserve">Indicatie dat de einddatum van het procesobject gedurende de uitvoering van de zaak bekend moet worden. </w:t>
            </w:r>
          </w:p>
        </w:tc>
        <w:tc>
          <w:tcPr>
            <w:tcW w:w="2522" w:type="dxa"/>
            <w:tcBorders>
              <w:top w:val="nil"/>
              <w:left w:val="nil"/>
              <w:bottom w:val="nil"/>
              <w:right w:val="nil"/>
            </w:tcBorders>
            <w:hideMark/>
          </w:tcPr>
          <w:p w14:paraId="26C5D3D8" w14:textId="77777777" w:rsidR="0055546E" w:rsidRDefault="0055546E" w:rsidP="0055546E">
            <w:pPr>
              <w:rPr>
                <w:rFonts w:ascii="Calibri" w:hAnsi="Calibri" w:cs="Calibri"/>
                <w:sz w:val="22"/>
                <w:szCs w:val="22"/>
              </w:rPr>
            </w:pPr>
            <w:r>
              <w:rPr>
                <w:rFonts w:ascii="Calibri" w:hAnsi="Calibri" w:cs="Calibri"/>
                <w:sz w:val="22"/>
                <w:szCs w:val="22"/>
              </w:rPr>
              <w:t xml:space="preserve">INDIC </w:t>
            </w:r>
          </w:p>
        </w:tc>
        <w:tc>
          <w:tcPr>
            <w:tcW w:w="700" w:type="dxa"/>
            <w:tcBorders>
              <w:top w:val="nil"/>
              <w:left w:val="nil"/>
              <w:bottom w:val="nil"/>
              <w:right w:val="nil"/>
            </w:tcBorders>
            <w:hideMark/>
          </w:tcPr>
          <w:p w14:paraId="0E5CC277" w14:textId="77777777" w:rsidR="0055546E" w:rsidRDefault="0055546E" w:rsidP="0055546E">
            <w:pPr>
              <w:rPr>
                <w:rFonts w:ascii="Calibri" w:hAnsi="Calibri" w:cs="Calibri"/>
                <w:sz w:val="22"/>
                <w:szCs w:val="22"/>
              </w:rPr>
            </w:pPr>
            <w:r>
              <w:rPr>
                <w:rFonts w:ascii="Calibri" w:hAnsi="Calibri" w:cs="Calibri"/>
                <w:sz w:val="22"/>
                <w:szCs w:val="22"/>
              </w:rPr>
              <w:t>0 .. 1</w:t>
            </w:r>
          </w:p>
        </w:tc>
      </w:tr>
    </w:tbl>
    <w:p w14:paraId="7CA8F4FE"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397B8235" w14:textId="77777777" w:rsidTr="0055546E">
        <w:trPr>
          <w:tblCellSpacing w:w="15" w:type="dxa"/>
        </w:trPr>
        <w:tc>
          <w:tcPr>
            <w:tcW w:w="1500" w:type="pct"/>
            <w:tcBorders>
              <w:top w:val="nil"/>
              <w:left w:val="nil"/>
              <w:bottom w:val="nil"/>
              <w:right w:val="nil"/>
            </w:tcBorders>
            <w:hideMark/>
          </w:tcPr>
          <w:p w14:paraId="78CBB213" w14:textId="77777777" w:rsidR="0055546E" w:rsidRDefault="0055546E" w:rsidP="0055546E">
            <w:pPr>
              <w:rPr>
                <w:rFonts w:ascii="Calibri" w:hAnsi="Calibri" w:cs="Calibri"/>
                <w:sz w:val="22"/>
                <w:szCs w:val="22"/>
              </w:rPr>
            </w:pPr>
            <w:r>
              <w:rPr>
                <w:rFonts w:ascii="Calibri" w:hAnsi="Calibri" w:cs="Calibri"/>
                <w:b/>
                <w:bCs/>
                <w:sz w:val="22"/>
                <w:szCs w:val="22"/>
              </w:rPr>
              <w:t>Overzicht relaties</w:t>
            </w:r>
          </w:p>
        </w:tc>
      </w:tr>
    </w:tbl>
    <w:p w14:paraId="523EF61B"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55546E" w14:paraId="622BDD7E" w14:textId="77777777" w:rsidTr="0055546E">
        <w:trPr>
          <w:tblCellSpacing w:w="15" w:type="dxa"/>
        </w:trPr>
        <w:tc>
          <w:tcPr>
            <w:tcW w:w="0" w:type="auto"/>
            <w:tcBorders>
              <w:top w:val="nil"/>
              <w:left w:val="nil"/>
              <w:bottom w:val="nil"/>
              <w:right w:val="nil"/>
            </w:tcBorders>
            <w:hideMark/>
          </w:tcPr>
          <w:p w14:paraId="54745541"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0DF78A97" w14:textId="77777777" w:rsidR="0055546E" w:rsidRDefault="0055546E" w:rsidP="0055546E">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C8C6C83"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r>
      <w:tr w:rsidR="0055546E" w14:paraId="7C0A0127" w14:textId="77777777" w:rsidTr="0055546E">
        <w:trPr>
          <w:tblCellSpacing w:w="15" w:type="dxa"/>
        </w:trPr>
        <w:tc>
          <w:tcPr>
            <w:tcW w:w="250" w:type="pct"/>
            <w:tcBorders>
              <w:top w:val="nil"/>
              <w:left w:val="nil"/>
              <w:bottom w:val="nil"/>
              <w:right w:val="nil"/>
            </w:tcBorders>
            <w:hideMark/>
          </w:tcPr>
          <w:p w14:paraId="47DD070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562C893" w14:textId="77777777" w:rsidR="0055546E" w:rsidRDefault="0055546E" w:rsidP="0055546E">
            <w:pPr>
              <w:rPr>
                <w:rFonts w:ascii="Calibri" w:hAnsi="Calibri" w:cs="Calibri"/>
                <w:sz w:val="22"/>
                <w:szCs w:val="22"/>
              </w:rPr>
            </w:pPr>
            <w:r>
              <w:rPr>
                <w:rFonts w:ascii="Calibri" w:hAnsi="Calibri" w:cs="Calibri"/>
                <w:sz w:val="22"/>
                <w:szCs w:val="22"/>
              </w:rPr>
              <w:t xml:space="preserve">RESULTAATTYPE [ 0 .. * ] heeft verplichte INFORMATIEOBJECTTYPE [ 0 .. * ] </w:t>
            </w:r>
          </w:p>
        </w:tc>
        <w:tc>
          <w:tcPr>
            <w:tcW w:w="2500" w:type="pct"/>
            <w:tcBorders>
              <w:top w:val="nil"/>
              <w:left w:val="nil"/>
              <w:bottom w:val="nil"/>
              <w:right w:val="nil"/>
            </w:tcBorders>
            <w:hideMark/>
          </w:tcPr>
          <w:p w14:paraId="39B551A5" w14:textId="77777777" w:rsidR="0055546E" w:rsidRDefault="0055546E" w:rsidP="0055546E">
            <w:pPr>
              <w:rPr>
                <w:rFonts w:ascii="Calibri" w:hAnsi="Calibri" w:cs="Calibri"/>
                <w:sz w:val="22"/>
                <w:szCs w:val="22"/>
              </w:rPr>
            </w:pPr>
            <w:r>
              <w:rPr>
                <w:rFonts w:ascii="Calibri" w:hAnsi="Calibri" w:cs="Calibri"/>
                <w:sz w:val="22"/>
                <w:szCs w:val="22"/>
              </w:rPr>
              <w:t xml:space="preserve">De INFORMATIEOBJECTTYPEn die verplicht aanwezig moeten zijn in het zaakdossier van een ZAAK voordat een resultaat van dit RESULTAATTYPE bij die ZAAK kan worden gezet. </w:t>
            </w:r>
          </w:p>
        </w:tc>
      </w:tr>
      <w:tr w:rsidR="0055546E" w14:paraId="373A08B7" w14:textId="77777777" w:rsidTr="0055546E">
        <w:trPr>
          <w:tblCellSpacing w:w="15" w:type="dxa"/>
        </w:trPr>
        <w:tc>
          <w:tcPr>
            <w:tcW w:w="250" w:type="pct"/>
            <w:tcBorders>
              <w:top w:val="nil"/>
              <w:left w:val="nil"/>
              <w:bottom w:val="nil"/>
              <w:right w:val="nil"/>
            </w:tcBorders>
            <w:hideMark/>
          </w:tcPr>
          <w:p w14:paraId="26DB29A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40DAE36F" w14:textId="77777777" w:rsidR="0055546E" w:rsidRDefault="0055546E" w:rsidP="0055546E">
            <w:pPr>
              <w:rPr>
                <w:rFonts w:ascii="Calibri" w:hAnsi="Calibri" w:cs="Calibri"/>
                <w:sz w:val="22"/>
                <w:szCs w:val="22"/>
              </w:rPr>
            </w:pPr>
            <w:r>
              <w:rPr>
                <w:rFonts w:ascii="Calibri" w:hAnsi="Calibri" w:cs="Calibri"/>
                <w:sz w:val="22"/>
                <w:szCs w:val="22"/>
              </w:rPr>
              <w:t xml:space="preserve">RESULTAATTYPE [ 0 .. * ] bepaalt afwijkende vernietigingstermijn van INFORMATIEOBJECTTYPE [ 0 .. * ] </w:t>
            </w:r>
          </w:p>
        </w:tc>
        <w:tc>
          <w:tcPr>
            <w:tcW w:w="2500" w:type="pct"/>
            <w:tcBorders>
              <w:top w:val="nil"/>
              <w:left w:val="nil"/>
              <w:bottom w:val="nil"/>
              <w:right w:val="nil"/>
            </w:tcBorders>
            <w:hideMark/>
          </w:tcPr>
          <w:p w14:paraId="2853F065" w14:textId="77777777" w:rsidR="0055546E" w:rsidRDefault="0055546E" w:rsidP="0055546E">
            <w:pPr>
              <w:rPr>
                <w:rFonts w:ascii="Calibri" w:hAnsi="Calibri" w:cs="Calibri"/>
                <w:sz w:val="22"/>
                <w:szCs w:val="22"/>
              </w:rPr>
            </w:pPr>
            <w:r>
              <w:rPr>
                <w:rFonts w:ascii="Calibri" w:hAnsi="Calibri" w:cs="Calibri"/>
                <w:sz w:val="22"/>
                <w:szCs w:val="22"/>
              </w:rPr>
              <w:t xml:space="preserve">Informatieobjecten van een INFORMATIEOBJECTTYPE bij een ZAAKTYPE waarvan de vernietigingstermijn korter is dan de termijn die gespecificeerd is bij het RESULTAATTYPE bij dat ZAAKTYPE. </w:t>
            </w:r>
          </w:p>
        </w:tc>
      </w:tr>
      <w:tr w:rsidR="0055546E" w14:paraId="536B3F59" w14:textId="77777777" w:rsidTr="0055546E">
        <w:trPr>
          <w:tblCellSpacing w:w="15" w:type="dxa"/>
        </w:trPr>
        <w:tc>
          <w:tcPr>
            <w:tcW w:w="250" w:type="pct"/>
            <w:tcBorders>
              <w:top w:val="nil"/>
              <w:left w:val="nil"/>
              <w:bottom w:val="nil"/>
              <w:right w:val="nil"/>
            </w:tcBorders>
            <w:hideMark/>
          </w:tcPr>
          <w:p w14:paraId="486D2CE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F6033EC" w14:textId="77777777" w:rsidR="0055546E" w:rsidRDefault="0055546E" w:rsidP="0055546E">
            <w:pPr>
              <w:rPr>
                <w:rFonts w:ascii="Calibri" w:hAnsi="Calibri" w:cs="Calibri"/>
                <w:sz w:val="22"/>
                <w:szCs w:val="22"/>
              </w:rPr>
            </w:pPr>
            <w:r>
              <w:rPr>
                <w:rFonts w:ascii="Calibri" w:hAnsi="Calibri" w:cs="Calibri"/>
                <w:sz w:val="22"/>
                <w:szCs w:val="22"/>
              </w:rPr>
              <w:t xml:space="preserve">RESULTAATTYPE [ 1 .. * ] leidt tot BESLUITTYPE [ 0 .. * ] </w:t>
            </w:r>
          </w:p>
        </w:tc>
        <w:tc>
          <w:tcPr>
            <w:tcW w:w="2500" w:type="pct"/>
            <w:tcBorders>
              <w:top w:val="nil"/>
              <w:left w:val="nil"/>
              <w:bottom w:val="nil"/>
              <w:right w:val="nil"/>
            </w:tcBorders>
            <w:hideMark/>
          </w:tcPr>
          <w:p w14:paraId="48B49955" w14:textId="77777777" w:rsidR="0055546E" w:rsidRDefault="0055546E" w:rsidP="0055546E">
            <w:pPr>
              <w:rPr>
                <w:rFonts w:ascii="Calibri" w:hAnsi="Calibri" w:cs="Calibri"/>
                <w:sz w:val="22"/>
                <w:szCs w:val="22"/>
              </w:rPr>
            </w:pPr>
            <w:r>
              <w:rPr>
                <w:rFonts w:ascii="Calibri" w:hAnsi="Calibri" w:cs="Calibri"/>
                <w:sz w:val="22"/>
                <w:szCs w:val="22"/>
              </w:rPr>
              <w:t>Het BESLUITTYPE van besluiten die gepaard gaan met resultaten van het RESULTAATTYPE.</w:t>
            </w:r>
          </w:p>
        </w:tc>
      </w:tr>
      <w:tr w:rsidR="0055546E" w14:paraId="35067298" w14:textId="77777777" w:rsidTr="0055546E">
        <w:trPr>
          <w:tblCellSpacing w:w="15" w:type="dxa"/>
        </w:trPr>
        <w:tc>
          <w:tcPr>
            <w:tcW w:w="250" w:type="pct"/>
            <w:tcBorders>
              <w:top w:val="nil"/>
              <w:left w:val="nil"/>
              <w:bottom w:val="nil"/>
              <w:right w:val="nil"/>
            </w:tcBorders>
            <w:hideMark/>
          </w:tcPr>
          <w:p w14:paraId="546A21A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69917B3" w14:textId="77777777" w:rsidR="0055546E" w:rsidRDefault="0055546E" w:rsidP="0055546E">
            <w:pPr>
              <w:rPr>
                <w:rFonts w:ascii="Calibri" w:hAnsi="Calibri" w:cs="Calibri"/>
                <w:sz w:val="22"/>
                <w:szCs w:val="22"/>
              </w:rPr>
            </w:pPr>
            <w:r>
              <w:rPr>
                <w:rFonts w:ascii="Calibri" w:hAnsi="Calibri" w:cs="Calibri"/>
                <w:sz w:val="22"/>
                <w:szCs w:val="22"/>
              </w:rPr>
              <w:t xml:space="preserve">RESULTAATTYPE [ 1 .. * ] is relevant voor ZAAKTYPE [ 1 ] </w:t>
            </w:r>
          </w:p>
        </w:tc>
        <w:tc>
          <w:tcPr>
            <w:tcW w:w="2500" w:type="pct"/>
            <w:tcBorders>
              <w:top w:val="nil"/>
              <w:left w:val="nil"/>
              <w:bottom w:val="nil"/>
              <w:right w:val="nil"/>
            </w:tcBorders>
            <w:hideMark/>
          </w:tcPr>
          <w:p w14:paraId="3A2EEB52" w14:textId="77777777" w:rsidR="0055546E" w:rsidRDefault="0055546E" w:rsidP="0055546E">
            <w:pPr>
              <w:rPr>
                <w:rFonts w:ascii="Calibri" w:hAnsi="Calibri" w:cs="Calibri"/>
                <w:sz w:val="22"/>
                <w:szCs w:val="22"/>
              </w:rPr>
            </w:pPr>
            <w:r>
              <w:rPr>
                <w:rFonts w:ascii="Calibri" w:hAnsi="Calibri" w:cs="Calibri"/>
                <w:sz w:val="22"/>
                <w:szCs w:val="22"/>
              </w:rPr>
              <w:t>Het ZAAKTYPE van ZAAKen waarin resultaten van dit RESULTAATTYPE bereikt kunnen worden.</w:t>
            </w:r>
          </w:p>
        </w:tc>
      </w:tr>
    </w:tbl>
    <w:p w14:paraId="536707D6"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6A43855A" w14:textId="77777777" w:rsidTr="0055546E">
        <w:trPr>
          <w:tblCellSpacing w:w="15" w:type="dxa"/>
        </w:trPr>
        <w:tc>
          <w:tcPr>
            <w:tcW w:w="1500" w:type="pct"/>
            <w:tcBorders>
              <w:top w:val="nil"/>
              <w:left w:val="nil"/>
              <w:bottom w:val="nil"/>
              <w:right w:val="nil"/>
            </w:tcBorders>
            <w:hideMark/>
          </w:tcPr>
          <w:p w14:paraId="32A475AF"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3B5FB22D"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102E0612" w14:textId="77777777" w:rsidTr="0055546E">
        <w:trPr>
          <w:tblCellSpacing w:w="15" w:type="dxa"/>
        </w:trPr>
        <w:tc>
          <w:tcPr>
            <w:tcW w:w="250" w:type="pct"/>
            <w:tcBorders>
              <w:top w:val="nil"/>
              <w:left w:val="nil"/>
              <w:bottom w:val="nil"/>
              <w:right w:val="nil"/>
            </w:tcBorders>
            <w:hideMark/>
          </w:tcPr>
          <w:p w14:paraId="6143321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9E4F8EA" w14:textId="77777777" w:rsidR="0055546E" w:rsidRDefault="0055546E" w:rsidP="0055546E">
            <w:pPr>
              <w:rPr>
                <w:rFonts w:ascii="Calibri" w:hAnsi="Calibri" w:cs="Calibri"/>
                <w:sz w:val="22"/>
                <w:szCs w:val="22"/>
              </w:rPr>
            </w:pPr>
            <w:r>
              <w:rPr>
                <w:rFonts w:ascii="Calibri" w:hAnsi="Calibri" w:cs="Calibri"/>
                <w:sz w:val="22"/>
                <w:szCs w:val="22"/>
              </w:rPr>
              <w:t xml:space="preserve">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Het resultaat van een zaak is van groot belang voor de archivering, het bepaalt mede of de zaak en het bijbehorende dossier moeten worden vernietigd of blijvend bewaard moeten worden en op termijn ?overgebracht? moet worden naar een archiefbewaarplaats, en de termijn waarop dit plaats moet vinden. Tevens bepalend is de aard van het object waarop de zaak betrekking heeft. Met RESULTAATTYPE worden de mogelijke combinaties benoemd van resultaat en aard (proces)object bij het desbetreffende zaaktype. Met elke combinatie is het archiefregime bepaald voor het gehele zaakdossier: alle informatie over en documenten bij de zaken van het ZAAKTYPE met dat resultaattype. </w:t>
            </w:r>
          </w:p>
        </w:tc>
      </w:tr>
    </w:tbl>
    <w:p w14:paraId="0D5B4F67" w14:textId="77777777" w:rsidR="002E0941" w:rsidRDefault="002E0941" w:rsidP="002E0941">
      <w:pPr>
        <w:pStyle w:val="Kop2"/>
        <w:rPr>
          <w:rFonts w:ascii="Calibri" w:hAnsi="Calibri" w:cs="Calibri"/>
        </w:rPr>
      </w:pPr>
      <w:bookmarkStart w:id="51" w:name="global_class_Model_STATUSTYPE"/>
      <w:bookmarkStart w:id="52" w:name="_Toc517048419"/>
      <w:bookmarkEnd w:id="49"/>
      <w:bookmarkEnd w:id="50"/>
      <w:bookmarkEnd w:id="51"/>
      <w:r>
        <w:rPr>
          <w:rFonts w:ascii="Calibri" w:hAnsi="Calibri" w:cs="Calibri"/>
        </w:rPr>
        <w:t>Objecttype SAMENGESTELD INFORMATIEOBJECT</w:t>
      </w:r>
      <w:bookmarkEnd w:id="5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44D25E6" w14:textId="77777777" w:rsidTr="002E0941">
        <w:trPr>
          <w:tblCellSpacing w:w="15" w:type="dxa"/>
        </w:trPr>
        <w:tc>
          <w:tcPr>
            <w:tcW w:w="1500" w:type="pct"/>
            <w:tcBorders>
              <w:top w:val="nil"/>
              <w:left w:val="nil"/>
              <w:bottom w:val="nil"/>
              <w:right w:val="nil"/>
            </w:tcBorders>
            <w:hideMark/>
          </w:tcPr>
          <w:p w14:paraId="0301E422"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99AB4A" w14:textId="77777777" w:rsidR="002E0941" w:rsidRDefault="002E0941">
            <w:pPr>
              <w:rPr>
                <w:rFonts w:ascii="Calibri" w:hAnsi="Calibri" w:cs="Calibri"/>
                <w:sz w:val="22"/>
                <w:szCs w:val="22"/>
              </w:rPr>
            </w:pPr>
            <w:r>
              <w:rPr>
                <w:rFonts w:ascii="Calibri" w:hAnsi="Calibri" w:cs="Calibri"/>
                <w:sz w:val="22"/>
                <w:szCs w:val="22"/>
              </w:rPr>
              <w:t>SAMENGESTELD INFORMATIEOBJECT</w:t>
            </w:r>
          </w:p>
        </w:tc>
      </w:tr>
      <w:tr w:rsidR="002E0941" w14:paraId="0022AA8A" w14:textId="77777777" w:rsidTr="002E0941">
        <w:trPr>
          <w:tblCellSpacing w:w="15" w:type="dxa"/>
        </w:trPr>
        <w:tc>
          <w:tcPr>
            <w:tcW w:w="1500" w:type="pct"/>
            <w:tcBorders>
              <w:top w:val="nil"/>
              <w:left w:val="nil"/>
              <w:bottom w:val="nil"/>
              <w:right w:val="nil"/>
            </w:tcBorders>
            <w:hideMark/>
          </w:tcPr>
          <w:p w14:paraId="4EB3EE9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7D56222"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647E3110" w14:textId="77777777" w:rsidTr="002E0941">
        <w:trPr>
          <w:tblCellSpacing w:w="15" w:type="dxa"/>
        </w:trPr>
        <w:tc>
          <w:tcPr>
            <w:tcW w:w="1500" w:type="pct"/>
            <w:tcBorders>
              <w:top w:val="nil"/>
              <w:left w:val="nil"/>
              <w:bottom w:val="nil"/>
              <w:right w:val="nil"/>
            </w:tcBorders>
            <w:hideMark/>
          </w:tcPr>
          <w:p w14:paraId="4CF5311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5695210" w14:textId="77777777" w:rsidR="002E0941" w:rsidRDefault="002E0941">
            <w:pPr>
              <w:rPr>
                <w:rFonts w:ascii="Calibri" w:hAnsi="Calibri" w:cs="Calibri"/>
                <w:sz w:val="22"/>
                <w:szCs w:val="22"/>
              </w:rPr>
            </w:pPr>
            <w:r>
              <w:rPr>
                <w:rFonts w:ascii="Calibri" w:hAnsi="Calibri" w:cs="Calibri"/>
                <w:sz w:val="22"/>
                <w:szCs w:val="22"/>
              </w:rPr>
              <w:t xml:space="preserve">Een INFORMATIEOBJECT waarbinnen twee of meer ENKELVOUDIGe INFORMATIEOBJECTen onderscheiden worden die vanwege gezamenlijke vervaardiging en/of ontvangst en/of vanwege aard en/of omvang als één geheel beschouwd moeten worden dan wel behandeld worden., </w:t>
            </w:r>
          </w:p>
        </w:tc>
      </w:tr>
      <w:tr w:rsidR="002E0941" w14:paraId="41E61868" w14:textId="77777777" w:rsidTr="002E0941">
        <w:trPr>
          <w:tblCellSpacing w:w="15" w:type="dxa"/>
        </w:trPr>
        <w:tc>
          <w:tcPr>
            <w:tcW w:w="1500" w:type="pct"/>
            <w:tcBorders>
              <w:top w:val="nil"/>
              <w:left w:val="nil"/>
              <w:bottom w:val="nil"/>
              <w:right w:val="nil"/>
            </w:tcBorders>
            <w:hideMark/>
          </w:tcPr>
          <w:p w14:paraId="582D196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33DE5A"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28C5BDB5" w14:textId="77777777" w:rsidTr="002E0941">
        <w:trPr>
          <w:tblCellSpacing w:w="15" w:type="dxa"/>
        </w:trPr>
        <w:tc>
          <w:tcPr>
            <w:tcW w:w="1500" w:type="pct"/>
            <w:tcBorders>
              <w:top w:val="nil"/>
              <w:left w:val="nil"/>
              <w:bottom w:val="nil"/>
              <w:right w:val="nil"/>
            </w:tcBorders>
            <w:hideMark/>
          </w:tcPr>
          <w:p w14:paraId="33433555"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61D8C5" w14:textId="77777777" w:rsidR="002E0941" w:rsidRDefault="002E0941">
            <w:pPr>
              <w:rPr>
                <w:rFonts w:ascii="Calibri" w:hAnsi="Calibri" w:cs="Calibri"/>
                <w:sz w:val="22"/>
                <w:szCs w:val="22"/>
              </w:rPr>
            </w:pPr>
            <w:r>
              <w:rPr>
                <w:rFonts w:ascii="Calibri" w:hAnsi="Calibri" w:cs="Calibri"/>
                <w:sz w:val="22"/>
                <w:szCs w:val="22"/>
              </w:rPr>
              <w:t>1 oktober 2008</w:t>
            </w:r>
          </w:p>
        </w:tc>
      </w:tr>
      <w:tr w:rsidR="002E0941" w14:paraId="31CC3B15" w14:textId="77777777" w:rsidTr="002E0941">
        <w:trPr>
          <w:tblCellSpacing w:w="15" w:type="dxa"/>
        </w:trPr>
        <w:tc>
          <w:tcPr>
            <w:tcW w:w="1500" w:type="pct"/>
            <w:tcBorders>
              <w:top w:val="nil"/>
              <w:left w:val="nil"/>
              <w:bottom w:val="nil"/>
              <w:right w:val="nil"/>
            </w:tcBorders>
            <w:hideMark/>
          </w:tcPr>
          <w:p w14:paraId="450B8ED0"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7729508" w14:textId="77777777" w:rsidR="002E0941" w:rsidRDefault="002E0941">
            <w:pPr>
              <w:rPr>
                <w:rFonts w:ascii="Calibri" w:hAnsi="Calibri" w:cs="Calibri"/>
                <w:sz w:val="22"/>
                <w:szCs w:val="22"/>
              </w:rPr>
            </w:pPr>
          </w:p>
        </w:tc>
      </w:tr>
      <w:tr w:rsidR="002E0941" w14:paraId="46641C6D" w14:textId="77777777" w:rsidTr="002E0941">
        <w:trPr>
          <w:tblCellSpacing w:w="15" w:type="dxa"/>
        </w:trPr>
        <w:tc>
          <w:tcPr>
            <w:tcW w:w="1500" w:type="pct"/>
            <w:tcBorders>
              <w:top w:val="nil"/>
              <w:left w:val="nil"/>
              <w:bottom w:val="nil"/>
              <w:right w:val="nil"/>
            </w:tcBorders>
            <w:hideMark/>
          </w:tcPr>
          <w:p w14:paraId="0303730B"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36611B61" w14:textId="77777777" w:rsidR="002E0941" w:rsidRDefault="002E0941">
            <w:pPr>
              <w:rPr>
                <w:rFonts w:ascii="Calibri" w:hAnsi="Calibri" w:cs="Calibri"/>
                <w:sz w:val="22"/>
                <w:szCs w:val="22"/>
              </w:rPr>
            </w:pPr>
            <w:r>
              <w:rPr>
                <w:rFonts w:ascii="Calibri" w:hAnsi="Calibri" w:cs="Calibri"/>
                <w:sz w:val="22"/>
                <w:szCs w:val="22"/>
              </w:rPr>
              <w:t>Zie INFORMATIEOBJECT</w:t>
            </w:r>
          </w:p>
        </w:tc>
      </w:tr>
      <w:tr w:rsidR="002E0941" w14:paraId="390847D3" w14:textId="77777777" w:rsidTr="002E0941">
        <w:trPr>
          <w:tblCellSpacing w:w="15" w:type="dxa"/>
        </w:trPr>
        <w:tc>
          <w:tcPr>
            <w:tcW w:w="1500" w:type="pct"/>
            <w:tcBorders>
              <w:top w:val="nil"/>
              <w:left w:val="nil"/>
              <w:bottom w:val="nil"/>
              <w:right w:val="nil"/>
            </w:tcBorders>
            <w:hideMark/>
          </w:tcPr>
          <w:p w14:paraId="09A35752"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A599079" w14:textId="77777777" w:rsidR="002E0941" w:rsidRDefault="002E0941">
            <w:pPr>
              <w:rPr>
                <w:rFonts w:ascii="Calibri" w:hAnsi="Calibri" w:cs="Calibri"/>
                <w:sz w:val="22"/>
                <w:szCs w:val="22"/>
              </w:rPr>
            </w:pPr>
          </w:p>
        </w:tc>
      </w:tr>
      <w:tr w:rsidR="002E0941" w14:paraId="48E57BD6" w14:textId="77777777" w:rsidTr="002E0941">
        <w:trPr>
          <w:tblCellSpacing w:w="15" w:type="dxa"/>
        </w:trPr>
        <w:tc>
          <w:tcPr>
            <w:tcW w:w="1500" w:type="pct"/>
            <w:tcBorders>
              <w:top w:val="nil"/>
              <w:left w:val="nil"/>
              <w:bottom w:val="nil"/>
              <w:right w:val="nil"/>
            </w:tcBorders>
            <w:hideMark/>
          </w:tcPr>
          <w:p w14:paraId="0DB849A4"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1EDBFD6" w14:textId="77777777" w:rsidR="002E0941" w:rsidRDefault="002E0941">
            <w:pPr>
              <w:rPr>
                <w:rFonts w:ascii="Calibri" w:hAnsi="Calibri" w:cs="Calibri"/>
                <w:sz w:val="22"/>
                <w:szCs w:val="22"/>
              </w:rPr>
            </w:pPr>
            <w:r>
              <w:rPr>
                <w:rFonts w:ascii="Calibri" w:hAnsi="Calibri" w:cs="Calibri"/>
                <w:sz w:val="22"/>
                <w:szCs w:val="22"/>
              </w:rPr>
              <w:t>Nee</w:t>
            </w:r>
          </w:p>
        </w:tc>
      </w:tr>
    </w:tbl>
    <w:p w14:paraId="26CCADC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F2ED0DF" w14:textId="77777777" w:rsidTr="002E0941">
        <w:trPr>
          <w:tblCellSpacing w:w="15" w:type="dxa"/>
        </w:trPr>
        <w:tc>
          <w:tcPr>
            <w:tcW w:w="1500" w:type="pct"/>
            <w:tcBorders>
              <w:top w:val="nil"/>
              <w:left w:val="nil"/>
              <w:bottom w:val="nil"/>
              <w:right w:val="nil"/>
            </w:tcBorders>
            <w:hideMark/>
          </w:tcPr>
          <w:p w14:paraId="1532F6B2"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220FDC6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6399C2F1" w14:textId="77777777" w:rsidTr="002E0941">
        <w:trPr>
          <w:tblCellSpacing w:w="15" w:type="dxa"/>
        </w:trPr>
        <w:tc>
          <w:tcPr>
            <w:tcW w:w="0" w:type="auto"/>
            <w:tcBorders>
              <w:top w:val="nil"/>
              <w:left w:val="nil"/>
              <w:bottom w:val="nil"/>
              <w:right w:val="nil"/>
            </w:tcBorders>
            <w:hideMark/>
          </w:tcPr>
          <w:p w14:paraId="5587D3CE"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6D564FE"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53905856"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38083B1B" w14:textId="77777777" w:rsidTr="002E0941">
        <w:trPr>
          <w:tblCellSpacing w:w="15" w:type="dxa"/>
        </w:trPr>
        <w:tc>
          <w:tcPr>
            <w:tcW w:w="250" w:type="pct"/>
            <w:tcBorders>
              <w:top w:val="nil"/>
              <w:left w:val="nil"/>
              <w:bottom w:val="nil"/>
              <w:right w:val="nil"/>
            </w:tcBorders>
            <w:hideMark/>
          </w:tcPr>
          <w:p w14:paraId="1CD88061"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8C1C123" w14:textId="77777777" w:rsidR="002E0941" w:rsidRDefault="002E0941">
            <w:pPr>
              <w:rPr>
                <w:rFonts w:ascii="Calibri" w:hAnsi="Calibri" w:cs="Calibri"/>
                <w:sz w:val="22"/>
                <w:szCs w:val="22"/>
              </w:rPr>
            </w:pPr>
            <w:r>
              <w:rPr>
                <w:rFonts w:ascii="Calibri" w:hAnsi="Calibri" w:cs="Calibri"/>
                <w:sz w:val="22"/>
                <w:szCs w:val="22"/>
              </w:rPr>
              <w:t xml:space="preserve">SAMENGESTELD INFORMATIEOBJECT is specialisatie van INFORMATIEOBJECT </w:t>
            </w:r>
          </w:p>
        </w:tc>
        <w:tc>
          <w:tcPr>
            <w:tcW w:w="2500" w:type="pct"/>
            <w:tcBorders>
              <w:top w:val="nil"/>
              <w:left w:val="nil"/>
              <w:bottom w:val="nil"/>
              <w:right w:val="nil"/>
            </w:tcBorders>
            <w:hideMark/>
          </w:tcPr>
          <w:p w14:paraId="7C1B2285" w14:textId="77777777" w:rsidR="002E0941" w:rsidRDefault="002E0941">
            <w:pPr>
              <w:rPr>
                <w:rFonts w:ascii="Calibri" w:hAnsi="Calibri" w:cs="Calibri"/>
                <w:sz w:val="22"/>
                <w:szCs w:val="22"/>
              </w:rPr>
            </w:pPr>
            <w:r>
              <w:rPr>
                <w:rFonts w:ascii="Calibri" w:hAnsi="Calibri" w:cs="Calibri"/>
                <w:sz w:val="22"/>
                <w:szCs w:val="22"/>
              </w:rPr>
              <w:t xml:space="preserve">Geheel van gegevens met een eigen identiteit ongeacht zijn vorm, met de bijbehorende metadata ontvangen of opgemaakt door een natuurlijke en/of rechtspersoon bij de uitvoering van taken, zijnde een ENKELVOUDIG INFORMATIEOBJECT of een SAMENGESTELD INFORMATIEOBJECT. </w:t>
            </w:r>
          </w:p>
        </w:tc>
      </w:tr>
      <w:tr w:rsidR="002E0941" w14:paraId="5CEE6F3A" w14:textId="77777777" w:rsidTr="002E0941">
        <w:trPr>
          <w:tblCellSpacing w:w="15" w:type="dxa"/>
        </w:trPr>
        <w:tc>
          <w:tcPr>
            <w:tcW w:w="250" w:type="pct"/>
            <w:tcBorders>
              <w:top w:val="nil"/>
              <w:left w:val="nil"/>
              <w:bottom w:val="nil"/>
              <w:right w:val="nil"/>
            </w:tcBorders>
            <w:hideMark/>
          </w:tcPr>
          <w:p w14:paraId="2ED05F24"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0ADEA3E0" w14:textId="77777777" w:rsidR="002E0941" w:rsidRDefault="002E0941">
            <w:pPr>
              <w:rPr>
                <w:rFonts w:ascii="Calibri" w:hAnsi="Calibri" w:cs="Calibri"/>
                <w:sz w:val="22"/>
                <w:szCs w:val="22"/>
              </w:rPr>
            </w:pPr>
            <w:r>
              <w:rPr>
                <w:rFonts w:ascii="Calibri" w:hAnsi="Calibri" w:cs="Calibri"/>
                <w:sz w:val="22"/>
                <w:szCs w:val="22"/>
              </w:rPr>
              <w:t xml:space="preserve">SAMENGESTELD INFORMATIEOBJECT [ 0 .. 1 ] omvat ENKELVOUDIG INFORMATIEOBJECT [ 2 .. * ] </w:t>
            </w:r>
          </w:p>
        </w:tc>
        <w:tc>
          <w:tcPr>
            <w:tcW w:w="2500" w:type="pct"/>
            <w:tcBorders>
              <w:top w:val="nil"/>
              <w:left w:val="nil"/>
              <w:bottom w:val="nil"/>
              <w:right w:val="nil"/>
            </w:tcBorders>
            <w:hideMark/>
          </w:tcPr>
          <w:p w14:paraId="1A4179E8" w14:textId="77777777" w:rsidR="002E0941" w:rsidRDefault="002E0941">
            <w:pPr>
              <w:rPr>
                <w:rFonts w:ascii="Calibri" w:hAnsi="Calibri" w:cs="Calibri"/>
                <w:sz w:val="22"/>
                <w:szCs w:val="22"/>
              </w:rPr>
            </w:pPr>
            <w:r>
              <w:rPr>
                <w:rFonts w:ascii="Calibri" w:hAnsi="Calibri" w:cs="Calibri"/>
                <w:sz w:val="22"/>
                <w:szCs w:val="22"/>
              </w:rPr>
              <w:t>De ENKELVOUDIGe INFORMATIEOBJECTen die deel uitmaken van het SAMENGESTELD INFORMATIEOBJECT.</w:t>
            </w:r>
          </w:p>
        </w:tc>
      </w:tr>
    </w:tbl>
    <w:p w14:paraId="422DFBE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4894215" w14:textId="77777777" w:rsidTr="002E0941">
        <w:trPr>
          <w:tblCellSpacing w:w="15" w:type="dxa"/>
        </w:trPr>
        <w:tc>
          <w:tcPr>
            <w:tcW w:w="1500" w:type="pct"/>
            <w:tcBorders>
              <w:top w:val="nil"/>
              <w:left w:val="nil"/>
              <w:bottom w:val="nil"/>
              <w:right w:val="nil"/>
            </w:tcBorders>
            <w:hideMark/>
          </w:tcPr>
          <w:p w14:paraId="7924D195"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0B8EA5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06091FD" w14:textId="77777777" w:rsidTr="002E0941">
        <w:trPr>
          <w:tblCellSpacing w:w="15" w:type="dxa"/>
        </w:trPr>
        <w:tc>
          <w:tcPr>
            <w:tcW w:w="250" w:type="pct"/>
            <w:tcBorders>
              <w:top w:val="nil"/>
              <w:left w:val="nil"/>
              <w:bottom w:val="nil"/>
              <w:right w:val="nil"/>
            </w:tcBorders>
            <w:hideMark/>
          </w:tcPr>
          <w:p w14:paraId="01029C65"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36762D" w14:textId="77777777" w:rsidR="002E0941" w:rsidRDefault="002E0941">
            <w:pPr>
              <w:rPr>
                <w:rFonts w:ascii="Calibri" w:hAnsi="Calibri" w:cs="Calibri"/>
                <w:sz w:val="22"/>
                <w:szCs w:val="22"/>
              </w:rPr>
            </w:pPr>
            <w:r>
              <w:rPr>
                <w:rFonts w:ascii="Calibri" w:hAnsi="Calibri" w:cs="Calibri"/>
                <w:sz w:val="22"/>
                <w:szCs w:val="22"/>
              </w:rPr>
              <w:t xml:space="preserve">Een SAMENGESTELD INFORMATIEOBJECT is een specialisatie van INFORMATIEOBJECT. Zie de toelichting bij dat objecttype. </w:t>
            </w:r>
          </w:p>
        </w:tc>
      </w:tr>
    </w:tbl>
    <w:p w14:paraId="03CD5C99" w14:textId="77777777" w:rsidR="002E0941" w:rsidRDefault="002E0941" w:rsidP="002E0941">
      <w:pPr>
        <w:pStyle w:val="Kop2"/>
        <w:rPr>
          <w:rFonts w:ascii="Calibri" w:hAnsi="Calibri" w:cs="Calibri"/>
        </w:rPr>
      </w:pPr>
      <w:bookmarkStart w:id="53" w:name="_Toc517048420"/>
      <w:bookmarkStart w:id="54" w:name="global_class_Model_status"/>
      <w:r>
        <w:rPr>
          <w:rFonts w:ascii="Calibri" w:hAnsi="Calibri" w:cs="Calibri"/>
        </w:rPr>
        <w:t>Objecttype STATUS</w:t>
      </w:r>
      <w:bookmarkEnd w:id="5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05628CE" w14:textId="77777777" w:rsidTr="002E0941">
        <w:trPr>
          <w:tblCellSpacing w:w="15" w:type="dxa"/>
        </w:trPr>
        <w:tc>
          <w:tcPr>
            <w:tcW w:w="1500" w:type="pct"/>
            <w:tcBorders>
              <w:top w:val="nil"/>
              <w:left w:val="nil"/>
              <w:bottom w:val="nil"/>
              <w:right w:val="nil"/>
            </w:tcBorders>
            <w:hideMark/>
          </w:tcPr>
          <w:p w14:paraId="78660A35"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DA28F08" w14:textId="77777777" w:rsidR="002E0941" w:rsidRDefault="002E0941">
            <w:pPr>
              <w:rPr>
                <w:rFonts w:ascii="Calibri" w:hAnsi="Calibri" w:cs="Calibri"/>
                <w:sz w:val="22"/>
                <w:szCs w:val="22"/>
              </w:rPr>
            </w:pPr>
            <w:r>
              <w:rPr>
                <w:rFonts w:ascii="Calibri" w:hAnsi="Calibri" w:cs="Calibri"/>
                <w:sz w:val="22"/>
                <w:szCs w:val="22"/>
              </w:rPr>
              <w:t>STATUS</w:t>
            </w:r>
          </w:p>
        </w:tc>
      </w:tr>
      <w:tr w:rsidR="002E0941" w14:paraId="23B78B57" w14:textId="77777777" w:rsidTr="002E0941">
        <w:trPr>
          <w:tblCellSpacing w:w="15" w:type="dxa"/>
        </w:trPr>
        <w:tc>
          <w:tcPr>
            <w:tcW w:w="1500" w:type="pct"/>
            <w:tcBorders>
              <w:top w:val="nil"/>
              <w:left w:val="nil"/>
              <w:bottom w:val="nil"/>
              <w:right w:val="nil"/>
            </w:tcBorders>
            <w:hideMark/>
          </w:tcPr>
          <w:p w14:paraId="64684D43"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68E8CC" w14:textId="77777777" w:rsidR="002E0941" w:rsidRDefault="002E0941">
            <w:pPr>
              <w:rPr>
                <w:rFonts w:ascii="Calibri" w:hAnsi="Calibri" w:cs="Calibri"/>
                <w:sz w:val="22"/>
                <w:szCs w:val="22"/>
              </w:rPr>
            </w:pPr>
            <w:r>
              <w:rPr>
                <w:rFonts w:ascii="Calibri" w:hAnsi="Calibri" w:cs="Calibri"/>
                <w:sz w:val="22"/>
                <w:szCs w:val="22"/>
              </w:rPr>
              <w:t>GFO Zaken 2004</w:t>
            </w:r>
          </w:p>
        </w:tc>
      </w:tr>
      <w:tr w:rsidR="002E0941" w14:paraId="4710C972" w14:textId="77777777" w:rsidTr="002E0941">
        <w:trPr>
          <w:tblCellSpacing w:w="15" w:type="dxa"/>
        </w:trPr>
        <w:tc>
          <w:tcPr>
            <w:tcW w:w="1500" w:type="pct"/>
            <w:tcBorders>
              <w:top w:val="nil"/>
              <w:left w:val="nil"/>
              <w:bottom w:val="nil"/>
              <w:right w:val="nil"/>
            </w:tcBorders>
            <w:hideMark/>
          </w:tcPr>
          <w:p w14:paraId="5369490B"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240CEE" w14:textId="77777777" w:rsidR="002E0941" w:rsidRDefault="002E0941">
            <w:pPr>
              <w:rPr>
                <w:rFonts w:ascii="Calibri" w:hAnsi="Calibri" w:cs="Calibri"/>
                <w:sz w:val="22"/>
                <w:szCs w:val="22"/>
              </w:rPr>
            </w:pPr>
            <w:r>
              <w:rPr>
                <w:rFonts w:ascii="Calibri" w:hAnsi="Calibri" w:cs="Calibri"/>
                <w:sz w:val="22"/>
                <w:szCs w:val="22"/>
              </w:rPr>
              <w:t xml:space="preserve">Een aanduiding van de stand van zaken van een ZAAK op basis van betekenisvol behaald resultaat voor de initiator van de ZAAK. </w:t>
            </w:r>
          </w:p>
        </w:tc>
      </w:tr>
      <w:tr w:rsidR="002E0941" w14:paraId="76493742" w14:textId="77777777" w:rsidTr="002E0941">
        <w:trPr>
          <w:tblCellSpacing w:w="15" w:type="dxa"/>
        </w:trPr>
        <w:tc>
          <w:tcPr>
            <w:tcW w:w="1500" w:type="pct"/>
            <w:tcBorders>
              <w:top w:val="nil"/>
              <w:left w:val="nil"/>
              <w:bottom w:val="nil"/>
              <w:right w:val="nil"/>
            </w:tcBorders>
            <w:hideMark/>
          </w:tcPr>
          <w:p w14:paraId="6A0D031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03C59AF" w14:textId="77777777" w:rsidR="002E0941" w:rsidRDefault="002E0941">
            <w:pPr>
              <w:rPr>
                <w:rFonts w:ascii="Calibri" w:hAnsi="Calibri" w:cs="Calibri"/>
                <w:sz w:val="22"/>
                <w:szCs w:val="22"/>
              </w:rPr>
            </w:pPr>
            <w:r>
              <w:rPr>
                <w:rFonts w:ascii="Calibri" w:hAnsi="Calibri" w:cs="Calibri"/>
                <w:sz w:val="22"/>
                <w:szCs w:val="22"/>
              </w:rPr>
              <w:t>VNG-R op basis van het GFO Zaken 2004</w:t>
            </w:r>
          </w:p>
        </w:tc>
      </w:tr>
      <w:tr w:rsidR="002E0941" w14:paraId="1305507A" w14:textId="77777777" w:rsidTr="002E0941">
        <w:trPr>
          <w:tblCellSpacing w:w="15" w:type="dxa"/>
        </w:trPr>
        <w:tc>
          <w:tcPr>
            <w:tcW w:w="1500" w:type="pct"/>
            <w:tcBorders>
              <w:top w:val="nil"/>
              <w:left w:val="nil"/>
              <w:bottom w:val="nil"/>
              <w:right w:val="nil"/>
            </w:tcBorders>
            <w:hideMark/>
          </w:tcPr>
          <w:p w14:paraId="71D9D104"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C3471FA" w14:textId="77777777" w:rsidR="002E0941" w:rsidRDefault="002E0941">
            <w:pPr>
              <w:rPr>
                <w:rFonts w:ascii="Calibri" w:hAnsi="Calibri" w:cs="Calibri"/>
                <w:sz w:val="22"/>
                <w:szCs w:val="22"/>
              </w:rPr>
            </w:pPr>
            <w:r>
              <w:rPr>
                <w:rFonts w:ascii="Calibri" w:hAnsi="Calibri" w:cs="Calibri"/>
                <w:sz w:val="22"/>
                <w:szCs w:val="22"/>
              </w:rPr>
              <w:t>1 juni 2008</w:t>
            </w:r>
          </w:p>
        </w:tc>
      </w:tr>
      <w:tr w:rsidR="002E0941" w14:paraId="4047F437" w14:textId="77777777" w:rsidTr="002E0941">
        <w:trPr>
          <w:tblCellSpacing w:w="15" w:type="dxa"/>
        </w:trPr>
        <w:tc>
          <w:tcPr>
            <w:tcW w:w="1500" w:type="pct"/>
            <w:tcBorders>
              <w:top w:val="nil"/>
              <w:left w:val="nil"/>
              <w:bottom w:val="nil"/>
              <w:right w:val="nil"/>
            </w:tcBorders>
            <w:hideMark/>
          </w:tcPr>
          <w:p w14:paraId="4DED04D4"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8DF0ED0" w14:textId="77777777" w:rsidR="002E0941" w:rsidRDefault="002E0941">
            <w:pPr>
              <w:rPr>
                <w:rFonts w:ascii="Calibri" w:hAnsi="Calibri" w:cs="Calibri"/>
                <w:sz w:val="22"/>
                <w:szCs w:val="22"/>
              </w:rPr>
            </w:pPr>
            <w:r>
              <w:rPr>
                <w:rFonts w:ascii="Calibri" w:hAnsi="Calibri" w:cs="Calibri"/>
                <w:sz w:val="22"/>
                <w:szCs w:val="22"/>
              </w:rPr>
              <w:t>Datum status gezet, STATUS van ZAAK</w:t>
            </w:r>
          </w:p>
        </w:tc>
      </w:tr>
      <w:tr w:rsidR="002E0941" w14:paraId="19FB6291" w14:textId="77777777" w:rsidTr="002E0941">
        <w:trPr>
          <w:tblCellSpacing w:w="15" w:type="dxa"/>
        </w:trPr>
        <w:tc>
          <w:tcPr>
            <w:tcW w:w="1500" w:type="pct"/>
            <w:tcBorders>
              <w:top w:val="nil"/>
              <w:left w:val="nil"/>
              <w:bottom w:val="nil"/>
              <w:right w:val="nil"/>
            </w:tcBorders>
            <w:hideMark/>
          </w:tcPr>
          <w:p w14:paraId="2370B3BB"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35ABC6EE" w14:textId="77777777" w:rsidR="002E0941" w:rsidRDefault="002E0941">
            <w:pPr>
              <w:rPr>
                <w:rFonts w:ascii="Calibri" w:hAnsi="Calibri" w:cs="Calibri"/>
                <w:sz w:val="22"/>
                <w:szCs w:val="22"/>
              </w:rPr>
            </w:pPr>
          </w:p>
        </w:tc>
      </w:tr>
      <w:tr w:rsidR="002E0941" w14:paraId="663FD485" w14:textId="77777777" w:rsidTr="002E0941">
        <w:trPr>
          <w:tblCellSpacing w:w="15" w:type="dxa"/>
        </w:trPr>
        <w:tc>
          <w:tcPr>
            <w:tcW w:w="1500" w:type="pct"/>
            <w:tcBorders>
              <w:top w:val="nil"/>
              <w:left w:val="nil"/>
              <w:bottom w:val="nil"/>
              <w:right w:val="nil"/>
            </w:tcBorders>
            <w:hideMark/>
          </w:tcPr>
          <w:p w14:paraId="5C0120CD"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254474B" w14:textId="77777777" w:rsidR="002E0941" w:rsidRDefault="002E0941">
            <w:pPr>
              <w:rPr>
                <w:rFonts w:ascii="Calibri" w:hAnsi="Calibri" w:cs="Calibri"/>
                <w:sz w:val="22"/>
                <w:szCs w:val="22"/>
              </w:rPr>
            </w:pPr>
          </w:p>
        </w:tc>
      </w:tr>
      <w:tr w:rsidR="002E0941" w14:paraId="493B2154" w14:textId="77777777" w:rsidTr="002E0941">
        <w:trPr>
          <w:tblCellSpacing w:w="15" w:type="dxa"/>
        </w:trPr>
        <w:tc>
          <w:tcPr>
            <w:tcW w:w="1500" w:type="pct"/>
            <w:tcBorders>
              <w:top w:val="nil"/>
              <w:left w:val="nil"/>
              <w:bottom w:val="nil"/>
              <w:right w:val="nil"/>
            </w:tcBorders>
            <w:hideMark/>
          </w:tcPr>
          <w:p w14:paraId="39C8EF1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C886FEF" w14:textId="77777777" w:rsidR="002E0941" w:rsidRDefault="002E0941">
            <w:pPr>
              <w:rPr>
                <w:rFonts w:ascii="Calibri" w:hAnsi="Calibri" w:cs="Calibri"/>
                <w:sz w:val="22"/>
                <w:szCs w:val="22"/>
              </w:rPr>
            </w:pPr>
            <w:r>
              <w:rPr>
                <w:rFonts w:ascii="Calibri" w:hAnsi="Calibri" w:cs="Calibri"/>
                <w:sz w:val="22"/>
                <w:szCs w:val="22"/>
              </w:rPr>
              <w:t>Nee</w:t>
            </w:r>
          </w:p>
        </w:tc>
      </w:tr>
    </w:tbl>
    <w:p w14:paraId="7C7A76F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5CA8A7A" w14:textId="77777777" w:rsidTr="002E0941">
        <w:trPr>
          <w:tblCellSpacing w:w="15" w:type="dxa"/>
        </w:trPr>
        <w:tc>
          <w:tcPr>
            <w:tcW w:w="1500" w:type="pct"/>
            <w:tcBorders>
              <w:top w:val="nil"/>
              <w:left w:val="nil"/>
              <w:bottom w:val="nil"/>
              <w:right w:val="nil"/>
            </w:tcBorders>
            <w:hideMark/>
          </w:tcPr>
          <w:p w14:paraId="0131FD2E"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62F501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39276FC5" w14:textId="77777777" w:rsidTr="002E0941">
        <w:trPr>
          <w:tblCellSpacing w:w="15" w:type="dxa"/>
        </w:trPr>
        <w:tc>
          <w:tcPr>
            <w:tcW w:w="0" w:type="auto"/>
            <w:tcBorders>
              <w:top w:val="nil"/>
              <w:left w:val="nil"/>
              <w:bottom w:val="nil"/>
              <w:right w:val="nil"/>
            </w:tcBorders>
            <w:hideMark/>
          </w:tcPr>
          <w:p w14:paraId="101FC18C"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D50C6D7"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EE8FBAD"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B0BDFF6"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19B981D"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8D076E5" w14:textId="77777777" w:rsidTr="002E0941">
        <w:trPr>
          <w:tblCellSpacing w:w="15" w:type="dxa"/>
        </w:trPr>
        <w:tc>
          <w:tcPr>
            <w:tcW w:w="250" w:type="pct"/>
            <w:tcBorders>
              <w:top w:val="nil"/>
              <w:left w:val="nil"/>
              <w:bottom w:val="nil"/>
              <w:right w:val="nil"/>
            </w:tcBorders>
            <w:hideMark/>
          </w:tcPr>
          <w:p w14:paraId="38F7AD3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BDBA61" w14:textId="77777777" w:rsidR="002E0941" w:rsidRDefault="002E0941">
            <w:pPr>
              <w:rPr>
                <w:rFonts w:ascii="Calibri" w:hAnsi="Calibri" w:cs="Calibri"/>
                <w:sz w:val="22"/>
                <w:szCs w:val="22"/>
              </w:rPr>
            </w:pPr>
            <w:r>
              <w:rPr>
                <w:rFonts w:ascii="Calibri" w:hAnsi="Calibri" w:cs="Calibri"/>
                <w:sz w:val="22"/>
                <w:szCs w:val="22"/>
              </w:rPr>
              <w:t xml:space="preserve">Datum status gezet </w:t>
            </w:r>
          </w:p>
        </w:tc>
        <w:tc>
          <w:tcPr>
            <w:tcW w:w="2500" w:type="pct"/>
            <w:tcBorders>
              <w:top w:val="nil"/>
              <w:left w:val="nil"/>
              <w:bottom w:val="nil"/>
              <w:right w:val="nil"/>
            </w:tcBorders>
            <w:hideMark/>
          </w:tcPr>
          <w:p w14:paraId="59A3DE13" w14:textId="77777777" w:rsidR="002E0941" w:rsidRDefault="002E0941">
            <w:pPr>
              <w:rPr>
                <w:rFonts w:ascii="Calibri" w:hAnsi="Calibri" w:cs="Calibri"/>
                <w:sz w:val="22"/>
                <w:szCs w:val="22"/>
              </w:rPr>
            </w:pPr>
            <w:r>
              <w:rPr>
                <w:rFonts w:ascii="Calibri" w:hAnsi="Calibri" w:cs="Calibri"/>
                <w:sz w:val="22"/>
                <w:szCs w:val="22"/>
              </w:rPr>
              <w:t>De datum waarop de ZAAK de status heeft verkregen.</w:t>
            </w:r>
          </w:p>
        </w:tc>
        <w:tc>
          <w:tcPr>
            <w:tcW w:w="500" w:type="pct"/>
            <w:tcBorders>
              <w:top w:val="nil"/>
              <w:left w:val="nil"/>
              <w:bottom w:val="nil"/>
              <w:right w:val="nil"/>
            </w:tcBorders>
            <w:hideMark/>
          </w:tcPr>
          <w:p w14:paraId="7E8B59A3" w14:textId="77777777" w:rsidR="002E0941" w:rsidRDefault="002E0941">
            <w:pPr>
              <w:rPr>
                <w:rFonts w:ascii="Calibri" w:hAnsi="Calibri" w:cs="Calibri"/>
                <w:sz w:val="22"/>
                <w:szCs w:val="22"/>
              </w:rPr>
            </w:pPr>
            <w:r>
              <w:rPr>
                <w:rFonts w:ascii="Calibri" w:hAnsi="Calibri" w:cs="Calibri"/>
                <w:sz w:val="22"/>
                <w:szCs w:val="22"/>
              </w:rPr>
              <w:t xml:space="preserve">DT </w:t>
            </w:r>
          </w:p>
        </w:tc>
        <w:tc>
          <w:tcPr>
            <w:tcW w:w="500" w:type="pct"/>
            <w:tcBorders>
              <w:top w:val="nil"/>
              <w:left w:val="nil"/>
              <w:bottom w:val="nil"/>
              <w:right w:val="nil"/>
            </w:tcBorders>
            <w:hideMark/>
          </w:tcPr>
          <w:p w14:paraId="42FAC12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5F06901" w14:textId="77777777" w:rsidTr="002E0941">
        <w:trPr>
          <w:tblCellSpacing w:w="15" w:type="dxa"/>
        </w:trPr>
        <w:tc>
          <w:tcPr>
            <w:tcW w:w="250" w:type="pct"/>
            <w:tcBorders>
              <w:top w:val="nil"/>
              <w:left w:val="nil"/>
              <w:bottom w:val="nil"/>
              <w:right w:val="nil"/>
            </w:tcBorders>
            <w:hideMark/>
          </w:tcPr>
          <w:p w14:paraId="606DE97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3A32005" w14:textId="77777777" w:rsidR="002E0941" w:rsidRDefault="002E0941">
            <w:pPr>
              <w:rPr>
                <w:rFonts w:ascii="Calibri" w:hAnsi="Calibri" w:cs="Calibri"/>
                <w:sz w:val="22"/>
                <w:szCs w:val="22"/>
              </w:rPr>
            </w:pPr>
            <w:r>
              <w:rPr>
                <w:rFonts w:ascii="Calibri" w:hAnsi="Calibri" w:cs="Calibri"/>
                <w:sz w:val="22"/>
                <w:szCs w:val="22"/>
              </w:rPr>
              <w:t xml:space="preserve">Statustoelichting </w:t>
            </w:r>
          </w:p>
        </w:tc>
        <w:tc>
          <w:tcPr>
            <w:tcW w:w="2500" w:type="pct"/>
            <w:tcBorders>
              <w:top w:val="nil"/>
              <w:left w:val="nil"/>
              <w:bottom w:val="nil"/>
              <w:right w:val="nil"/>
            </w:tcBorders>
            <w:hideMark/>
          </w:tcPr>
          <w:p w14:paraId="5410682F" w14:textId="77777777" w:rsidR="002E0941" w:rsidRDefault="002E0941">
            <w:pPr>
              <w:rPr>
                <w:rFonts w:ascii="Calibri" w:hAnsi="Calibri" w:cs="Calibri"/>
                <w:sz w:val="22"/>
                <w:szCs w:val="22"/>
              </w:rPr>
            </w:pPr>
            <w:r>
              <w:rPr>
                <w:rFonts w:ascii="Calibri" w:hAnsi="Calibri" w:cs="Calibri"/>
                <w:sz w:val="22"/>
                <w:szCs w:val="22"/>
              </w:rPr>
              <w:t>Een, voor de initiator van de zaak relevante, toelichting op de status van een zaak.</w:t>
            </w:r>
          </w:p>
        </w:tc>
        <w:tc>
          <w:tcPr>
            <w:tcW w:w="500" w:type="pct"/>
            <w:tcBorders>
              <w:top w:val="nil"/>
              <w:left w:val="nil"/>
              <w:bottom w:val="nil"/>
              <w:right w:val="nil"/>
            </w:tcBorders>
            <w:hideMark/>
          </w:tcPr>
          <w:p w14:paraId="1E49B7E2"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0D2029C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79ABB73" w14:textId="77777777" w:rsidTr="002E0941">
        <w:trPr>
          <w:tblCellSpacing w:w="15" w:type="dxa"/>
        </w:trPr>
        <w:tc>
          <w:tcPr>
            <w:tcW w:w="250" w:type="pct"/>
            <w:tcBorders>
              <w:top w:val="nil"/>
              <w:left w:val="nil"/>
              <w:bottom w:val="nil"/>
              <w:right w:val="nil"/>
            </w:tcBorders>
            <w:hideMark/>
          </w:tcPr>
          <w:p w14:paraId="12F9027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DF4991" w14:textId="77777777" w:rsidR="002E0941" w:rsidRDefault="002E0941">
            <w:pPr>
              <w:rPr>
                <w:rFonts w:ascii="Calibri" w:hAnsi="Calibri" w:cs="Calibri"/>
                <w:sz w:val="22"/>
                <w:szCs w:val="22"/>
              </w:rPr>
            </w:pPr>
            <w:r>
              <w:rPr>
                <w:rFonts w:ascii="Calibri" w:hAnsi="Calibri" w:cs="Calibri"/>
                <w:sz w:val="22"/>
                <w:szCs w:val="22"/>
              </w:rPr>
              <w:t xml:space="preserve">Indicatie laatst gezette status </w:t>
            </w:r>
          </w:p>
        </w:tc>
        <w:tc>
          <w:tcPr>
            <w:tcW w:w="2500" w:type="pct"/>
            <w:tcBorders>
              <w:top w:val="nil"/>
              <w:left w:val="nil"/>
              <w:bottom w:val="nil"/>
              <w:right w:val="nil"/>
            </w:tcBorders>
            <w:hideMark/>
          </w:tcPr>
          <w:p w14:paraId="12163970" w14:textId="77777777" w:rsidR="002E0941" w:rsidRDefault="002E0941">
            <w:pPr>
              <w:rPr>
                <w:rFonts w:ascii="Calibri" w:hAnsi="Calibri" w:cs="Calibri"/>
                <w:sz w:val="22"/>
                <w:szCs w:val="22"/>
              </w:rPr>
            </w:pPr>
            <w:r>
              <w:rPr>
                <w:rFonts w:ascii="Calibri" w:hAnsi="Calibri" w:cs="Calibri"/>
                <w:sz w:val="22"/>
                <w:szCs w:val="22"/>
              </w:rPr>
              <w:t>Aanduiding of het de laatst bekende bereikte status betreft.</w:t>
            </w:r>
          </w:p>
        </w:tc>
        <w:tc>
          <w:tcPr>
            <w:tcW w:w="500" w:type="pct"/>
            <w:tcBorders>
              <w:top w:val="nil"/>
              <w:left w:val="nil"/>
              <w:bottom w:val="nil"/>
              <w:right w:val="nil"/>
            </w:tcBorders>
            <w:hideMark/>
          </w:tcPr>
          <w:p w14:paraId="79A6379B" w14:textId="77777777" w:rsidR="002E0941" w:rsidRDefault="002E0941">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78B01ECE" w14:textId="77777777" w:rsidR="002E0941" w:rsidRDefault="002E0941">
            <w:pPr>
              <w:rPr>
                <w:rFonts w:ascii="Calibri" w:hAnsi="Calibri" w:cs="Calibri"/>
                <w:sz w:val="22"/>
                <w:szCs w:val="22"/>
              </w:rPr>
            </w:pPr>
            <w:r>
              <w:rPr>
                <w:rFonts w:ascii="Calibri" w:hAnsi="Calibri" w:cs="Calibri"/>
                <w:sz w:val="22"/>
                <w:szCs w:val="22"/>
              </w:rPr>
              <w:t>1</w:t>
            </w:r>
          </w:p>
        </w:tc>
      </w:tr>
    </w:tbl>
    <w:p w14:paraId="2615F2E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7F34BB" w14:textId="77777777" w:rsidTr="002E0941">
        <w:trPr>
          <w:tblCellSpacing w:w="15" w:type="dxa"/>
        </w:trPr>
        <w:tc>
          <w:tcPr>
            <w:tcW w:w="1500" w:type="pct"/>
            <w:tcBorders>
              <w:top w:val="nil"/>
              <w:left w:val="nil"/>
              <w:bottom w:val="nil"/>
              <w:right w:val="nil"/>
            </w:tcBorders>
            <w:hideMark/>
          </w:tcPr>
          <w:p w14:paraId="33159198"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7416D2D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1DFE5068" w14:textId="77777777" w:rsidTr="002E0941">
        <w:trPr>
          <w:tblCellSpacing w:w="15" w:type="dxa"/>
        </w:trPr>
        <w:tc>
          <w:tcPr>
            <w:tcW w:w="0" w:type="auto"/>
            <w:tcBorders>
              <w:top w:val="nil"/>
              <w:left w:val="nil"/>
              <w:bottom w:val="nil"/>
              <w:right w:val="nil"/>
            </w:tcBorders>
            <w:hideMark/>
          </w:tcPr>
          <w:p w14:paraId="2AA31A9C"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E40956F"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1EB19719"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4B662177" w14:textId="77777777" w:rsidTr="002E0941">
        <w:trPr>
          <w:tblCellSpacing w:w="15" w:type="dxa"/>
        </w:trPr>
        <w:tc>
          <w:tcPr>
            <w:tcW w:w="250" w:type="pct"/>
            <w:tcBorders>
              <w:top w:val="nil"/>
              <w:left w:val="nil"/>
              <w:bottom w:val="nil"/>
              <w:right w:val="nil"/>
            </w:tcBorders>
            <w:hideMark/>
          </w:tcPr>
          <w:p w14:paraId="405F73B5"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8E6BD00" w14:textId="77777777" w:rsidR="002E0941" w:rsidRDefault="002E0941">
            <w:pPr>
              <w:rPr>
                <w:rFonts w:ascii="Calibri" w:hAnsi="Calibri" w:cs="Calibri"/>
                <w:sz w:val="22"/>
                <w:szCs w:val="22"/>
              </w:rPr>
            </w:pPr>
            <w:r>
              <w:rPr>
                <w:rFonts w:ascii="Calibri" w:hAnsi="Calibri" w:cs="Calibri"/>
                <w:sz w:val="22"/>
                <w:szCs w:val="22"/>
              </w:rPr>
              <w:t xml:space="preserve">STATUS [ 0 .. * ] van ZAAK [ 1 ] </w:t>
            </w:r>
          </w:p>
        </w:tc>
        <w:tc>
          <w:tcPr>
            <w:tcW w:w="2500" w:type="pct"/>
            <w:tcBorders>
              <w:top w:val="nil"/>
              <w:left w:val="nil"/>
              <w:bottom w:val="nil"/>
              <w:right w:val="nil"/>
            </w:tcBorders>
            <w:hideMark/>
          </w:tcPr>
          <w:p w14:paraId="36ED5F19" w14:textId="77777777" w:rsidR="002E0941" w:rsidRDefault="002E0941">
            <w:pPr>
              <w:rPr>
                <w:rFonts w:ascii="Calibri" w:hAnsi="Calibri" w:cs="Calibri"/>
                <w:sz w:val="22"/>
                <w:szCs w:val="22"/>
              </w:rPr>
            </w:pPr>
            <w:r>
              <w:rPr>
                <w:rFonts w:ascii="Calibri" w:hAnsi="Calibri" w:cs="Calibri"/>
                <w:sz w:val="22"/>
                <w:szCs w:val="22"/>
              </w:rPr>
              <w:t>De STATUS die gedurende de behandeling van de ZAAK bereikt is.</w:t>
            </w:r>
          </w:p>
        </w:tc>
      </w:tr>
      <w:tr w:rsidR="002E0941" w14:paraId="41EB4FAD" w14:textId="77777777" w:rsidTr="002E0941">
        <w:trPr>
          <w:tblCellSpacing w:w="15" w:type="dxa"/>
        </w:trPr>
        <w:tc>
          <w:tcPr>
            <w:tcW w:w="250" w:type="pct"/>
            <w:tcBorders>
              <w:top w:val="nil"/>
              <w:left w:val="nil"/>
              <w:bottom w:val="nil"/>
              <w:right w:val="nil"/>
            </w:tcBorders>
            <w:hideMark/>
          </w:tcPr>
          <w:p w14:paraId="281EB4D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D0C5115" w14:textId="77777777" w:rsidR="002E0941" w:rsidRDefault="002E0941">
            <w:pPr>
              <w:rPr>
                <w:rFonts w:ascii="Calibri" w:hAnsi="Calibri" w:cs="Calibri"/>
                <w:sz w:val="22"/>
                <w:szCs w:val="22"/>
              </w:rPr>
            </w:pPr>
            <w:r>
              <w:rPr>
                <w:rFonts w:ascii="Calibri" w:hAnsi="Calibri" w:cs="Calibri"/>
                <w:sz w:val="22"/>
                <w:szCs w:val="22"/>
              </w:rPr>
              <w:t xml:space="preserve">STATUS [ 0 .. * ] is van STATUSTYPE [ 1 ] </w:t>
            </w:r>
          </w:p>
        </w:tc>
        <w:tc>
          <w:tcPr>
            <w:tcW w:w="2500" w:type="pct"/>
            <w:tcBorders>
              <w:top w:val="nil"/>
              <w:left w:val="nil"/>
              <w:bottom w:val="nil"/>
              <w:right w:val="nil"/>
            </w:tcBorders>
            <w:hideMark/>
          </w:tcPr>
          <w:p w14:paraId="1C8F5637" w14:textId="77777777" w:rsidR="002E0941" w:rsidRDefault="002E0941">
            <w:pPr>
              <w:rPr>
                <w:rFonts w:ascii="Calibri" w:hAnsi="Calibri" w:cs="Calibri"/>
                <w:sz w:val="22"/>
                <w:szCs w:val="22"/>
              </w:rPr>
            </w:pPr>
            <w:r>
              <w:rPr>
                <w:rFonts w:ascii="Calibri" w:hAnsi="Calibri" w:cs="Calibri"/>
                <w:sz w:val="22"/>
                <w:szCs w:val="22"/>
              </w:rPr>
              <w:t>Aanduiding van de aard van de STATUS.</w:t>
            </w:r>
          </w:p>
        </w:tc>
      </w:tr>
    </w:tbl>
    <w:p w14:paraId="7B5C759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0764827" w14:textId="77777777" w:rsidTr="002E0941">
        <w:trPr>
          <w:tblCellSpacing w:w="15" w:type="dxa"/>
        </w:trPr>
        <w:tc>
          <w:tcPr>
            <w:tcW w:w="1500" w:type="pct"/>
            <w:tcBorders>
              <w:top w:val="nil"/>
              <w:left w:val="nil"/>
              <w:bottom w:val="nil"/>
              <w:right w:val="nil"/>
            </w:tcBorders>
            <w:hideMark/>
          </w:tcPr>
          <w:p w14:paraId="25170DB9"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54BAC0C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5"/>
        <w:gridCol w:w="8659"/>
      </w:tblGrid>
      <w:tr w:rsidR="002E0941" w14:paraId="6A0D4585" w14:textId="77777777" w:rsidTr="0055546E">
        <w:trPr>
          <w:tblCellSpacing w:w="15" w:type="dxa"/>
        </w:trPr>
        <w:tc>
          <w:tcPr>
            <w:tcW w:w="246" w:type="pct"/>
            <w:tcBorders>
              <w:top w:val="nil"/>
              <w:left w:val="nil"/>
              <w:bottom w:val="nil"/>
              <w:right w:val="nil"/>
            </w:tcBorders>
            <w:hideMark/>
          </w:tcPr>
          <w:p w14:paraId="1B819BFC" w14:textId="77777777" w:rsidR="002E0941" w:rsidRDefault="002E0941">
            <w:pPr>
              <w:rPr>
                <w:rFonts w:ascii="Calibri" w:hAnsi="Calibri" w:cs="Calibri"/>
                <w:sz w:val="22"/>
                <w:szCs w:val="22"/>
              </w:rPr>
            </w:pPr>
            <w:r>
              <w:rPr>
                <w:rFonts w:ascii="Calibri" w:hAnsi="Calibri" w:cs="Calibri"/>
                <w:sz w:val="22"/>
                <w:szCs w:val="22"/>
              </w:rPr>
              <w:t> </w:t>
            </w:r>
          </w:p>
        </w:tc>
        <w:tc>
          <w:tcPr>
            <w:tcW w:w="4705" w:type="pct"/>
            <w:tcBorders>
              <w:top w:val="nil"/>
              <w:left w:val="nil"/>
              <w:bottom w:val="nil"/>
              <w:right w:val="nil"/>
            </w:tcBorders>
            <w:hideMark/>
          </w:tcPr>
          <w:p w14:paraId="5649D8C1" w14:textId="77777777" w:rsidR="002E0941" w:rsidRDefault="002E0941">
            <w:pPr>
              <w:rPr>
                <w:rFonts w:ascii="Calibri" w:hAnsi="Calibri" w:cs="Calibri"/>
                <w:sz w:val="22"/>
                <w:szCs w:val="22"/>
              </w:rPr>
            </w:pPr>
            <w:r>
              <w:rPr>
                <w:rFonts w:ascii="Calibri" w:hAnsi="Calibri" w:cs="Calibri"/>
                <w:sz w:val="22"/>
                <w:szCs w:val="22"/>
              </w:rPr>
              <w:t xml:space="preserve">De STATUS maakt het mogelijk de voortgang van de ZAAK op hoofdlijnen te volgen. Wat de hoofdlijnen zijn wordt vooral bepaald vanuit de belangen van de initiator van de ZAAK en verplichtingen vanuit wet- en regelgeving. De initiator is veelal geinteresseerd in mijlpalen, niet in de diverse stappen die de behandelende organisatie(s) moet(en) zetten om de ZAAK af te handelen. Een ZAAK heeft in de loop van de tijd meerdere statussen: de achtereenvolgens bereikte mijlpalen. De STATUS is in het RGBZ overigens niet bedoeld om de behandeling van de ZAAK te plannen, wel om deze te kunnen volgen. De laatst bereikte status is uiteraard de meest actuele status. Daarvoor bereikte statussen zien we niet als historische waarden van de laatst bereikte status maar als historische statussen. De gegevens van een bereikte status wijzigen dan ook niet, m.u.v. eventuele ambtelijke correcties. Daar het kan voorkomen dat bepaalde, voor de ZAAK relevante, INFORMATIEOBJECTEN nadrukkelijk gerelateerd zijn aan het bereiken van een status en/of de communicatie daarover, hebben we de (optionele) relatie van STATUS naar ZAAK-INFORMATIEOBJECT gemodelleerd. NB. In het GFO Zaken 2004 was in de definitie sprake van ?de burger?. Hier hebben we gekozen voor het ruimere begrip ?initiator van de ZAAK? omdat ook organisatorische eenheden en medewerkers zaken kunnen initiëren. </w:t>
            </w:r>
          </w:p>
        </w:tc>
      </w:tr>
    </w:tbl>
    <w:p w14:paraId="416A45A3" w14:textId="77777777" w:rsidR="0055546E" w:rsidRDefault="0055546E" w:rsidP="0055546E">
      <w:pPr>
        <w:pStyle w:val="Kop2"/>
        <w:rPr>
          <w:rFonts w:ascii="Calibri" w:hAnsi="Calibri" w:cs="Calibri"/>
        </w:rPr>
      </w:pPr>
      <w:bookmarkStart w:id="55" w:name="global_class_Model_VESTIGINGVANZAAKBEHAN"/>
      <w:bookmarkStart w:id="56" w:name="_Toc517048421"/>
      <w:bookmarkEnd w:id="55"/>
      <w:r>
        <w:rPr>
          <w:rFonts w:ascii="Calibri" w:hAnsi="Calibri" w:cs="Calibri"/>
        </w:rPr>
        <w:t>Objecttype STATUSTYPE</w:t>
      </w:r>
      <w:bookmarkEnd w:id="5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293327A8" w14:textId="77777777" w:rsidTr="0055546E">
        <w:trPr>
          <w:tblCellSpacing w:w="15" w:type="dxa"/>
        </w:trPr>
        <w:tc>
          <w:tcPr>
            <w:tcW w:w="1500" w:type="pct"/>
            <w:tcBorders>
              <w:top w:val="nil"/>
              <w:left w:val="nil"/>
              <w:bottom w:val="nil"/>
              <w:right w:val="nil"/>
            </w:tcBorders>
            <w:hideMark/>
          </w:tcPr>
          <w:p w14:paraId="24FE4A7E" w14:textId="77777777" w:rsidR="0055546E" w:rsidRDefault="0055546E" w:rsidP="0055546E">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7C9A2A" w14:textId="77777777" w:rsidR="0055546E" w:rsidRDefault="0055546E" w:rsidP="0055546E">
            <w:pPr>
              <w:rPr>
                <w:rFonts w:ascii="Calibri" w:hAnsi="Calibri" w:cs="Calibri"/>
                <w:sz w:val="22"/>
                <w:szCs w:val="22"/>
              </w:rPr>
            </w:pPr>
            <w:r>
              <w:rPr>
                <w:rFonts w:ascii="Calibri" w:hAnsi="Calibri" w:cs="Calibri"/>
                <w:sz w:val="22"/>
                <w:szCs w:val="22"/>
              </w:rPr>
              <w:t>STATUSTYPE</w:t>
            </w:r>
          </w:p>
        </w:tc>
      </w:tr>
      <w:tr w:rsidR="0055546E" w14:paraId="1CB473E7" w14:textId="77777777" w:rsidTr="0055546E">
        <w:trPr>
          <w:tblCellSpacing w:w="15" w:type="dxa"/>
        </w:trPr>
        <w:tc>
          <w:tcPr>
            <w:tcW w:w="1500" w:type="pct"/>
            <w:tcBorders>
              <w:top w:val="nil"/>
              <w:left w:val="nil"/>
              <w:bottom w:val="nil"/>
              <w:right w:val="nil"/>
            </w:tcBorders>
            <w:hideMark/>
          </w:tcPr>
          <w:p w14:paraId="2A852F2D"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26F8E57"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617B7BD2" w14:textId="77777777" w:rsidTr="0055546E">
        <w:trPr>
          <w:tblCellSpacing w:w="15" w:type="dxa"/>
        </w:trPr>
        <w:tc>
          <w:tcPr>
            <w:tcW w:w="1500" w:type="pct"/>
            <w:tcBorders>
              <w:top w:val="nil"/>
              <w:left w:val="nil"/>
              <w:bottom w:val="nil"/>
              <w:right w:val="nil"/>
            </w:tcBorders>
            <w:hideMark/>
          </w:tcPr>
          <w:p w14:paraId="51CF25A8"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2E4757A" w14:textId="77777777" w:rsidR="0055546E" w:rsidRDefault="0055546E" w:rsidP="0055546E">
            <w:pPr>
              <w:rPr>
                <w:rFonts w:ascii="Calibri" w:hAnsi="Calibri" w:cs="Calibri"/>
                <w:sz w:val="22"/>
                <w:szCs w:val="22"/>
              </w:rPr>
            </w:pPr>
            <w:r>
              <w:rPr>
                <w:rFonts w:ascii="Calibri" w:hAnsi="Calibri" w:cs="Calibri"/>
                <w:sz w:val="22"/>
                <w:szCs w:val="22"/>
              </w:rPr>
              <w:t>Generieke aanduiding van de aard van een STATUS</w:t>
            </w:r>
          </w:p>
        </w:tc>
      </w:tr>
      <w:tr w:rsidR="0055546E" w14:paraId="7859F8F2" w14:textId="77777777" w:rsidTr="0055546E">
        <w:trPr>
          <w:tblCellSpacing w:w="15" w:type="dxa"/>
        </w:trPr>
        <w:tc>
          <w:tcPr>
            <w:tcW w:w="1500" w:type="pct"/>
            <w:tcBorders>
              <w:top w:val="nil"/>
              <w:left w:val="nil"/>
              <w:bottom w:val="nil"/>
              <w:right w:val="nil"/>
            </w:tcBorders>
            <w:hideMark/>
          </w:tcPr>
          <w:p w14:paraId="594A1176"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8CC479"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2C3BF5E7" w14:textId="77777777" w:rsidTr="0055546E">
        <w:trPr>
          <w:tblCellSpacing w:w="15" w:type="dxa"/>
        </w:trPr>
        <w:tc>
          <w:tcPr>
            <w:tcW w:w="1500" w:type="pct"/>
            <w:tcBorders>
              <w:top w:val="nil"/>
              <w:left w:val="nil"/>
              <w:bottom w:val="nil"/>
              <w:right w:val="nil"/>
            </w:tcBorders>
            <w:hideMark/>
          </w:tcPr>
          <w:p w14:paraId="2EB05573"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DCAE83B" w14:textId="77777777" w:rsidR="0055546E" w:rsidRDefault="0055546E" w:rsidP="0055546E">
            <w:pPr>
              <w:rPr>
                <w:rFonts w:ascii="Calibri" w:hAnsi="Calibri" w:cs="Calibri"/>
                <w:sz w:val="22"/>
                <w:szCs w:val="22"/>
              </w:rPr>
            </w:pPr>
            <w:r>
              <w:rPr>
                <w:rFonts w:ascii="Calibri" w:hAnsi="Calibri" w:cs="Calibri"/>
                <w:sz w:val="22"/>
                <w:szCs w:val="22"/>
              </w:rPr>
              <w:t>1 juni 2008</w:t>
            </w:r>
          </w:p>
        </w:tc>
      </w:tr>
      <w:tr w:rsidR="0055546E" w14:paraId="365FB0D8" w14:textId="77777777" w:rsidTr="0055546E">
        <w:trPr>
          <w:tblCellSpacing w:w="15" w:type="dxa"/>
        </w:trPr>
        <w:tc>
          <w:tcPr>
            <w:tcW w:w="1500" w:type="pct"/>
            <w:tcBorders>
              <w:top w:val="nil"/>
              <w:left w:val="nil"/>
              <w:bottom w:val="nil"/>
              <w:right w:val="nil"/>
            </w:tcBorders>
            <w:hideMark/>
          </w:tcPr>
          <w:p w14:paraId="135569ED"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ECD55C1" w14:textId="77777777" w:rsidR="0055546E" w:rsidRDefault="0055546E" w:rsidP="0055546E">
            <w:pPr>
              <w:rPr>
                <w:rFonts w:ascii="Calibri" w:hAnsi="Calibri" w:cs="Calibri"/>
                <w:sz w:val="22"/>
                <w:szCs w:val="22"/>
              </w:rPr>
            </w:pPr>
            <w:r>
              <w:rPr>
                <w:rFonts w:ascii="Calibri" w:hAnsi="Calibri" w:cs="Calibri"/>
                <w:sz w:val="22"/>
                <w:szCs w:val="22"/>
              </w:rPr>
              <w:t>Statustypevolgnummer, STATUSTYPE is van ZAAKTYPE</w:t>
            </w:r>
          </w:p>
        </w:tc>
      </w:tr>
      <w:tr w:rsidR="0055546E" w14:paraId="5EEF7921" w14:textId="77777777" w:rsidTr="0055546E">
        <w:trPr>
          <w:tblCellSpacing w:w="15" w:type="dxa"/>
        </w:trPr>
        <w:tc>
          <w:tcPr>
            <w:tcW w:w="1500" w:type="pct"/>
            <w:tcBorders>
              <w:top w:val="nil"/>
              <w:left w:val="nil"/>
              <w:bottom w:val="nil"/>
              <w:right w:val="nil"/>
            </w:tcBorders>
            <w:hideMark/>
          </w:tcPr>
          <w:p w14:paraId="10101F3F"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58B6005" w14:textId="77777777" w:rsidR="0055546E" w:rsidRDefault="0055546E" w:rsidP="0055546E">
            <w:pPr>
              <w:rPr>
                <w:rFonts w:ascii="Calibri" w:hAnsi="Calibri" w:cs="Calibri"/>
                <w:sz w:val="22"/>
                <w:szCs w:val="22"/>
              </w:rPr>
            </w:pPr>
          </w:p>
        </w:tc>
      </w:tr>
      <w:tr w:rsidR="0055546E" w14:paraId="5647AA76" w14:textId="77777777" w:rsidTr="0055546E">
        <w:trPr>
          <w:tblCellSpacing w:w="15" w:type="dxa"/>
        </w:trPr>
        <w:tc>
          <w:tcPr>
            <w:tcW w:w="1500" w:type="pct"/>
            <w:tcBorders>
              <w:top w:val="nil"/>
              <w:left w:val="nil"/>
              <w:bottom w:val="nil"/>
              <w:right w:val="nil"/>
            </w:tcBorders>
            <w:hideMark/>
          </w:tcPr>
          <w:p w14:paraId="2406D49C"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517348C" w14:textId="77777777" w:rsidR="0055546E" w:rsidRDefault="0055546E" w:rsidP="0055546E">
            <w:pPr>
              <w:rPr>
                <w:rFonts w:ascii="Calibri" w:hAnsi="Calibri" w:cs="Calibri"/>
                <w:sz w:val="22"/>
                <w:szCs w:val="22"/>
              </w:rPr>
            </w:pPr>
          </w:p>
        </w:tc>
      </w:tr>
      <w:tr w:rsidR="0055546E" w14:paraId="3AC52892" w14:textId="77777777" w:rsidTr="0055546E">
        <w:trPr>
          <w:tblCellSpacing w:w="15" w:type="dxa"/>
        </w:trPr>
        <w:tc>
          <w:tcPr>
            <w:tcW w:w="1500" w:type="pct"/>
            <w:tcBorders>
              <w:top w:val="nil"/>
              <w:left w:val="nil"/>
              <w:bottom w:val="nil"/>
              <w:right w:val="nil"/>
            </w:tcBorders>
            <w:hideMark/>
          </w:tcPr>
          <w:p w14:paraId="16635546"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BCB2130" w14:textId="77777777" w:rsidR="0055546E" w:rsidRDefault="0055546E" w:rsidP="0055546E">
            <w:pPr>
              <w:rPr>
                <w:rFonts w:ascii="Calibri" w:hAnsi="Calibri" w:cs="Calibri"/>
                <w:sz w:val="22"/>
                <w:szCs w:val="22"/>
              </w:rPr>
            </w:pPr>
            <w:r>
              <w:rPr>
                <w:rFonts w:ascii="Calibri" w:hAnsi="Calibri" w:cs="Calibri"/>
                <w:sz w:val="22"/>
                <w:szCs w:val="22"/>
              </w:rPr>
              <w:t>Nee</w:t>
            </w:r>
          </w:p>
        </w:tc>
      </w:tr>
    </w:tbl>
    <w:p w14:paraId="38B245E0"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7B0AB828" w14:textId="77777777" w:rsidTr="0055546E">
        <w:trPr>
          <w:tblCellSpacing w:w="15" w:type="dxa"/>
        </w:trPr>
        <w:tc>
          <w:tcPr>
            <w:tcW w:w="1500" w:type="pct"/>
            <w:tcBorders>
              <w:top w:val="nil"/>
              <w:left w:val="nil"/>
              <w:bottom w:val="nil"/>
              <w:right w:val="nil"/>
            </w:tcBorders>
            <w:hideMark/>
          </w:tcPr>
          <w:p w14:paraId="2A2F7E3D"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6547DA1A"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6"/>
        <w:gridCol w:w="2153"/>
        <w:gridCol w:w="4363"/>
        <w:gridCol w:w="1477"/>
        <w:gridCol w:w="805"/>
      </w:tblGrid>
      <w:tr w:rsidR="0055546E" w14:paraId="70A1878E" w14:textId="77777777" w:rsidTr="0055546E">
        <w:trPr>
          <w:tblCellSpacing w:w="15" w:type="dxa"/>
        </w:trPr>
        <w:tc>
          <w:tcPr>
            <w:tcW w:w="0" w:type="auto"/>
            <w:tcBorders>
              <w:top w:val="nil"/>
              <w:left w:val="nil"/>
              <w:bottom w:val="nil"/>
              <w:right w:val="nil"/>
            </w:tcBorders>
            <w:hideMark/>
          </w:tcPr>
          <w:p w14:paraId="10871627"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29698F91"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1B56665"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7261DCA"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C5193D7"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44986776" w14:textId="77777777" w:rsidTr="0055546E">
        <w:trPr>
          <w:tblCellSpacing w:w="15" w:type="dxa"/>
        </w:trPr>
        <w:tc>
          <w:tcPr>
            <w:tcW w:w="250" w:type="pct"/>
            <w:tcBorders>
              <w:top w:val="nil"/>
              <w:left w:val="nil"/>
              <w:bottom w:val="nil"/>
              <w:right w:val="nil"/>
            </w:tcBorders>
            <w:hideMark/>
          </w:tcPr>
          <w:p w14:paraId="7FDA345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17D5A2" w14:textId="77777777" w:rsidR="0055546E" w:rsidRDefault="0055546E" w:rsidP="0055546E">
            <w:pPr>
              <w:rPr>
                <w:rFonts w:ascii="Calibri" w:hAnsi="Calibri" w:cs="Calibri"/>
                <w:sz w:val="22"/>
                <w:szCs w:val="22"/>
              </w:rPr>
            </w:pPr>
            <w:r>
              <w:rPr>
                <w:rFonts w:ascii="Calibri" w:hAnsi="Calibri" w:cs="Calibri"/>
                <w:sz w:val="22"/>
                <w:szCs w:val="22"/>
              </w:rPr>
              <w:t xml:space="preserve">Statustypevolgnummer </w:t>
            </w:r>
          </w:p>
        </w:tc>
        <w:tc>
          <w:tcPr>
            <w:tcW w:w="2500" w:type="pct"/>
            <w:tcBorders>
              <w:top w:val="nil"/>
              <w:left w:val="nil"/>
              <w:bottom w:val="nil"/>
              <w:right w:val="nil"/>
            </w:tcBorders>
            <w:hideMark/>
          </w:tcPr>
          <w:p w14:paraId="3A6B9FD0" w14:textId="77777777" w:rsidR="0055546E" w:rsidRDefault="0055546E" w:rsidP="0055546E">
            <w:pPr>
              <w:rPr>
                <w:rFonts w:ascii="Calibri" w:hAnsi="Calibri" w:cs="Calibri"/>
                <w:sz w:val="22"/>
                <w:szCs w:val="22"/>
              </w:rPr>
            </w:pPr>
            <w:r>
              <w:rPr>
                <w:rFonts w:ascii="Calibri" w:hAnsi="Calibri" w:cs="Calibri"/>
                <w:sz w:val="22"/>
                <w:szCs w:val="22"/>
              </w:rPr>
              <w:t>Een volgnummer voor statussen van het STATUSTYPE binnen een zaak.</w:t>
            </w:r>
          </w:p>
        </w:tc>
        <w:tc>
          <w:tcPr>
            <w:tcW w:w="500" w:type="pct"/>
            <w:tcBorders>
              <w:top w:val="nil"/>
              <w:left w:val="nil"/>
              <w:bottom w:val="nil"/>
              <w:right w:val="nil"/>
            </w:tcBorders>
            <w:hideMark/>
          </w:tcPr>
          <w:p w14:paraId="4DDEC10F" w14:textId="77777777" w:rsidR="0055546E" w:rsidRDefault="0055546E" w:rsidP="0055546E">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75A135C3"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9E2FFEB" w14:textId="77777777" w:rsidTr="0055546E">
        <w:trPr>
          <w:tblCellSpacing w:w="15" w:type="dxa"/>
        </w:trPr>
        <w:tc>
          <w:tcPr>
            <w:tcW w:w="250" w:type="pct"/>
            <w:tcBorders>
              <w:top w:val="nil"/>
              <w:left w:val="nil"/>
              <w:bottom w:val="nil"/>
              <w:right w:val="nil"/>
            </w:tcBorders>
            <w:hideMark/>
          </w:tcPr>
          <w:p w14:paraId="25C5E9D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A7C97F" w14:textId="77777777" w:rsidR="0055546E" w:rsidRDefault="0055546E" w:rsidP="0055546E">
            <w:pPr>
              <w:rPr>
                <w:rFonts w:ascii="Calibri" w:hAnsi="Calibri" w:cs="Calibri"/>
                <w:sz w:val="22"/>
                <w:szCs w:val="22"/>
              </w:rPr>
            </w:pPr>
            <w:r>
              <w:rPr>
                <w:rFonts w:ascii="Calibri" w:hAnsi="Calibri" w:cs="Calibri"/>
                <w:sz w:val="22"/>
                <w:szCs w:val="22"/>
              </w:rPr>
              <w:t xml:space="preserve">Statustype-omschrijving </w:t>
            </w:r>
          </w:p>
        </w:tc>
        <w:tc>
          <w:tcPr>
            <w:tcW w:w="2500" w:type="pct"/>
            <w:tcBorders>
              <w:top w:val="nil"/>
              <w:left w:val="nil"/>
              <w:bottom w:val="nil"/>
              <w:right w:val="nil"/>
            </w:tcBorders>
            <w:hideMark/>
          </w:tcPr>
          <w:p w14:paraId="23E9ED6C" w14:textId="77777777" w:rsidR="0055546E" w:rsidRDefault="0055546E" w:rsidP="0055546E">
            <w:pPr>
              <w:rPr>
                <w:rFonts w:ascii="Calibri" w:hAnsi="Calibri" w:cs="Calibri"/>
                <w:sz w:val="22"/>
                <w:szCs w:val="22"/>
              </w:rPr>
            </w:pPr>
            <w:r>
              <w:rPr>
                <w:rFonts w:ascii="Calibri" w:hAnsi="Calibri" w:cs="Calibri"/>
                <w:sz w:val="22"/>
                <w:szCs w:val="22"/>
              </w:rPr>
              <w:t xml:space="preserve">Een korte, voor de initiator van de zaak relevante, omschrijving van de aard van de STATUS van zaken van een ZAAKTYPE. </w:t>
            </w:r>
          </w:p>
        </w:tc>
        <w:tc>
          <w:tcPr>
            <w:tcW w:w="500" w:type="pct"/>
            <w:tcBorders>
              <w:top w:val="nil"/>
              <w:left w:val="nil"/>
              <w:bottom w:val="nil"/>
              <w:right w:val="nil"/>
            </w:tcBorders>
            <w:hideMark/>
          </w:tcPr>
          <w:p w14:paraId="60460B5E"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A2F0BC2"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DFA9AD1" w14:textId="77777777" w:rsidTr="0055546E">
        <w:trPr>
          <w:tblCellSpacing w:w="15" w:type="dxa"/>
        </w:trPr>
        <w:tc>
          <w:tcPr>
            <w:tcW w:w="250" w:type="pct"/>
            <w:tcBorders>
              <w:top w:val="nil"/>
              <w:left w:val="nil"/>
              <w:bottom w:val="nil"/>
              <w:right w:val="nil"/>
            </w:tcBorders>
            <w:hideMark/>
          </w:tcPr>
          <w:p w14:paraId="1480D0B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D29C39" w14:textId="77777777" w:rsidR="0055546E" w:rsidRDefault="0055546E" w:rsidP="0055546E">
            <w:pPr>
              <w:rPr>
                <w:rFonts w:ascii="Calibri" w:hAnsi="Calibri" w:cs="Calibri"/>
                <w:sz w:val="22"/>
                <w:szCs w:val="22"/>
              </w:rPr>
            </w:pPr>
            <w:r>
              <w:rPr>
                <w:rFonts w:ascii="Calibri" w:hAnsi="Calibri" w:cs="Calibri"/>
                <w:sz w:val="22"/>
                <w:szCs w:val="22"/>
              </w:rPr>
              <w:t xml:space="preserve">Statustype-omschrijving generiek </w:t>
            </w:r>
          </w:p>
        </w:tc>
        <w:tc>
          <w:tcPr>
            <w:tcW w:w="2500" w:type="pct"/>
            <w:tcBorders>
              <w:top w:val="nil"/>
              <w:left w:val="nil"/>
              <w:bottom w:val="nil"/>
              <w:right w:val="nil"/>
            </w:tcBorders>
            <w:hideMark/>
          </w:tcPr>
          <w:p w14:paraId="26BFF799" w14:textId="77777777" w:rsidR="0055546E" w:rsidRDefault="0055546E" w:rsidP="0055546E">
            <w:pPr>
              <w:rPr>
                <w:rFonts w:ascii="Calibri" w:hAnsi="Calibri" w:cs="Calibri"/>
                <w:sz w:val="22"/>
                <w:szCs w:val="22"/>
              </w:rPr>
            </w:pPr>
            <w:r>
              <w:rPr>
                <w:rFonts w:ascii="Calibri" w:hAnsi="Calibri" w:cs="Calibri"/>
                <w:sz w:val="22"/>
                <w:szCs w:val="22"/>
              </w:rPr>
              <w:t>Algemeen gehanteerde omschrijving van de aard van STATUSsen van het STATUSTYPE</w:t>
            </w:r>
          </w:p>
        </w:tc>
        <w:tc>
          <w:tcPr>
            <w:tcW w:w="500" w:type="pct"/>
            <w:tcBorders>
              <w:top w:val="nil"/>
              <w:left w:val="nil"/>
              <w:bottom w:val="nil"/>
              <w:right w:val="nil"/>
            </w:tcBorders>
            <w:hideMark/>
          </w:tcPr>
          <w:p w14:paraId="2D8A6799"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31B52935"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9D48EB9" w14:textId="77777777" w:rsidTr="0055546E">
        <w:trPr>
          <w:tblCellSpacing w:w="15" w:type="dxa"/>
        </w:trPr>
        <w:tc>
          <w:tcPr>
            <w:tcW w:w="250" w:type="pct"/>
            <w:tcBorders>
              <w:top w:val="nil"/>
              <w:left w:val="nil"/>
              <w:bottom w:val="nil"/>
              <w:right w:val="nil"/>
            </w:tcBorders>
            <w:hideMark/>
          </w:tcPr>
          <w:p w14:paraId="6211FF1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750EC4" w14:textId="77777777" w:rsidR="0055546E" w:rsidRDefault="0055546E" w:rsidP="0055546E">
            <w:pPr>
              <w:rPr>
                <w:rFonts w:ascii="Calibri" w:hAnsi="Calibri" w:cs="Calibri"/>
                <w:sz w:val="22"/>
                <w:szCs w:val="22"/>
              </w:rPr>
            </w:pPr>
            <w:r>
              <w:rPr>
                <w:rFonts w:ascii="Calibri" w:hAnsi="Calibri" w:cs="Calibri"/>
                <w:sz w:val="22"/>
                <w:szCs w:val="22"/>
              </w:rPr>
              <w:t xml:space="preserve">Datum begin geldigheid statustype </w:t>
            </w:r>
          </w:p>
        </w:tc>
        <w:tc>
          <w:tcPr>
            <w:tcW w:w="2500" w:type="pct"/>
            <w:tcBorders>
              <w:top w:val="nil"/>
              <w:left w:val="nil"/>
              <w:bottom w:val="nil"/>
              <w:right w:val="nil"/>
            </w:tcBorders>
            <w:hideMark/>
          </w:tcPr>
          <w:p w14:paraId="10C4727D" w14:textId="77777777" w:rsidR="0055546E" w:rsidRDefault="0055546E" w:rsidP="0055546E">
            <w:pPr>
              <w:rPr>
                <w:rFonts w:ascii="Calibri" w:hAnsi="Calibri" w:cs="Calibri"/>
                <w:sz w:val="22"/>
                <w:szCs w:val="22"/>
              </w:rPr>
            </w:pPr>
            <w:r>
              <w:rPr>
                <w:rFonts w:ascii="Calibri" w:hAnsi="Calibri" w:cs="Calibri"/>
                <w:sz w:val="22"/>
                <w:szCs w:val="22"/>
              </w:rPr>
              <w:t>De datum waarop het STATUSTYPE is ontstaan.</w:t>
            </w:r>
          </w:p>
        </w:tc>
        <w:tc>
          <w:tcPr>
            <w:tcW w:w="500" w:type="pct"/>
            <w:tcBorders>
              <w:top w:val="nil"/>
              <w:left w:val="nil"/>
              <w:bottom w:val="nil"/>
              <w:right w:val="nil"/>
            </w:tcBorders>
            <w:hideMark/>
          </w:tcPr>
          <w:p w14:paraId="5B68CD7F"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EA061C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209921E" w14:textId="77777777" w:rsidTr="0055546E">
        <w:trPr>
          <w:tblCellSpacing w:w="15" w:type="dxa"/>
        </w:trPr>
        <w:tc>
          <w:tcPr>
            <w:tcW w:w="250" w:type="pct"/>
            <w:tcBorders>
              <w:top w:val="nil"/>
              <w:left w:val="nil"/>
              <w:bottom w:val="nil"/>
              <w:right w:val="nil"/>
            </w:tcBorders>
            <w:hideMark/>
          </w:tcPr>
          <w:p w14:paraId="7A74313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90D4EF" w14:textId="77777777" w:rsidR="0055546E" w:rsidRDefault="0055546E" w:rsidP="0055546E">
            <w:pPr>
              <w:rPr>
                <w:rFonts w:ascii="Calibri" w:hAnsi="Calibri" w:cs="Calibri"/>
                <w:sz w:val="22"/>
                <w:szCs w:val="22"/>
              </w:rPr>
            </w:pPr>
            <w:r>
              <w:rPr>
                <w:rFonts w:ascii="Calibri" w:hAnsi="Calibri" w:cs="Calibri"/>
                <w:sz w:val="22"/>
                <w:szCs w:val="22"/>
              </w:rPr>
              <w:t xml:space="preserve">Datum einde geldigheid statustype </w:t>
            </w:r>
          </w:p>
        </w:tc>
        <w:tc>
          <w:tcPr>
            <w:tcW w:w="2500" w:type="pct"/>
            <w:tcBorders>
              <w:top w:val="nil"/>
              <w:left w:val="nil"/>
              <w:bottom w:val="nil"/>
              <w:right w:val="nil"/>
            </w:tcBorders>
            <w:hideMark/>
          </w:tcPr>
          <w:p w14:paraId="0D45B975" w14:textId="77777777" w:rsidR="0055546E" w:rsidRDefault="0055546E" w:rsidP="0055546E">
            <w:pPr>
              <w:rPr>
                <w:rFonts w:ascii="Calibri" w:hAnsi="Calibri" w:cs="Calibri"/>
                <w:sz w:val="22"/>
                <w:szCs w:val="22"/>
              </w:rPr>
            </w:pPr>
            <w:r>
              <w:rPr>
                <w:rFonts w:ascii="Calibri" w:hAnsi="Calibri" w:cs="Calibri"/>
                <w:sz w:val="22"/>
                <w:szCs w:val="22"/>
              </w:rPr>
              <w:t>De datum waarop het STATUSTYPE is opgeheven.</w:t>
            </w:r>
          </w:p>
        </w:tc>
        <w:tc>
          <w:tcPr>
            <w:tcW w:w="500" w:type="pct"/>
            <w:tcBorders>
              <w:top w:val="nil"/>
              <w:left w:val="nil"/>
              <w:bottom w:val="nil"/>
              <w:right w:val="nil"/>
            </w:tcBorders>
            <w:hideMark/>
          </w:tcPr>
          <w:p w14:paraId="46E86ECE"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DEFC29B"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7D90FC08" w14:textId="77777777" w:rsidTr="0055546E">
        <w:trPr>
          <w:tblCellSpacing w:w="15" w:type="dxa"/>
        </w:trPr>
        <w:tc>
          <w:tcPr>
            <w:tcW w:w="250" w:type="pct"/>
            <w:tcBorders>
              <w:top w:val="nil"/>
              <w:left w:val="nil"/>
              <w:bottom w:val="nil"/>
              <w:right w:val="nil"/>
            </w:tcBorders>
            <w:hideMark/>
          </w:tcPr>
          <w:p w14:paraId="5437729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E3522EA"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07894D18" w14:textId="77777777" w:rsidR="0055546E" w:rsidRDefault="0055546E" w:rsidP="0055546E">
            <w:pPr>
              <w:rPr>
                <w:rFonts w:ascii="Calibri" w:hAnsi="Calibri" w:cs="Calibri"/>
                <w:sz w:val="22"/>
                <w:szCs w:val="22"/>
              </w:rPr>
            </w:pPr>
            <w:r>
              <w:rPr>
                <w:rFonts w:ascii="Calibri" w:hAnsi="Calibri" w:cs="Calibri"/>
                <w:sz w:val="22"/>
                <w:szCs w:val="22"/>
              </w:rPr>
              <w:t xml:space="preserve">De door de zaakbehandelende organisatie(s) gestelde norm voor de doorlooptijd voor het bereiken van STATUSsen van dit STATUSTYPE bij het desbetreffende ZAAKTYPE. </w:t>
            </w:r>
          </w:p>
        </w:tc>
        <w:tc>
          <w:tcPr>
            <w:tcW w:w="500" w:type="pct"/>
            <w:tcBorders>
              <w:top w:val="nil"/>
              <w:left w:val="nil"/>
              <w:bottom w:val="nil"/>
              <w:right w:val="nil"/>
            </w:tcBorders>
            <w:hideMark/>
          </w:tcPr>
          <w:p w14:paraId="395F3C5B"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159B3019"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4293B77" w14:textId="77777777" w:rsidTr="0055546E">
        <w:trPr>
          <w:tblCellSpacing w:w="15" w:type="dxa"/>
        </w:trPr>
        <w:tc>
          <w:tcPr>
            <w:tcW w:w="250" w:type="pct"/>
            <w:tcBorders>
              <w:top w:val="nil"/>
              <w:left w:val="nil"/>
              <w:bottom w:val="nil"/>
              <w:right w:val="nil"/>
            </w:tcBorders>
            <w:hideMark/>
          </w:tcPr>
          <w:p w14:paraId="3E21ADA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D0FA521" w14:textId="77777777" w:rsidR="0055546E" w:rsidRDefault="0055546E" w:rsidP="0055546E">
            <w:pPr>
              <w:rPr>
                <w:rFonts w:ascii="Calibri" w:hAnsi="Calibri" w:cs="Calibri"/>
                <w:sz w:val="22"/>
                <w:szCs w:val="22"/>
              </w:rPr>
            </w:pPr>
            <w:r>
              <w:rPr>
                <w:rFonts w:ascii="Calibri" w:hAnsi="Calibri" w:cs="Calibri"/>
                <w:sz w:val="22"/>
                <w:szCs w:val="22"/>
              </w:rPr>
              <w:t xml:space="preserve">- Periodeduur </w:t>
            </w:r>
          </w:p>
        </w:tc>
        <w:tc>
          <w:tcPr>
            <w:tcW w:w="2500" w:type="pct"/>
            <w:tcBorders>
              <w:top w:val="nil"/>
              <w:left w:val="nil"/>
              <w:bottom w:val="nil"/>
              <w:right w:val="nil"/>
            </w:tcBorders>
            <w:hideMark/>
          </w:tcPr>
          <w:p w14:paraId="4C3EA513" w14:textId="77777777" w:rsidR="0055546E" w:rsidRDefault="0055546E" w:rsidP="0055546E">
            <w:pPr>
              <w:rPr>
                <w:rFonts w:ascii="Calibri" w:hAnsi="Calibri" w:cs="Calibri"/>
                <w:sz w:val="22"/>
                <w:szCs w:val="22"/>
              </w:rPr>
            </w:pPr>
            <w:r>
              <w:rPr>
                <w:rFonts w:ascii="Calibri" w:hAnsi="Calibri" w:cs="Calibri"/>
                <w:sz w:val="22"/>
                <w:szCs w:val="22"/>
              </w:rPr>
              <w:t>Het aantal tijdseenheden van de doorlooptijd</w:t>
            </w:r>
          </w:p>
        </w:tc>
        <w:tc>
          <w:tcPr>
            <w:tcW w:w="500" w:type="pct"/>
            <w:tcBorders>
              <w:top w:val="nil"/>
              <w:left w:val="nil"/>
              <w:bottom w:val="nil"/>
              <w:right w:val="nil"/>
            </w:tcBorders>
            <w:hideMark/>
          </w:tcPr>
          <w:p w14:paraId="1A4FABB0" w14:textId="77777777" w:rsidR="0055546E" w:rsidRDefault="0055546E" w:rsidP="0055546E">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7D7A33FC"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A347864" w14:textId="77777777" w:rsidTr="0055546E">
        <w:trPr>
          <w:tblCellSpacing w:w="15" w:type="dxa"/>
        </w:trPr>
        <w:tc>
          <w:tcPr>
            <w:tcW w:w="250" w:type="pct"/>
            <w:tcBorders>
              <w:top w:val="nil"/>
              <w:left w:val="nil"/>
              <w:bottom w:val="nil"/>
              <w:right w:val="nil"/>
            </w:tcBorders>
            <w:hideMark/>
          </w:tcPr>
          <w:p w14:paraId="4CDB13E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B967BCE" w14:textId="77777777" w:rsidR="0055546E" w:rsidRDefault="0055546E" w:rsidP="0055546E">
            <w:pPr>
              <w:rPr>
                <w:rFonts w:ascii="Calibri" w:hAnsi="Calibri" w:cs="Calibri"/>
                <w:sz w:val="22"/>
                <w:szCs w:val="22"/>
              </w:rPr>
            </w:pPr>
            <w:r>
              <w:rPr>
                <w:rFonts w:ascii="Calibri" w:hAnsi="Calibri" w:cs="Calibri"/>
                <w:sz w:val="22"/>
                <w:szCs w:val="22"/>
              </w:rPr>
              <w:t xml:space="preserve">- Periode-eenheid </w:t>
            </w:r>
          </w:p>
        </w:tc>
        <w:tc>
          <w:tcPr>
            <w:tcW w:w="2500" w:type="pct"/>
            <w:tcBorders>
              <w:top w:val="nil"/>
              <w:left w:val="nil"/>
              <w:bottom w:val="nil"/>
              <w:right w:val="nil"/>
            </w:tcBorders>
            <w:hideMark/>
          </w:tcPr>
          <w:p w14:paraId="271831E1" w14:textId="77777777" w:rsidR="0055546E" w:rsidRDefault="0055546E" w:rsidP="0055546E">
            <w:pPr>
              <w:rPr>
                <w:rFonts w:ascii="Calibri" w:hAnsi="Calibri" w:cs="Calibri"/>
                <w:sz w:val="22"/>
                <w:szCs w:val="22"/>
              </w:rPr>
            </w:pPr>
            <w:r>
              <w:rPr>
                <w:rFonts w:ascii="Calibri" w:hAnsi="Calibri" w:cs="Calibri"/>
                <w:sz w:val="22"/>
                <w:szCs w:val="22"/>
              </w:rPr>
              <w:t>De tijdseenheid waarin een periode wordt uitgedrukt</w:t>
            </w:r>
          </w:p>
        </w:tc>
        <w:tc>
          <w:tcPr>
            <w:tcW w:w="500" w:type="pct"/>
            <w:tcBorders>
              <w:top w:val="nil"/>
              <w:left w:val="nil"/>
              <w:bottom w:val="nil"/>
              <w:right w:val="nil"/>
            </w:tcBorders>
            <w:hideMark/>
          </w:tcPr>
          <w:p w14:paraId="663E4660" w14:textId="77777777" w:rsidR="0055546E" w:rsidRDefault="0055546E" w:rsidP="0055546E">
            <w:pPr>
              <w:rPr>
                <w:rFonts w:ascii="Calibri" w:hAnsi="Calibri" w:cs="Calibri"/>
                <w:sz w:val="22"/>
                <w:szCs w:val="22"/>
              </w:rPr>
            </w:pPr>
            <w:r>
              <w:rPr>
                <w:rFonts w:ascii="Calibri" w:hAnsi="Calibri" w:cs="Calibri"/>
                <w:sz w:val="22"/>
                <w:szCs w:val="22"/>
              </w:rPr>
              <w:t xml:space="preserve">periodeEenheid </w:t>
            </w:r>
          </w:p>
        </w:tc>
        <w:tc>
          <w:tcPr>
            <w:tcW w:w="500" w:type="pct"/>
            <w:tcBorders>
              <w:top w:val="nil"/>
              <w:left w:val="nil"/>
              <w:bottom w:val="nil"/>
              <w:right w:val="nil"/>
            </w:tcBorders>
            <w:hideMark/>
          </w:tcPr>
          <w:p w14:paraId="7E1EAF35" w14:textId="77777777" w:rsidR="0055546E" w:rsidRDefault="0055546E" w:rsidP="0055546E">
            <w:pPr>
              <w:rPr>
                <w:rFonts w:ascii="Calibri" w:hAnsi="Calibri" w:cs="Calibri"/>
                <w:sz w:val="22"/>
                <w:szCs w:val="22"/>
              </w:rPr>
            </w:pPr>
            <w:r>
              <w:rPr>
                <w:rFonts w:ascii="Calibri" w:hAnsi="Calibri" w:cs="Calibri"/>
                <w:sz w:val="22"/>
                <w:szCs w:val="22"/>
              </w:rPr>
              <w:t>1</w:t>
            </w:r>
          </w:p>
        </w:tc>
      </w:tr>
    </w:tbl>
    <w:p w14:paraId="49FB8326"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32AF7CE5" w14:textId="77777777" w:rsidTr="0055546E">
        <w:trPr>
          <w:tblCellSpacing w:w="15" w:type="dxa"/>
        </w:trPr>
        <w:tc>
          <w:tcPr>
            <w:tcW w:w="1500" w:type="pct"/>
            <w:tcBorders>
              <w:top w:val="nil"/>
              <w:left w:val="nil"/>
              <w:bottom w:val="nil"/>
              <w:right w:val="nil"/>
            </w:tcBorders>
            <w:hideMark/>
          </w:tcPr>
          <w:p w14:paraId="50E31528" w14:textId="77777777" w:rsidR="0055546E" w:rsidRDefault="0055546E" w:rsidP="0055546E">
            <w:pPr>
              <w:rPr>
                <w:rFonts w:ascii="Calibri" w:hAnsi="Calibri" w:cs="Calibri"/>
                <w:sz w:val="22"/>
                <w:szCs w:val="22"/>
              </w:rPr>
            </w:pPr>
            <w:r>
              <w:rPr>
                <w:rFonts w:ascii="Calibri" w:hAnsi="Calibri" w:cs="Calibri"/>
                <w:b/>
                <w:bCs/>
                <w:sz w:val="22"/>
                <w:szCs w:val="22"/>
              </w:rPr>
              <w:t>Overzicht relaties</w:t>
            </w:r>
          </w:p>
        </w:tc>
      </w:tr>
    </w:tbl>
    <w:p w14:paraId="11571D1C"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55546E" w14:paraId="0F495E90" w14:textId="77777777" w:rsidTr="0055546E">
        <w:trPr>
          <w:tblCellSpacing w:w="15" w:type="dxa"/>
        </w:trPr>
        <w:tc>
          <w:tcPr>
            <w:tcW w:w="0" w:type="auto"/>
            <w:tcBorders>
              <w:top w:val="nil"/>
              <w:left w:val="nil"/>
              <w:bottom w:val="nil"/>
              <w:right w:val="nil"/>
            </w:tcBorders>
            <w:hideMark/>
          </w:tcPr>
          <w:p w14:paraId="56046C53"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02BC8BFD" w14:textId="77777777" w:rsidR="0055546E" w:rsidRDefault="0055546E" w:rsidP="0055546E">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1653289A"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r>
      <w:tr w:rsidR="0055546E" w14:paraId="0D10B8A9" w14:textId="77777777" w:rsidTr="0055546E">
        <w:trPr>
          <w:tblCellSpacing w:w="15" w:type="dxa"/>
        </w:trPr>
        <w:tc>
          <w:tcPr>
            <w:tcW w:w="250" w:type="pct"/>
            <w:tcBorders>
              <w:top w:val="nil"/>
              <w:left w:val="nil"/>
              <w:bottom w:val="nil"/>
              <w:right w:val="nil"/>
            </w:tcBorders>
            <w:hideMark/>
          </w:tcPr>
          <w:p w14:paraId="0CBD70C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A9CAAE1" w14:textId="77777777" w:rsidR="0055546E" w:rsidRDefault="0055546E" w:rsidP="0055546E">
            <w:pPr>
              <w:rPr>
                <w:rFonts w:ascii="Calibri" w:hAnsi="Calibri" w:cs="Calibri"/>
                <w:sz w:val="22"/>
                <w:szCs w:val="22"/>
              </w:rPr>
            </w:pPr>
            <w:r>
              <w:rPr>
                <w:rFonts w:ascii="Calibri" w:hAnsi="Calibri" w:cs="Calibri"/>
                <w:sz w:val="22"/>
                <w:szCs w:val="22"/>
              </w:rPr>
              <w:t xml:space="preserve">STATUSTYPE [ 1 .. * ] is van ZAAKTYPE [ 1 ] </w:t>
            </w:r>
          </w:p>
        </w:tc>
        <w:tc>
          <w:tcPr>
            <w:tcW w:w="2500" w:type="pct"/>
            <w:tcBorders>
              <w:top w:val="nil"/>
              <w:left w:val="nil"/>
              <w:bottom w:val="nil"/>
              <w:right w:val="nil"/>
            </w:tcBorders>
            <w:hideMark/>
          </w:tcPr>
          <w:p w14:paraId="47546E1A" w14:textId="77777777" w:rsidR="0055546E" w:rsidRDefault="0055546E" w:rsidP="0055546E">
            <w:pPr>
              <w:rPr>
                <w:rFonts w:ascii="Calibri" w:hAnsi="Calibri" w:cs="Calibri"/>
                <w:sz w:val="22"/>
                <w:szCs w:val="22"/>
              </w:rPr>
            </w:pPr>
            <w:r>
              <w:rPr>
                <w:rFonts w:ascii="Calibri" w:hAnsi="Calibri" w:cs="Calibri"/>
                <w:sz w:val="22"/>
                <w:szCs w:val="22"/>
              </w:rPr>
              <w:t>De STATUSTYPEn die bereikt kunnen worden bij behandeling van een ZAAK van het ZAAKTYPE.</w:t>
            </w:r>
          </w:p>
        </w:tc>
      </w:tr>
    </w:tbl>
    <w:p w14:paraId="5588DD5F"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10B6E727" w14:textId="77777777" w:rsidTr="0055546E">
        <w:trPr>
          <w:tblCellSpacing w:w="15" w:type="dxa"/>
        </w:trPr>
        <w:tc>
          <w:tcPr>
            <w:tcW w:w="1500" w:type="pct"/>
            <w:tcBorders>
              <w:top w:val="nil"/>
              <w:left w:val="nil"/>
              <w:bottom w:val="nil"/>
              <w:right w:val="nil"/>
            </w:tcBorders>
            <w:hideMark/>
          </w:tcPr>
          <w:p w14:paraId="7EA16544"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53CE89F9"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1ECE4924" w14:textId="77777777" w:rsidTr="0055546E">
        <w:trPr>
          <w:tblCellSpacing w:w="15" w:type="dxa"/>
        </w:trPr>
        <w:tc>
          <w:tcPr>
            <w:tcW w:w="250" w:type="pct"/>
            <w:tcBorders>
              <w:top w:val="nil"/>
              <w:left w:val="nil"/>
              <w:bottom w:val="nil"/>
              <w:right w:val="nil"/>
            </w:tcBorders>
            <w:hideMark/>
          </w:tcPr>
          <w:p w14:paraId="3590084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1993D37" w14:textId="77777777" w:rsidR="0055546E" w:rsidRDefault="0055546E" w:rsidP="0055546E">
            <w:pPr>
              <w:rPr>
                <w:rFonts w:ascii="Calibri" w:hAnsi="Calibri" w:cs="Calibri"/>
                <w:sz w:val="22"/>
                <w:szCs w:val="22"/>
              </w:rPr>
            </w:pPr>
            <w:r>
              <w:rPr>
                <w:rFonts w:ascii="Calibri" w:hAnsi="Calibri" w:cs="Calibri"/>
                <w:sz w:val="22"/>
                <w:szCs w:val="22"/>
              </w:rPr>
              <w:t xml:space="preserve">Zaken van eenzelfde zaaktype doorlopen alle dezelfde statussen, tenzij de zaak voortijdig beeëindigd wordt. Met STATUSTYPE worden deze statussen benoemd bij het desbetreffende zaaktype. De attribuutsoort ?Doorlooptijd status? is niet bedoeld om daarmee voor een individuele zaak de statussen te plannen maar om geïnteresseerden informatie te verschaffen over de termijn waarop normaliter een volgende status bereikt wordt. </w:t>
            </w:r>
          </w:p>
        </w:tc>
      </w:tr>
    </w:tbl>
    <w:p w14:paraId="33E37C57" w14:textId="77777777" w:rsidR="0055546E" w:rsidRDefault="0055546E" w:rsidP="0055546E">
      <w:pPr>
        <w:pStyle w:val="Kop2"/>
        <w:rPr>
          <w:rFonts w:ascii="Calibri" w:hAnsi="Calibri" w:cs="Calibri"/>
        </w:rPr>
      </w:pPr>
      <w:bookmarkStart w:id="57" w:name="_Toc517048422"/>
      <w:r>
        <w:rPr>
          <w:rFonts w:ascii="Calibri" w:hAnsi="Calibri" w:cs="Calibri"/>
        </w:rPr>
        <w:t>Objecttype VESTIGING</w:t>
      </w:r>
      <w:bookmarkEnd w:id="5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26C1DDDB" w14:textId="77777777" w:rsidTr="0055546E">
        <w:trPr>
          <w:tblCellSpacing w:w="15" w:type="dxa"/>
        </w:trPr>
        <w:tc>
          <w:tcPr>
            <w:tcW w:w="1500" w:type="pct"/>
            <w:tcBorders>
              <w:top w:val="nil"/>
              <w:left w:val="nil"/>
              <w:bottom w:val="nil"/>
              <w:right w:val="nil"/>
            </w:tcBorders>
            <w:hideMark/>
          </w:tcPr>
          <w:p w14:paraId="3925D931" w14:textId="77777777" w:rsidR="0055546E" w:rsidRDefault="0055546E" w:rsidP="0055546E">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0A007E" w14:textId="77777777" w:rsidR="0055546E" w:rsidRDefault="0055546E" w:rsidP="0055546E">
            <w:pPr>
              <w:rPr>
                <w:rFonts w:ascii="Calibri" w:hAnsi="Calibri" w:cs="Calibri"/>
                <w:sz w:val="22"/>
                <w:szCs w:val="22"/>
              </w:rPr>
            </w:pPr>
            <w:r>
              <w:rPr>
                <w:rFonts w:ascii="Calibri" w:hAnsi="Calibri" w:cs="Calibri"/>
                <w:sz w:val="22"/>
                <w:szCs w:val="22"/>
              </w:rPr>
              <w:t>VESTIGING</w:t>
            </w:r>
          </w:p>
        </w:tc>
      </w:tr>
      <w:tr w:rsidR="0055546E" w14:paraId="542ABA7B" w14:textId="77777777" w:rsidTr="0055546E">
        <w:trPr>
          <w:tblCellSpacing w:w="15" w:type="dxa"/>
        </w:trPr>
        <w:tc>
          <w:tcPr>
            <w:tcW w:w="1500" w:type="pct"/>
            <w:tcBorders>
              <w:top w:val="nil"/>
              <w:left w:val="nil"/>
              <w:bottom w:val="nil"/>
              <w:right w:val="nil"/>
            </w:tcBorders>
            <w:hideMark/>
          </w:tcPr>
          <w:p w14:paraId="7668EC9A"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49CC2D" w14:textId="77777777" w:rsidR="0055546E" w:rsidRDefault="0055546E" w:rsidP="0055546E">
            <w:pPr>
              <w:rPr>
                <w:rFonts w:ascii="Calibri" w:hAnsi="Calibri" w:cs="Calibri"/>
                <w:sz w:val="22"/>
                <w:szCs w:val="22"/>
              </w:rPr>
            </w:pPr>
            <w:r>
              <w:rPr>
                <w:rFonts w:ascii="Calibri" w:hAnsi="Calibri" w:cs="Calibri"/>
                <w:sz w:val="22"/>
                <w:szCs w:val="22"/>
              </w:rPr>
              <w:t>NHR</w:t>
            </w:r>
          </w:p>
        </w:tc>
      </w:tr>
      <w:tr w:rsidR="0055546E" w14:paraId="30629192" w14:textId="77777777" w:rsidTr="0055546E">
        <w:trPr>
          <w:tblCellSpacing w:w="15" w:type="dxa"/>
        </w:trPr>
        <w:tc>
          <w:tcPr>
            <w:tcW w:w="1500" w:type="pct"/>
            <w:tcBorders>
              <w:top w:val="nil"/>
              <w:left w:val="nil"/>
              <w:bottom w:val="nil"/>
              <w:right w:val="nil"/>
            </w:tcBorders>
            <w:hideMark/>
          </w:tcPr>
          <w:p w14:paraId="0640DC40"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4E3562" w14:textId="77777777" w:rsidR="0055546E" w:rsidRDefault="0055546E" w:rsidP="0055546E">
            <w:pPr>
              <w:rPr>
                <w:rFonts w:ascii="Calibri" w:hAnsi="Calibri" w:cs="Calibri"/>
                <w:sz w:val="22"/>
                <w:szCs w:val="22"/>
              </w:rPr>
            </w:pPr>
            <w:r>
              <w:rPr>
                <w:rFonts w:ascii="Calibri" w:hAnsi="Calibri" w:cs="Calibri"/>
                <w:sz w:val="22"/>
                <w:szCs w:val="22"/>
              </w:rPr>
              <w:t xml:space="preserve">Een gebouw of complex van gebouwen waar duurzame uitoefening van de activiteiten van een onderneming of rechtspersoon plaatsvindt. </w:t>
            </w:r>
          </w:p>
        </w:tc>
      </w:tr>
      <w:tr w:rsidR="0055546E" w14:paraId="57DDEA04" w14:textId="77777777" w:rsidTr="0055546E">
        <w:trPr>
          <w:tblCellSpacing w:w="15" w:type="dxa"/>
        </w:trPr>
        <w:tc>
          <w:tcPr>
            <w:tcW w:w="1500" w:type="pct"/>
            <w:tcBorders>
              <w:top w:val="nil"/>
              <w:left w:val="nil"/>
              <w:bottom w:val="nil"/>
              <w:right w:val="nil"/>
            </w:tcBorders>
            <w:hideMark/>
          </w:tcPr>
          <w:p w14:paraId="507764E2"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F660517" w14:textId="77777777" w:rsidR="0055546E" w:rsidRDefault="0055546E" w:rsidP="0055546E">
            <w:pPr>
              <w:rPr>
                <w:rFonts w:ascii="Calibri" w:hAnsi="Calibri" w:cs="Calibri"/>
                <w:sz w:val="22"/>
                <w:szCs w:val="22"/>
              </w:rPr>
            </w:pPr>
            <w:r>
              <w:rPr>
                <w:rFonts w:ascii="Calibri" w:hAnsi="Calibri" w:cs="Calibri"/>
                <w:sz w:val="22"/>
                <w:szCs w:val="22"/>
              </w:rPr>
              <w:t>NHR</w:t>
            </w:r>
          </w:p>
        </w:tc>
      </w:tr>
      <w:tr w:rsidR="0055546E" w14:paraId="2FEEE33D" w14:textId="77777777" w:rsidTr="0055546E">
        <w:trPr>
          <w:tblCellSpacing w:w="15" w:type="dxa"/>
        </w:trPr>
        <w:tc>
          <w:tcPr>
            <w:tcW w:w="1500" w:type="pct"/>
            <w:tcBorders>
              <w:top w:val="nil"/>
              <w:left w:val="nil"/>
              <w:bottom w:val="nil"/>
              <w:right w:val="nil"/>
            </w:tcBorders>
            <w:hideMark/>
          </w:tcPr>
          <w:p w14:paraId="7767912A"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B38DFCF" w14:textId="77777777" w:rsidR="0055546E" w:rsidRDefault="0055546E" w:rsidP="0055546E">
            <w:pPr>
              <w:rPr>
                <w:rFonts w:ascii="Calibri" w:hAnsi="Calibri" w:cs="Calibri"/>
                <w:sz w:val="22"/>
                <w:szCs w:val="22"/>
              </w:rPr>
            </w:pPr>
            <w:r>
              <w:rPr>
                <w:rFonts w:ascii="Calibri" w:hAnsi="Calibri" w:cs="Calibri"/>
                <w:sz w:val="22"/>
                <w:szCs w:val="22"/>
              </w:rPr>
              <w:t>9 april 2007</w:t>
            </w:r>
          </w:p>
        </w:tc>
      </w:tr>
      <w:tr w:rsidR="0055546E" w14:paraId="6172791D" w14:textId="77777777" w:rsidTr="0055546E">
        <w:trPr>
          <w:tblCellSpacing w:w="15" w:type="dxa"/>
        </w:trPr>
        <w:tc>
          <w:tcPr>
            <w:tcW w:w="1500" w:type="pct"/>
            <w:tcBorders>
              <w:top w:val="nil"/>
              <w:left w:val="nil"/>
              <w:bottom w:val="nil"/>
              <w:right w:val="nil"/>
            </w:tcBorders>
            <w:hideMark/>
          </w:tcPr>
          <w:p w14:paraId="7A90693B"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12206FB" w14:textId="77777777" w:rsidR="0055546E" w:rsidRDefault="0055546E" w:rsidP="0055546E">
            <w:pPr>
              <w:rPr>
                <w:rFonts w:ascii="Calibri" w:hAnsi="Calibri" w:cs="Calibri"/>
                <w:sz w:val="22"/>
                <w:szCs w:val="22"/>
              </w:rPr>
            </w:pPr>
            <w:r>
              <w:rPr>
                <w:rFonts w:ascii="Calibri" w:hAnsi="Calibri" w:cs="Calibri"/>
                <w:sz w:val="22"/>
                <w:szCs w:val="22"/>
              </w:rPr>
              <w:t>Vestigingsnummer KvK-nummer</w:t>
            </w:r>
          </w:p>
        </w:tc>
      </w:tr>
      <w:tr w:rsidR="0055546E" w14:paraId="0D998DF9" w14:textId="77777777" w:rsidTr="0055546E">
        <w:trPr>
          <w:tblCellSpacing w:w="15" w:type="dxa"/>
        </w:trPr>
        <w:tc>
          <w:tcPr>
            <w:tcW w:w="1500" w:type="pct"/>
            <w:tcBorders>
              <w:top w:val="nil"/>
              <w:left w:val="nil"/>
              <w:bottom w:val="nil"/>
              <w:right w:val="nil"/>
            </w:tcBorders>
            <w:hideMark/>
          </w:tcPr>
          <w:p w14:paraId="7F9D34A2"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CF928A8" w14:textId="77777777" w:rsidR="0055546E" w:rsidRDefault="0055546E" w:rsidP="0055546E">
            <w:pPr>
              <w:rPr>
                <w:rFonts w:ascii="Calibri" w:hAnsi="Calibri" w:cs="Calibri"/>
                <w:sz w:val="22"/>
                <w:szCs w:val="22"/>
              </w:rPr>
            </w:pPr>
            <w:r>
              <w:rPr>
                <w:rFonts w:ascii="Calibri" w:hAnsi="Calibri" w:cs="Calibri"/>
                <w:sz w:val="22"/>
                <w:szCs w:val="22"/>
              </w:rPr>
              <w:t xml:space="preserve">De vestigingen (van maatschappelijke objecten) die op enigerlei wijze betrokkene zijn bij één of meer zaken van de zaakbehandelende organisatie. </w:t>
            </w:r>
          </w:p>
        </w:tc>
      </w:tr>
      <w:tr w:rsidR="0055546E" w14:paraId="20047B86" w14:textId="77777777" w:rsidTr="0055546E">
        <w:trPr>
          <w:tblCellSpacing w:w="15" w:type="dxa"/>
        </w:trPr>
        <w:tc>
          <w:tcPr>
            <w:tcW w:w="1500" w:type="pct"/>
            <w:tcBorders>
              <w:top w:val="nil"/>
              <w:left w:val="nil"/>
              <w:bottom w:val="nil"/>
              <w:right w:val="nil"/>
            </w:tcBorders>
            <w:hideMark/>
          </w:tcPr>
          <w:p w14:paraId="56E8543C"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9F46647" w14:textId="77777777" w:rsidR="0055546E" w:rsidRDefault="0055546E" w:rsidP="0055546E">
            <w:pPr>
              <w:rPr>
                <w:rFonts w:ascii="Calibri" w:hAnsi="Calibri" w:cs="Calibri"/>
                <w:sz w:val="22"/>
                <w:szCs w:val="22"/>
              </w:rPr>
            </w:pPr>
          </w:p>
        </w:tc>
      </w:tr>
      <w:tr w:rsidR="0055546E" w14:paraId="6CC92A2B" w14:textId="77777777" w:rsidTr="0055546E">
        <w:trPr>
          <w:tblCellSpacing w:w="15" w:type="dxa"/>
        </w:trPr>
        <w:tc>
          <w:tcPr>
            <w:tcW w:w="1500" w:type="pct"/>
            <w:tcBorders>
              <w:top w:val="nil"/>
              <w:left w:val="nil"/>
              <w:bottom w:val="nil"/>
              <w:right w:val="nil"/>
            </w:tcBorders>
            <w:hideMark/>
          </w:tcPr>
          <w:p w14:paraId="67039354"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F37DA94" w14:textId="77777777" w:rsidR="0055546E" w:rsidRDefault="0055546E" w:rsidP="0055546E">
            <w:pPr>
              <w:rPr>
                <w:rFonts w:ascii="Calibri" w:hAnsi="Calibri" w:cs="Calibri"/>
                <w:sz w:val="22"/>
                <w:szCs w:val="22"/>
              </w:rPr>
            </w:pPr>
            <w:r>
              <w:rPr>
                <w:rFonts w:ascii="Calibri" w:hAnsi="Calibri" w:cs="Calibri"/>
                <w:sz w:val="22"/>
                <w:szCs w:val="22"/>
              </w:rPr>
              <w:t>Nee</w:t>
            </w:r>
          </w:p>
        </w:tc>
      </w:tr>
    </w:tbl>
    <w:p w14:paraId="7C639B9E"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4274E9EF" w14:textId="77777777" w:rsidTr="0055546E">
        <w:trPr>
          <w:tblCellSpacing w:w="15" w:type="dxa"/>
        </w:trPr>
        <w:tc>
          <w:tcPr>
            <w:tcW w:w="1500" w:type="pct"/>
            <w:tcBorders>
              <w:top w:val="nil"/>
              <w:left w:val="nil"/>
              <w:bottom w:val="nil"/>
              <w:right w:val="nil"/>
            </w:tcBorders>
            <w:hideMark/>
          </w:tcPr>
          <w:p w14:paraId="14560119"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1A3F451A"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81"/>
        <w:gridCol w:w="2216"/>
        <w:gridCol w:w="4350"/>
        <w:gridCol w:w="1377"/>
        <w:gridCol w:w="830"/>
      </w:tblGrid>
      <w:tr w:rsidR="0055546E" w14:paraId="3DA01A12" w14:textId="77777777" w:rsidTr="0055546E">
        <w:trPr>
          <w:tblCellSpacing w:w="15" w:type="dxa"/>
        </w:trPr>
        <w:tc>
          <w:tcPr>
            <w:tcW w:w="0" w:type="auto"/>
            <w:tcBorders>
              <w:top w:val="nil"/>
              <w:left w:val="nil"/>
              <w:bottom w:val="nil"/>
              <w:right w:val="nil"/>
            </w:tcBorders>
            <w:hideMark/>
          </w:tcPr>
          <w:p w14:paraId="084AB0AB"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346848C5"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1FBC6D55"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ABB1F76"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7B2B395"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66403D16" w14:textId="77777777" w:rsidTr="0055546E">
        <w:trPr>
          <w:tblCellSpacing w:w="15" w:type="dxa"/>
        </w:trPr>
        <w:tc>
          <w:tcPr>
            <w:tcW w:w="250" w:type="pct"/>
            <w:tcBorders>
              <w:top w:val="nil"/>
              <w:left w:val="nil"/>
              <w:bottom w:val="nil"/>
              <w:right w:val="nil"/>
            </w:tcBorders>
            <w:hideMark/>
          </w:tcPr>
          <w:p w14:paraId="4214EE3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02BCD8" w14:textId="77777777" w:rsidR="0055546E" w:rsidRDefault="0055546E" w:rsidP="0055546E">
            <w:pPr>
              <w:rPr>
                <w:rFonts w:ascii="Calibri" w:hAnsi="Calibri" w:cs="Calibri"/>
                <w:sz w:val="22"/>
                <w:szCs w:val="22"/>
              </w:rPr>
            </w:pPr>
            <w:r>
              <w:rPr>
                <w:rFonts w:ascii="Calibri" w:hAnsi="Calibri" w:cs="Calibri"/>
                <w:sz w:val="22"/>
                <w:szCs w:val="22"/>
              </w:rPr>
              <w:t xml:space="preserve">Vestigingsnummer </w:t>
            </w:r>
          </w:p>
        </w:tc>
        <w:tc>
          <w:tcPr>
            <w:tcW w:w="2500" w:type="pct"/>
            <w:tcBorders>
              <w:top w:val="nil"/>
              <w:left w:val="nil"/>
              <w:bottom w:val="nil"/>
              <w:right w:val="nil"/>
            </w:tcBorders>
            <w:hideMark/>
          </w:tcPr>
          <w:p w14:paraId="5C138BA6" w14:textId="77777777" w:rsidR="0055546E" w:rsidRDefault="0055546E" w:rsidP="0055546E">
            <w:pPr>
              <w:rPr>
                <w:rFonts w:ascii="Calibri" w:hAnsi="Calibri" w:cs="Calibri"/>
                <w:sz w:val="22"/>
                <w:szCs w:val="22"/>
              </w:rPr>
            </w:pPr>
            <w:r>
              <w:rPr>
                <w:rFonts w:ascii="Calibri" w:hAnsi="Calibri" w:cs="Calibri"/>
                <w:sz w:val="22"/>
                <w:szCs w:val="22"/>
              </w:rPr>
              <w:t xml:space="preserve">Landelijk uniek identificerend administratienummer van een VESTIGING zoals toegewezen door de Kamer van Koophandel (KvK). </w:t>
            </w:r>
          </w:p>
        </w:tc>
        <w:tc>
          <w:tcPr>
            <w:tcW w:w="500" w:type="pct"/>
            <w:tcBorders>
              <w:top w:val="nil"/>
              <w:left w:val="nil"/>
              <w:bottom w:val="nil"/>
              <w:right w:val="nil"/>
            </w:tcBorders>
            <w:hideMark/>
          </w:tcPr>
          <w:p w14:paraId="74E14FB2" w14:textId="77777777" w:rsidR="0055546E" w:rsidRDefault="0055546E" w:rsidP="0055546E">
            <w:pPr>
              <w:rPr>
                <w:rFonts w:ascii="Calibri" w:hAnsi="Calibri" w:cs="Calibri"/>
                <w:sz w:val="22"/>
                <w:szCs w:val="22"/>
              </w:rPr>
            </w:pPr>
            <w:r>
              <w:rPr>
                <w:rFonts w:ascii="Calibri" w:hAnsi="Calibri" w:cs="Calibri"/>
                <w:sz w:val="22"/>
                <w:szCs w:val="22"/>
              </w:rPr>
              <w:t xml:space="preserve">AN12 </w:t>
            </w:r>
          </w:p>
        </w:tc>
        <w:tc>
          <w:tcPr>
            <w:tcW w:w="500" w:type="pct"/>
            <w:tcBorders>
              <w:top w:val="nil"/>
              <w:left w:val="nil"/>
              <w:bottom w:val="nil"/>
              <w:right w:val="nil"/>
            </w:tcBorders>
            <w:hideMark/>
          </w:tcPr>
          <w:p w14:paraId="02BB4B31"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3F52446" w14:textId="77777777" w:rsidTr="0055546E">
        <w:trPr>
          <w:tblCellSpacing w:w="15" w:type="dxa"/>
        </w:trPr>
        <w:tc>
          <w:tcPr>
            <w:tcW w:w="250" w:type="pct"/>
            <w:tcBorders>
              <w:top w:val="nil"/>
              <w:left w:val="nil"/>
              <w:bottom w:val="nil"/>
              <w:right w:val="nil"/>
            </w:tcBorders>
            <w:hideMark/>
          </w:tcPr>
          <w:p w14:paraId="49746E3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B593DF" w14:textId="77777777" w:rsidR="0055546E" w:rsidRDefault="0055546E" w:rsidP="0055546E">
            <w:pPr>
              <w:rPr>
                <w:rFonts w:ascii="Calibri" w:hAnsi="Calibri" w:cs="Calibri"/>
                <w:sz w:val="22"/>
                <w:szCs w:val="22"/>
              </w:rPr>
            </w:pPr>
            <w:r>
              <w:rPr>
                <w:rFonts w:ascii="Calibri" w:hAnsi="Calibri" w:cs="Calibri"/>
                <w:sz w:val="22"/>
                <w:szCs w:val="22"/>
              </w:rPr>
              <w:t xml:space="preserve">KvK-nummer </w:t>
            </w:r>
          </w:p>
        </w:tc>
        <w:tc>
          <w:tcPr>
            <w:tcW w:w="2500" w:type="pct"/>
            <w:tcBorders>
              <w:top w:val="nil"/>
              <w:left w:val="nil"/>
              <w:bottom w:val="nil"/>
              <w:right w:val="nil"/>
            </w:tcBorders>
            <w:hideMark/>
          </w:tcPr>
          <w:p w14:paraId="5AF67B98" w14:textId="77777777" w:rsidR="0055546E" w:rsidRDefault="0055546E" w:rsidP="0055546E">
            <w:pPr>
              <w:rPr>
                <w:rFonts w:ascii="Calibri" w:hAnsi="Calibri" w:cs="Calibri"/>
                <w:sz w:val="22"/>
                <w:szCs w:val="22"/>
              </w:rPr>
            </w:pPr>
            <w:r>
              <w:rPr>
                <w:rFonts w:ascii="Calibri" w:hAnsi="Calibri" w:cs="Calibri"/>
                <w:sz w:val="22"/>
                <w:szCs w:val="22"/>
              </w:rPr>
              <w:t xml:space="preserve">Landelijk uniek identificerend administratienummer van een MAATSCHAPPELIJKE ACTIVITEIT zoals toegewezen door de Kamer van Koophandel (KvK). </w:t>
            </w:r>
          </w:p>
        </w:tc>
        <w:tc>
          <w:tcPr>
            <w:tcW w:w="500" w:type="pct"/>
            <w:tcBorders>
              <w:top w:val="nil"/>
              <w:left w:val="nil"/>
              <w:bottom w:val="nil"/>
              <w:right w:val="nil"/>
            </w:tcBorders>
            <w:hideMark/>
          </w:tcPr>
          <w:p w14:paraId="3CF06F27" w14:textId="77777777" w:rsidR="0055546E" w:rsidRDefault="0055546E" w:rsidP="0055546E">
            <w:pPr>
              <w:rPr>
                <w:rFonts w:ascii="Calibri" w:hAnsi="Calibri" w:cs="Calibri"/>
                <w:sz w:val="22"/>
                <w:szCs w:val="22"/>
              </w:rPr>
            </w:pPr>
            <w:r>
              <w:rPr>
                <w:rFonts w:ascii="Calibri" w:hAnsi="Calibri" w:cs="Calibri"/>
                <w:sz w:val="22"/>
                <w:szCs w:val="22"/>
              </w:rPr>
              <w:t xml:space="preserve">AN8 </w:t>
            </w:r>
          </w:p>
        </w:tc>
        <w:tc>
          <w:tcPr>
            <w:tcW w:w="500" w:type="pct"/>
            <w:tcBorders>
              <w:top w:val="nil"/>
              <w:left w:val="nil"/>
              <w:bottom w:val="nil"/>
              <w:right w:val="nil"/>
            </w:tcBorders>
            <w:hideMark/>
          </w:tcPr>
          <w:p w14:paraId="6EE50B7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9894C09" w14:textId="77777777" w:rsidTr="0055546E">
        <w:trPr>
          <w:tblCellSpacing w:w="15" w:type="dxa"/>
        </w:trPr>
        <w:tc>
          <w:tcPr>
            <w:tcW w:w="250" w:type="pct"/>
            <w:tcBorders>
              <w:top w:val="nil"/>
              <w:left w:val="nil"/>
              <w:bottom w:val="nil"/>
              <w:right w:val="nil"/>
            </w:tcBorders>
            <w:hideMark/>
          </w:tcPr>
          <w:p w14:paraId="4E7D880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D8D614" w14:textId="77777777" w:rsidR="0055546E" w:rsidRDefault="0055546E" w:rsidP="0055546E">
            <w:pPr>
              <w:rPr>
                <w:rFonts w:ascii="Calibri" w:hAnsi="Calibri" w:cs="Calibri"/>
                <w:sz w:val="22"/>
                <w:szCs w:val="22"/>
              </w:rPr>
            </w:pPr>
            <w:r>
              <w:rPr>
                <w:rFonts w:ascii="Calibri" w:hAnsi="Calibri" w:cs="Calibri"/>
                <w:sz w:val="22"/>
                <w:szCs w:val="22"/>
              </w:rPr>
              <w:t xml:space="preserve">Primaire (handels)naam </w:t>
            </w:r>
          </w:p>
        </w:tc>
        <w:tc>
          <w:tcPr>
            <w:tcW w:w="2500" w:type="pct"/>
            <w:tcBorders>
              <w:top w:val="nil"/>
              <w:left w:val="nil"/>
              <w:bottom w:val="nil"/>
              <w:right w:val="nil"/>
            </w:tcBorders>
            <w:hideMark/>
          </w:tcPr>
          <w:p w14:paraId="59998D10" w14:textId="77777777" w:rsidR="0055546E" w:rsidRDefault="0055546E" w:rsidP="0055546E">
            <w:pPr>
              <w:rPr>
                <w:rFonts w:ascii="Calibri" w:hAnsi="Calibri" w:cs="Calibri"/>
                <w:sz w:val="22"/>
                <w:szCs w:val="22"/>
              </w:rPr>
            </w:pPr>
            <w:r>
              <w:rPr>
                <w:rFonts w:ascii="Calibri" w:hAnsi="Calibri" w:cs="Calibri"/>
                <w:sz w:val="22"/>
                <w:szCs w:val="22"/>
              </w:rPr>
              <w:t>De naam van de vestiging waaronder primair gehandeld wordt.</w:t>
            </w:r>
          </w:p>
        </w:tc>
        <w:tc>
          <w:tcPr>
            <w:tcW w:w="500" w:type="pct"/>
            <w:tcBorders>
              <w:top w:val="nil"/>
              <w:left w:val="nil"/>
              <w:bottom w:val="nil"/>
              <w:right w:val="nil"/>
            </w:tcBorders>
            <w:hideMark/>
          </w:tcPr>
          <w:p w14:paraId="72C589CF" w14:textId="77777777" w:rsidR="0055546E" w:rsidRDefault="0055546E" w:rsidP="0055546E">
            <w:pPr>
              <w:rPr>
                <w:rFonts w:ascii="Calibri" w:hAnsi="Calibri" w:cs="Calibri"/>
                <w:sz w:val="22"/>
                <w:szCs w:val="22"/>
              </w:rPr>
            </w:pPr>
            <w:r>
              <w:rPr>
                <w:rFonts w:ascii="Calibri" w:hAnsi="Calibri" w:cs="Calibri"/>
                <w:sz w:val="22"/>
                <w:szCs w:val="22"/>
              </w:rPr>
              <w:t xml:space="preserve">AN625 </w:t>
            </w:r>
          </w:p>
        </w:tc>
        <w:tc>
          <w:tcPr>
            <w:tcW w:w="500" w:type="pct"/>
            <w:tcBorders>
              <w:top w:val="nil"/>
              <w:left w:val="nil"/>
              <w:bottom w:val="nil"/>
              <w:right w:val="nil"/>
            </w:tcBorders>
            <w:hideMark/>
          </w:tcPr>
          <w:p w14:paraId="1F44B2B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B45DD4F" w14:textId="77777777" w:rsidTr="0055546E">
        <w:trPr>
          <w:tblCellSpacing w:w="15" w:type="dxa"/>
        </w:trPr>
        <w:tc>
          <w:tcPr>
            <w:tcW w:w="250" w:type="pct"/>
            <w:tcBorders>
              <w:top w:val="nil"/>
              <w:left w:val="nil"/>
              <w:bottom w:val="nil"/>
              <w:right w:val="nil"/>
            </w:tcBorders>
            <w:hideMark/>
          </w:tcPr>
          <w:p w14:paraId="1336AD2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39E116E" w14:textId="77777777" w:rsidR="0055546E" w:rsidRDefault="0055546E" w:rsidP="0055546E">
            <w:pPr>
              <w:rPr>
                <w:rFonts w:ascii="Calibri" w:hAnsi="Calibri" w:cs="Calibri"/>
                <w:sz w:val="22"/>
                <w:szCs w:val="22"/>
              </w:rPr>
            </w:pPr>
            <w:r>
              <w:rPr>
                <w:rFonts w:ascii="Calibri" w:hAnsi="Calibri" w:cs="Calibri"/>
                <w:sz w:val="22"/>
                <w:szCs w:val="22"/>
              </w:rPr>
              <w:t xml:space="preserve">Verkorte naam </w:t>
            </w:r>
          </w:p>
        </w:tc>
        <w:tc>
          <w:tcPr>
            <w:tcW w:w="2500" w:type="pct"/>
            <w:tcBorders>
              <w:top w:val="nil"/>
              <w:left w:val="nil"/>
              <w:bottom w:val="nil"/>
              <w:right w:val="nil"/>
            </w:tcBorders>
            <w:hideMark/>
          </w:tcPr>
          <w:p w14:paraId="520F7563" w14:textId="77777777" w:rsidR="0055546E" w:rsidRDefault="0055546E" w:rsidP="0055546E">
            <w:pPr>
              <w:rPr>
                <w:rFonts w:ascii="Calibri" w:hAnsi="Calibri" w:cs="Calibri"/>
                <w:sz w:val="22"/>
                <w:szCs w:val="22"/>
              </w:rPr>
            </w:pPr>
            <w:r>
              <w:rPr>
                <w:rFonts w:ascii="Calibri" w:hAnsi="Calibri" w:cs="Calibri"/>
                <w:sz w:val="22"/>
                <w:szCs w:val="22"/>
              </w:rPr>
              <w:t>De administratieve naam in het handelsregister indien de naam langer is dan 45 karakters</w:t>
            </w:r>
          </w:p>
        </w:tc>
        <w:tc>
          <w:tcPr>
            <w:tcW w:w="500" w:type="pct"/>
            <w:tcBorders>
              <w:top w:val="nil"/>
              <w:left w:val="nil"/>
              <w:bottom w:val="nil"/>
              <w:right w:val="nil"/>
            </w:tcBorders>
            <w:hideMark/>
          </w:tcPr>
          <w:p w14:paraId="36173B4B" w14:textId="77777777" w:rsidR="0055546E" w:rsidRDefault="0055546E" w:rsidP="0055546E">
            <w:pPr>
              <w:rPr>
                <w:rFonts w:ascii="Calibri" w:hAnsi="Calibri" w:cs="Calibri"/>
                <w:sz w:val="22"/>
                <w:szCs w:val="22"/>
              </w:rPr>
            </w:pPr>
            <w:r>
              <w:rPr>
                <w:rFonts w:ascii="Calibri" w:hAnsi="Calibri" w:cs="Calibri"/>
                <w:sz w:val="22"/>
                <w:szCs w:val="22"/>
              </w:rPr>
              <w:t xml:space="preserve">AN45 </w:t>
            </w:r>
          </w:p>
        </w:tc>
        <w:tc>
          <w:tcPr>
            <w:tcW w:w="500" w:type="pct"/>
            <w:tcBorders>
              <w:top w:val="nil"/>
              <w:left w:val="nil"/>
              <w:bottom w:val="nil"/>
              <w:right w:val="nil"/>
            </w:tcBorders>
            <w:hideMark/>
          </w:tcPr>
          <w:p w14:paraId="344A8E6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039F1AD" w14:textId="77777777" w:rsidTr="0055546E">
        <w:trPr>
          <w:tblCellSpacing w:w="15" w:type="dxa"/>
        </w:trPr>
        <w:tc>
          <w:tcPr>
            <w:tcW w:w="250" w:type="pct"/>
            <w:tcBorders>
              <w:top w:val="nil"/>
              <w:left w:val="nil"/>
              <w:bottom w:val="nil"/>
              <w:right w:val="nil"/>
            </w:tcBorders>
            <w:hideMark/>
          </w:tcPr>
          <w:p w14:paraId="3247FC0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E9BD08A" w14:textId="77777777" w:rsidR="0055546E" w:rsidRDefault="0055546E" w:rsidP="0055546E">
            <w:pPr>
              <w:rPr>
                <w:rFonts w:ascii="Calibri" w:hAnsi="Calibri" w:cs="Calibri"/>
                <w:sz w:val="22"/>
                <w:szCs w:val="22"/>
              </w:rPr>
            </w:pPr>
            <w:r>
              <w:rPr>
                <w:rFonts w:ascii="Calibri" w:hAnsi="Calibri" w:cs="Calibri"/>
                <w:sz w:val="22"/>
                <w:szCs w:val="22"/>
              </w:rPr>
              <w:t xml:space="preserve">Datum aanvang </w:t>
            </w:r>
          </w:p>
        </w:tc>
        <w:tc>
          <w:tcPr>
            <w:tcW w:w="2500" w:type="pct"/>
            <w:tcBorders>
              <w:top w:val="nil"/>
              <w:left w:val="nil"/>
              <w:bottom w:val="nil"/>
              <w:right w:val="nil"/>
            </w:tcBorders>
            <w:hideMark/>
          </w:tcPr>
          <w:p w14:paraId="0A9C029F" w14:textId="77777777" w:rsidR="0055546E" w:rsidRDefault="0055546E" w:rsidP="0055546E">
            <w:pPr>
              <w:rPr>
                <w:rFonts w:ascii="Calibri" w:hAnsi="Calibri" w:cs="Calibri"/>
                <w:sz w:val="22"/>
                <w:szCs w:val="22"/>
              </w:rPr>
            </w:pPr>
            <w:r>
              <w:rPr>
                <w:rFonts w:ascii="Calibri" w:hAnsi="Calibri" w:cs="Calibri"/>
                <w:sz w:val="22"/>
                <w:szCs w:val="22"/>
              </w:rPr>
              <w:t>De datum van aanvang van de vestiging.</w:t>
            </w:r>
          </w:p>
        </w:tc>
        <w:tc>
          <w:tcPr>
            <w:tcW w:w="500" w:type="pct"/>
            <w:tcBorders>
              <w:top w:val="nil"/>
              <w:left w:val="nil"/>
              <w:bottom w:val="nil"/>
              <w:right w:val="nil"/>
            </w:tcBorders>
            <w:hideMark/>
          </w:tcPr>
          <w:p w14:paraId="1E1D41FD"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3795189"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2523DC5" w14:textId="77777777" w:rsidTr="0055546E">
        <w:trPr>
          <w:tblCellSpacing w:w="15" w:type="dxa"/>
        </w:trPr>
        <w:tc>
          <w:tcPr>
            <w:tcW w:w="250" w:type="pct"/>
            <w:tcBorders>
              <w:top w:val="nil"/>
              <w:left w:val="nil"/>
              <w:bottom w:val="nil"/>
              <w:right w:val="nil"/>
            </w:tcBorders>
            <w:hideMark/>
          </w:tcPr>
          <w:p w14:paraId="09F94BD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DE8630" w14:textId="77777777" w:rsidR="0055546E" w:rsidRDefault="0055546E" w:rsidP="0055546E">
            <w:pPr>
              <w:rPr>
                <w:rFonts w:ascii="Calibri" w:hAnsi="Calibri" w:cs="Calibri"/>
                <w:sz w:val="22"/>
                <w:szCs w:val="22"/>
              </w:rPr>
            </w:pPr>
            <w:r>
              <w:rPr>
                <w:rFonts w:ascii="Calibri" w:hAnsi="Calibri" w:cs="Calibri"/>
                <w:sz w:val="22"/>
                <w:szCs w:val="22"/>
              </w:rPr>
              <w:t xml:space="preserve">Datum beëindiging </w:t>
            </w:r>
          </w:p>
        </w:tc>
        <w:tc>
          <w:tcPr>
            <w:tcW w:w="2500" w:type="pct"/>
            <w:tcBorders>
              <w:top w:val="nil"/>
              <w:left w:val="nil"/>
              <w:bottom w:val="nil"/>
              <w:right w:val="nil"/>
            </w:tcBorders>
            <w:hideMark/>
          </w:tcPr>
          <w:p w14:paraId="62CEC38A" w14:textId="77777777" w:rsidR="0055546E" w:rsidRDefault="0055546E" w:rsidP="0055546E">
            <w:pPr>
              <w:rPr>
                <w:rFonts w:ascii="Calibri" w:hAnsi="Calibri" w:cs="Calibri"/>
                <w:sz w:val="22"/>
                <w:szCs w:val="22"/>
              </w:rPr>
            </w:pPr>
            <w:r>
              <w:rPr>
                <w:rFonts w:ascii="Calibri" w:hAnsi="Calibri" w:cs="Calibri"/>
                <w:sz w:val="22"/>
                <w:szCs w:val="22"/>
              </w:rPr>
              <w:t>De datum van beëindiging van de vestiging</w:t>
            </w:r>
          </w:p>
        </w:tc>
        <w:tc>
          <w:tcPr>
            <w:tcW w:w="500" w:type="pct"/>
            <w:tcBorders>
              <w:top w:val="nil"/>
              <w:left w:val="nil"/>
              <w:bottom w:val="nil"/>
              <w:right w:val="nil"/>
            </w:tcBorders>
            <w:hideMark/>
          </w:tcPr>
          <w:p w14:paraId="313078C0"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B951BA4"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950717F" w14:textId="77777777" w:rsidTr="0055546E">
        <w:trPr>
          <w:tblCellSpacing w:w="15" w:type="dxa"/>
        </w:trPr>
        <w:tc>
          <w:tcPr>
            <w:tcW w:w="250" w:type="pct"/>
            <w:tcBorders>
              <w:top w:val="nil"/>
              <w:left w:val="nil"/>
              <w:bottom w:val="nil"/>
              <w:right w:val="nil"/>
            </w:tcBorders>
            <w:hideMark/>
          </w:tcPr>
          <w:p w14:paraId="7818643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AC96DEB" w14:textId="77777777" w:rsidR="0055546E" w:rsidRDefault="0055546E" w:rsidP="0055546E">
            <w:pPr>
              <w:rPr>
                <w:rFonts w:ascii="Calibri" w:hAnsi="Calibri" w:cs="Calibri"/>
                <w:sz w:val="22"/>
                <w:szCs w:val="22"/>
              </w:rPr>
            </w:pPr>
            <w:r>
              <w:rPr>
                <w:rFonts w:ascii="Calibri" w:hAnsi="Calibri" w:cs="Calibri"/>
                <w:sz w:val="22"/>
                <w:szCs w:val="22"/>
              </w:rPr>
              <w:t xml:space="preserve">Telefoonnummer </w:t>
            </w:r>
          </w:p>
        </w:tc>
        <w:tc>
          <w:tcPr>
            <w:tcW w:w="2500" w:type="pct"/>
            <w:tcBorders>
              <w:top w:val="nil"/>
              <w:left w:val="nil"/>
              <w:bottom w:val="nil"/>
              <w:right w:val="nil"/>
            </w:tcBorders>
            <w:hideMark/>
          </w:tcPr>
          <w:p w14:paraId="7C8AA569" w14:textId="77777777" w:rsidR="0055546E" w:rsidRDefault="0055546E" w:rsidP="0055546E">
            <w:pPr>
              <w:rPr>
                <w:rFonts w:ascii="Calibri" w:hAnsi="Calibri" w:cs="Calibri"/>
                <w:sz w:val="22"/>
                <w:szCs w:val="22"/>
              </w:rPr>
            </w:pPr>
            <w:r>
              <w:rPr>
                <w:rFonts w:ascii="Calibri" w:hAnsi="Calibri" w:cs="Calibri"/>
                <w:sz w:val="22"/>
                <w:szCs w:val="22"/>
              </w:rPr>
              <w:t>Telefoonnummer waaronder het subject in de regel bereikbaar is.</w:t>
            </w:r>
          </w:p>
        </w:tc>
        <w:tc>
          <w:tcPr>
            <w:tcW w:w="500" w:type="pct"/>
            <w:tcBorders>
              <w:top w:val="nil"/>
              <w:left w:val="nil"/>
              <w:bottom w:val="nil"/>
              <w:right w:val="nil"/>
            </w:tcBorders>
            <w:hideMark/>
          </w:tcPr>
          <w:p w14:paraId="6DF8B390"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790D966B"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345CBF9A" w14:textId="77777777" w:rsidTr="0055546E">
        <w:trPr>
          <w:tblCellSpacing w:w="15" w:type="dxa"/>
        </w:trPr>
        <w:tc>
          <w:tcPr>
            <w:tcW w:w="250" w:type="pct"/>
            <w:tcBorders>
              <w:top w:val="nil"/>
              <w:left w:val="nil"/>
              <w:bottom w:val="nil"/>
              <w:right w:val="nil"/>
            </w:tcBorders>
            <w:hideMark/>
          </w:tcPr>
          <w:p w14:paraId="3E1EDAE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C06127" w14:textId="77777777" w:rsidR="0055546E" w:rsidRDefault="0055546E" w:rsidP="0055546E">
            <w:pPr>
              <w:rPr>
                <w:rFonts w:ascii="Calibri" w:hAnsi="Calibri" w:cs="Calibri"/>
                <w:sz w:val="22"/>
                <w:szCs w:val="22"/>
              </w:rPr>
            </w:pPr>
            <w:r>
              <w:rPr>
                <w:rFonts w:ascii="Calibri" w:hAnsi="Calibri" w:cs="Calibri"/>
                <w:sz w:val="22"/>
                <w:szCs w:val="22"/>
              </w:rPr>
              <w:t xml:space="preserve">Fax-nummer </w:t>
            </w:r>
          </w:p>
        </w:tc>
        <w:tc>
          <w:tcPr>
            <w:tcW w:w="2500" w:type="pct"/>
            <w:tcBorders>
              <w:top w:val="nil"/>
              <w:left w:val="nil"/>
              <w:bottom w:val="nil"/>
              <w:right w:val="nil"/>
            </w:tcBorders>
            <w:hideMark/>
          </w:tcPr>
          <w:p w14:paraId="2F5BE677" w14:textId="77777777" w:rsidR="0055546E" w:rsidRDefault="0055546E" w:rsidP="0055546E">
            <w:pPr>
              <w:rPr>
                <w:rFonts w:ascii="Calibri" w:hAnsi="Calibri" w:cs="Calibri"/>
                <w:sz w:val="22"/>
                <w:szCs w:val="22"/>
              </w:rPr>
            </w:pPr>
            <w:r>
              <w:rPr>
                <w:rFonts w:ascii="Calibri" w:hAnsi="Calibri" w:cs="Calibri"/>
                <w:sz w:val="22"/>
                <w:szCs w:val="22"/>
              </w:rPr>
              <w:t>Faxnummer waaronder het subject in de regel bereikbaar is.</w:t>
            </w:r>
          </w:p>
        </w:tc>
        <w:tc>
          <w:tcPr>
            <w:tcW w:w="500" w:type="pct"/>
            <w:tcBorders>
              <w:top w:val="nil"/>
              <w:left w:val="nil"/>
              <w:bottom w:val="nil"/>
              <w:right w:val="nil"/>
            </w:tcBorders>
            <w:hideMark/>
          </w:tcPr>
          <w:p w14:paraId="73A54024"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259A87E9"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FB7CA7B" w14:textId="77777777" w:rsidTr="0055546E">
        <w:trPr>
          <w:tblCellSpacing w:w="15" w:type="dxa"/>
        </w:trPr>
        <w:tc>
          <w:tcPr>
            <w:tcW w:w="250" w:type="pct"/>
            <w:tcBorders>
              <w:top w:val="nil"/>
              <w:left w:val="nil"/>
              <w:bottom w:val="nil"/>
              <w:right w:val="nil"/>
            </w:tcBorders>
            <w:hideMark/>
          </w:tcPr>
          <w:p w14:paraId="652F352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165069" w14:textId="77777777" w:rsidR="0055546E" w:rsidRDefault="0055546E" w:rsidP="0055546E">
            <w:pPr>
              <w:rPr>
                <w:rFonts w:ascii="Calibri" w:hAnsi="Calibri" w:cs="Calibri"/>
                <w:sz w:val="22"/>
                <w:szCs w:val="22"/>
              </w:rPr>
            </w:pPr>
            <w:r>
              <w:rPr>
                <w:rFonts w:ascii="Calibri" w:hAnsi="Calibri" w:cs="Calibri"/>
                <w:sz w:val="22"/>
                <w:szCs w:val="22"/>
              </w:rPr>
              <w:t xml:space="preserve">Emailadres </w:t>
            </w:r>
          </w:p>
        </w:tc>
        <w:tc>
          <w:tcPr>
            <w:tcW w:w="2500" w:type="pct"/>
            <w:tcBorders>
              <w:top w:val="nil"/>
              <w:left w:val="nil"/>
              <w:bottom w:val="nil"/>
              <w:right w:val="nil"/>
            </w:tcBorders>
            <w:hideMark/>
          </w:tcPr>
          <w:p w14:paraId="7617BE08" w14:textId="77777777" w:rsidR="0055546E" w:rsidRDefault="0055546E" w:rsidP="0055546E">
            <w:pPr>
              <w:rPr>
                <w:rFonts w:ascii="Calibri" w:hAnsi="Calibri" w:cs="Calibri"/>
                <w:sz w:val="22"/>
                <w:szCs w:val="22"/>
              </w:rPr>
            </w:pPr>
            <w:r>
              <w:rPr>
                <w:rFonts w:ascii="Calibri" w:hAnsi="Calibri" w:cs="Calibri"/>
                <w:sz w:val="22"/>
                <w:szCs w:val="22"/>
              </w:rPr>
              <w:t>Elektronisch postadres waaronder het subject in de regel bereikbaar is.</w:t>
            </w:r>
          </w:p>
        </w:tc>
        <w:tc>
          <w:tcPr>
            <w:tcW w:w="500" w:type="pct"/>
            <w:tcBorders>
              <w:top w:val="nil"/>
              <w:left w:val="nil"/>
              <w:bottom w:val="nil"/>
              <w:right w:val="nil"/>
            </w:tcBorders>
            <w:hideMark/>
          </w:tcPr>
          <w:p w14:paraId="07E23CB5" w14:textId="77777777" w:rsidR="0055546E" w:rsidRDefault="0055546E" w:rsidP="0055546E">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0D3FB2B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EB71240" w14:textId="77777777" w:rsidTr="0055546E">
        <w:trPr>
          <w:tblCellSpacing w:w="15" w:type="dxa"/>
        </w:trPr>
        <w:tc>
          <w:tcPr>
            <w:tcW w:w="250" w:type="pct"/>
            <w:tcBorders>
              <w:top w:val="nil"/>
              <w:left w:val="nil"/>
              <w:bottom w:val="nil"/>
              <w:right w:val="nil"/>
            </w:tcBorders>
            <w:hideMark/>
          </w:tcPr>
          <w:p w14:paraId="28DFACC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7F3E479"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5290C6CE" w14:textId="77777777" w:rsidR="0055546E" w:rsidRDefault="0055546E" w:rsidP="0055546E">
            <w:pPr>
              <w:rPr>
                <w:rFonts w:ascii="Calibri" w:hAnsi="Calibri" w:cs="Calibri"/>
                <w:sz w:val="22"/>
                <w:szCs w:val="22"/>
              </w:rPr>
            </w:pPr>
            <w:r>
              <w:rPr>
                <w:rFonts w:ascii="Calibri" w:hAnsi="Calibri" w:cs="Calibri"/>
                <w:sz w:val="22"/>
                <w:szCs w:val="22"/>
              </w:rPr>
              <w:t xml:space="preserve">De gegevens inzake de bankrekening waarmee het SUBJECT in de regel financieel communiceert. </w:t>
            </w:r>
          </w:p>
        </w:tc>
        <w:tc>
          <w:tcPr>
            <w:tcW w:w="500" w:type="pct"/>
            <w:tcBorders>
              <w:top w:val="nil"/>
              <w:left w:val="nil"/>
              <w:bottom w:val="nil"/>
              <w:right w:val="nil"/>
            </w:tcBorders>
            <w:hideMark/>
          </w:tcPr>
          <w:p w14:paraId="1727A64E"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6723AD2A"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DF1123C" w14:textId="77777777" w:rsidTr="0055546E">
        <w:trPr>
          <w:tblCellSpacing w:w="15" w:type="dxa"/>
        </w:trPr>
        <w:tc>
          <w:tcPr>
            <w:tcW w:w="250" w:type="pct"/>
            <w:tcBorders>
              <w:top w:val="nil"/>
              <w:left w:val="nil"/>
              <w:bottom w:val="nil"/>
              <w:right w:val="nil"/>
            </w:tcBorders>
            <w:hideMark/>
          </w:tcPr>
          <w:p w14:paraId="304413F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EBEC817" w14:textId="77777777" w:rsidR="0055546E" w:rsidRDefault="0055546E" w:rsidP="0055546E">
            <w:pPr>
              <w:rPr>
                <w:rFonts w:ascii="Calibri" w:hAnsi="Calibri" w:cs="Calibri"/>
                <w:sz w:val="22"/>
                <w:szCs w:val="22"/>
              </w:rPr>
            </w:pPr>
            <w:r>
              <w:rPr>
                <w:rFonts w:ascii="Calibri" w:hAnsi="Calibri" w:cs="Calibri"/>
                <w:sz w:val="22"/>
                <w:szCs w:val="22"/>
              </w:rPr>
              <w:t xml:space="preserve">- IBAN </w:t>
            </w:r>
          </w:p>
        </w:tc>
        <w:tc>
          <w:tcPr>
            <w:tcW w:w="2500" w:type="pct"/>
            <w:tcBorders>
              <w:top w:val="nil"/>
              <w:left w:val="nil"/>
              <w:bottom w:val="nil"/>
              <w:right w:val="nil"/>
            </w:tcBorders>
            <w:hideMark/>
          </w:tcPr>
          <w:p w14:paraId="380F00A2" w14:textId="77777777" w:rsidR="0055546E" w:rsidRDefault="0055546E" w:rsidP="0055546E">
            <w:pPr>
              <w:rPr>
                <w:rFonts w:ascii="Calibri" w:hAnsi="Calibri" w:cs="Calibri"/>
                <w:sz w:val="22"/>
                <w:szCs w:val="22"/>
              </w:rPr>
            </w:pPr>
            <w:r>
              <w:rPr>
                <w:rFonts w:ascii="Calibri" w:hAnsi="Calibri" w:cs="Calibri"/>
                <w:sz w:val="22"/>
                <w:szCs w:val="22"/>
              </w:rPr>
              <w:t xml:space="preserve">Het internationaal bankrekeningnummer, zoals dat door een bankinstelling als identificator aan een overeenkomst tussen de bank en een of meer subjecten wordt toegekend, op basis waarvan het SUBJECT in de regel internationaal financieel communiceert. </w:t>
            </w:r>
          </w:p>
        </w:tc>
        <w:tc>
          <w:tcPr>
            <w:tcW w:w="500" w:type="pct"/>
            <w:tcBorders>
              <w:top w:val="nil"/>
              <w:left w:val="nil"/>
              <w:bottom w:val="nil"/>
              <w:right w:val="nil"/>
            </w:tcBorders>
            <w:hideMark/>
          </w:tcPr>
          <w:p w14:paraId="32981E5E" w14:textId="77777777" w:rsidR="0055546E" w:rsidRDefault="0055546E" w:rsidP="0055546E">
            <w:pPr>
              <w:rPr>
                <w:rFonts w:ascii="Calibri" w:hAnsi="Calibri" w:cs="Calibri"/>
                <w:sz w:val="22"/>
                <w:szCs w:val="22"/>
              </w:rPr>
            </w:pPr>
            <w:r>
              <w:rPr>
                <w:rFonts w:ascii="Calibri" w:hAnsi="Calibri" w:cs="Calibri"/>
                <w:sz w:val="22"/>
                <w:szCs w:val="22"/>
              </w:rPr>
              <w:t xml:space="preserve">AN34 </w:t>
            </w:r>
          </w:p>
        </w:tc>
        <w:tc>
          <w:tcPr>
            <w:tcW w:w="500" w:type="pct"/>
            <w:tcBorders>
              <w:top w:val="nil"/>
              <w:left w:val="nil"/>
              <w:bottom w:val="nil"/>
              <w:right w:val="nil"/>
            </w:tcBorders>
            <w:hideMark/>
          </w:tcPr>
          <w:p w14:paraId="10D1DBFC"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495D801" w14:textId="77777777" w:rsidTr="0055546E">
        <w:trPr>
          <w:tblCellSpacing w:w="15" w:type="dxa"/>
        </w:trPr>
        <w:tc>
          <w:tcPr>
            <w:tcW w:w="250" w:type="pct"/>
            <w:tcBorders>
              <w:top w:val="nil"/>
              <w:left w:val="nil"/>
              <w:bottom w:val="nil"/>
              <w:right w:val="nil"/>
            </w:tcBorders>
            <w:hideMark/>
          </w:tcPr>
          <w:p w14:paraId="045570C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D421C3" w14:textId="77777777" w:rsidR="0055546E" w:rsidRDefault="0055546E" w:rsidP="0055546E">
            <w:pPr>
              <w:rPr>
                <w:rFonts w:ascii="Calibri" w:hAnsi="Calibri" w:cs="Calibri"/>
                <w:sz w:val="22"/>
                <w:szCs w:val="22"/>
              </w:rPr>
            </w:pPr>
            <w:r>
              <w:rPr>
                <w:rFonts w:ascii="Calibri" w:hAnsi="Calibri" w:cs="Calibri"/>
                <w:sz w:val="22"/>
                <w:szCs w:val="22"/>
              </w:rPr>
              <w:t xml:space="preserve">- BIC </w:t>
            </w:r>
          </w:p>
        </w:tc>
        <w:tc>
          <w:tcPr>
            <w:tcW w:w="2500" w:type="pct"/>
            <w:tcBorders>
              <w:top w:val="nil"/>
              <w:left w:val="nil"/>
              <w:bottom w:val="nil"/>
              <w:right w:val="nil"/>
            </w:tcBorders>
            <w:hideMark/>
          </w:tcPr>
          <w:p w14:paraId="51201AC4" w14:textId="77777777" w:rsidR="0055546E" w:rsidRDefault="0055546E" w:rsidP="0055546E">
            <w:pPr>
              <w:rPr>
                <w:rFonts w:ascii="Calibri" w:hAnsi="Calibri" w:cs="Calibri"/>
                <w:sz w:val="22"/>
                <w:szCs w:val="22"/>
              </w:rPr>
            </w:pPr>
            <w:r>
              <w:rPr>
                <w:rFonts w:ascii="Calibri" w:hAnsi="Calibri" w:cs="Calibri"/>
                <w:sz w:val="22"/>
                <w:szCs w:val="22"/>
              </w:rPr>
              <w:t xml:space="preserve">De unieke code van de bankinstelling waar het SUBJECT het bankrekeningnummer heeft waarmee het subject in de regel internationaal financieel communiceert. </w:t>
            </w:r>
          </w:p>
        </w:tc>
        <w:tc>
          <w:tcPr>
            <w:tcW w:w="500" w:type="pct"/>
            <w:tcBorders>
              <w:top w:val="nil"/>
              <w:left w:val="nil"/>
              <w:bottom w:val="nil"/>
              <w:right w:val="nil"/>
            </w:tcBorders>
            <w:hideMark/>
          </w:tcPr>
          <w:p w14:paraId="57AFC4BE" w14:textId="77777777" w:rsidR="0055546E" w:rsidRDefault="0055546E" w:rsidP="0055546E">
            <w:pPr>
              <w:rPr>
                <w:rFonts w:ascii="Calibri" w:hAnsi="Calibri" w:cs="Calibri"/>
                <w:sz w:val="22"/>
                <w:szCs w:val="22"/>
              </w:rPr>
            </w:pPr>
            <w:r>
              <w:rPr>
                <w:rFonts w:ascii="Calibri" w:hAnsi="Calibri" w:cs="Calibri"/>
                <w:sz w:val="22"/>
                <w:szCs w:val="22"/>
              </w:rPr>
              <w:t xml:space="preserve">AN11 </w:t>
            </w:r>
          </w:p>
        </w:tc>
        <w:tc>
          <w:tcPr>
            <w:tcW w:w="500" w:type="pct"/>
            <w:tcBorders>
              <w:top w:val="nil"/>
              <w:left w:val="nil"/>
              <w:bottom w:val="nil"/>
              <w:right w:val="nil"/>
            </w:tcBorders>
            <w:hideMark/>
          </w:tcPr>
          <w:p w14:paraId="0D1B8A5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2C25A5E" w14:textId="77777777" w:rsidTr="0055546E">
        <w:trPr>
          <w:tblCellSpacing w:w="15" w:type="dxa"/>
        </w:trPr>
        <w:tc>
          <w:tcPr>
            <w:tcW w:w="250" w:type="pct"/>
            <w:tcBorders>
              <w:top w:val="nil"/>
              <w:left w:val="nil"/>
              <w:bottom w:val="nil"/>
              <w:right w:val="nil"/>
            </w:tcBorders>
            <w:hideMark/>
          </w:tcPr>
          <w:p w14:paraId="338CA05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F0EF52"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1A19E6F9" w14:textId="77777777" w:rsidR="0055546E" w:rsidRDefault="0055546E" w:rsidP="0055546E">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6EBE8B30"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1EEE9B23"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7B7469ED" w14:textId="77777777" w:rsidTr="0055546E">
        <w:trPr>
          <w:tblCellSpacing w:w="15" w:type="dxa"/>
        </w:trPr>
        <w:tc>
          <w:tcPr>
            <w:tcW w:w="250" w:type="pct"/>
            <w:tcBorders>
              <w:top w:val="nil"/>
              <w:left w:val="nil"/>
              <w:bottom w:val="nil"/>
              <w:right w:val="nil"/>
            </w:tcBorders>
            <w:hideMark/>
          </w:tcPr>
          <w:p w14:paraId="35119B0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74E49B"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42730DB0" w14:textId="77777777" w:rsidR="0055546E" w:rsidRDefault="0055546E" w:rsidP="0055546E">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52E0EAAF"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19981BEF"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359696A" w14:textId="77777777" w:rsidTr="0055546E">
        <w:trPr>
          <w:tblCellSpacing w:w="15" w:type="dxa"/>
        </w:trPr>
        <w:tc>
          <w:tcPr>
            <w:tcW w:w="250" w:type="pct"/>
            <w:tcBorders>
              <w:top w:val="nil"/>
              <w:left w:val="nil"/>
              <w:bottom w:val="nil"/>
              <w:right w:val="nil"/>
            </w:tcBorders>
            <w:hideMark/>
          </w:tcPr>
          <w:p w14:paraId="3C109B9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42DB84F"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4904A157" w14:textId="77777777" w:rsidR="0055546E" w:rsidRDefault="0055546E" w:rsidP="0055546E">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51AE5CFF"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29328D09"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306516B" w14:textId="77777777" w:rsidTr="0055546E">
        <w:trPr>
          <w:tblCellSpacing w:w="15" w:type="dxa"/>
        </w:trPr>
        <w:tc>
          <w:tcPr>
            <w:tcW w:w="250" w:type="pct"/>
            <w:tcBorders>
              <w:top w:val="nil"/>
              <w:left w:val="nil"/>
              <w:bottom w:val="nil"/>
              <w:right w:val="nil"/>
            </w:tcBorders>
            <w:hideMark/>
          </w:tcPr>
          <w:p w14:paraId="682DC47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ED836CB" w14:textId="77777777" w:rsidR="0055546E" w:rsidRDefault="0055546E" w:rsidP="0055546E">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07BAF0DA" w14:textId="77777777" w:rsidR="0055546E" w:rsidRDefault="0055546E" w:rsidP="0055546E">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29B68C46" w14:textId="77777777" w:rsidR="0055546E" w:rsidRDefault="0055546E" w:rsidP="0055546E">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5B30324B"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46AE512" w14:textId="77777777" w:rsidTr="0055546E">
        <w:trPr>
          <w:tblCellSpacing w:w="15" w:type="dxa"/>
        </w:trPr>
        <w:tc>
          <w:tcPr>
            <w:tcW w:w="250" w:type="pct"/>
            <w:tcBorders>
              <w:top w:val="nil"/>
              <w:left w:val="nil"/>
              <w:bottom w:val="nil"/>
              <w:right w:val="nil"/>
            </w:tcBorders>
            <w:hideMark/>
          </w:tcPr>
          <w:p w14:paraId="046E5E7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92B1151" w14:textId="77777777" w:rsidR="0055546E" w:rsidRDefault="0055546E" w:rsidP="0055546E">
            <w:pPr>
              <w:rPr>
                <w:rFonts w:ascii="Calibri" w:hAnsi="Calibri" w:cs="Calibri"/>
                <w:sz w:val="22"/>
                <w:szCs w:val="22"/>
              </w:rPr>
            </w:pPr>
            <w:r>
              <w:rPr>
                <w:rFonts w:ascii="Calibri" w:hAnsi="Calibri" w:cs="Calibri"/>
                <w:sz w:val="22"/>
                <w:szCs w:val="22"/>
              </w:rPr>
              <w:t xml:space="preserve">- Land </w:t>
            </w:r>
          </w:p>
        </w:tc>
        <w:tc>
          <w:tcPr>
            <w:tcW w:w="2500" w:type="pct"/>
            <w:tcBorders>
              <w:top w:val="nil"/>
              <w:left w:val="nil"/>
              <w:bottom w:val="nil"/>
              <w:right w:val="nil"/>
            </w:tcBorders>
            <w:hideMark/>
          </w:tcPr>
          <w:p w14:paraId="2443FD3C" w14:textId="77777777" w:rsidR="0055546E" w:rsidRDefault="0055546E" w:rsidP="0055546E">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5F56B219" w14:textId="77777777" w:rsidR="0055546E" w:rsidRDefault="0055546E" w:rsidP="0055546E">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1BFB57FA"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5684E28" w14:textId="77777777" w:rsidTr="0055546E">
        <w:trPr>
          <w:tblCellSpacing w:w="15" w:type="dxa"/>
        </w:trPr>
        <w:tc>
          <w:tcPr>
            <w:tcW w:w="250" w:type="pct"/>
            <w:tcBorders>
              <w:top w:val="nil"/>
              <w:left w:val="nil"/>
              <w:bottom w:val="nil"/>
              <w:right w:val="nil"/>
            </w:tcBorders>
            <w:hideMark/>
          </w:tcPr>
          <w:p w14:paraId="63E28F7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A5F331"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4A6F4C0F" w14:textId="77777777" w:rsidR="0055546E" w:rsidRDefault="0055546E" w:rsidP="0055546E">
            <w:pPr>
              <w:rPr>
                <w:rFonts w:ascii="Calibri" w:hAnsi="Calibri" w:cs="Calibri"/>
                <w:sz w:val="22"/>
                <w:szCs w:val="22"/>
              </w:rPr>
            </w:pPr>
            <w:r>
              <w:rPr>
                <w:rFonts w:ascii="Calibri" w:hAnsi="Calibri" w:cs="Calibri"/>
                <w:sz w:val="22"/>
                <w:szCs w:val="22"/>
              </w:rPr>
              <w:t xml:space="preserve">De gegevens die tezamen een postbusadres of antwoordnummeradres vormen </w:t>
            </w:r>
          </w:p>
        </w:tc>
        <w:tc>
          <w:tcPr>
            <w:tcW w:w="500" w:type="pct"/>
            <w:tcBorders>
              <w:top w:val="nil"/>
              <w:left w:val="nil"/>
              <w:bottom w:val="nil"/>
              <w:right w:val="nil"/>
            </w:tcBorders>
            <w:hideMark/>
          </w:tcPr>
          <w:p w14:paraId="2AC5AA33"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7C1F3CB1"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67B6D27" w14:textId="77777777" w:rsidTr="0055546E">
        <w:trPr>
          <w:tblCellSpacing w:w="15" w:type="dxa"/>
        </w:trPr>
        <w:tc>
          <w:tcPr>
            <w:tcW w:w="250" w:type="pct"/>
            <w:tcBorders>
              <w:top w:val="nil"/>
              <w:left w:val="nil"/>
              <w:bottom w:val="nil"/>
              <w:right w:val="nil"/>
            </w:tcBorders>
            <w:hideMark/>
          </w:tcPr>
          <w:p w14:paraId="1D8B381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F47360" w14:textId="77777777" w:rsidR="0055546E" w:rsidRDefault="0055546E" w:rsidP="0055546E">
            <w:pPr>
              <w:rPr>
                <w:rFonts w:ascii="Calibri" w:hAnsi="Calibri" w:cs="Calibri"/>
                <w:sz w:val="22"/>
                <w:szCs w:val="22"/>
              </w:rPr>
            </w:pPr>
            <w:r>
              <w:rPr>
                <w:rFonts w:ascii="Calibri" w:hAnsi="Calibri" w:cs="Calibri"/>
                <w:sz w:val="22"/>
                <w:szCs w:val="22"/>
              </w:rPr>
              <w:t xml:space="preserve">- Postadres postcode </w:t>
            </w:r>
          </w:p>
        </w:tc>
        <w:tc>
          <w:tcPr>
            <w:tcW w:w="2500" w:type="pct"/>
            <w:tcBorders>
              <w:top w:val="nil"/>
              <w:left w:val="nil"/>
              <w:bottom w:val="nil"/>
              <w:right w:val="nil"/>
            </w:tcBorders>
            <w:hideMark/>
          </w:tcPr>
          <w:p w14:paraId="3CFADE40" w14:textId="77777777" w:rsidR="0055546E" w:rsidRDefault="0055546E" w:rsidP="0055546E">
            <w:pPr>
              <w:rPr>
                <w:rFonts w:ascii="Calibri" w:hAnsi="Calibri" w:cs="Calibri"/>
                <w:sz w:val="22"/>
                <w:szCs w:val="22"/>
              </w:rPr>
            </w:pPr>
            <w:r>
              <w:rPr>
                <w:rFonts w:ascii="Calibri" w:hAnsi="Calibri" w:cs="Calibri"/>
                <w:sz w:val="22"/>
                <w:szCs w:val="22"/>
              </w:rPr>
              <w:t xml:space="preserve">De officiële PostNL codering, bestaande uit een numerieke woonplaatscode en een alfabetische lettercode </w:t>
            </w:r>
          </w:p>
        </w:tc>
        <w:tc>
          <w:tcPr>
            <w:tcW w:w="500" w:type="pct"/>
            <w:tcBorders>
              <w:top w:val="nil"/>
              <w:left w:val="nil"/>
              <w:bottom w:val="nil"/>
              <w:right w:val="nil"/>
            </w:tcBorders>
            <w:hideMark/>
          </w:tcPr>
          <w:p w14:paraId="7F2D15D0"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7FAACCB0"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1A38BC7" w14:textId="77777777" w:rsidTr="0055546E">
        <w:trPr>
          <w:tblCellSpacing w:w="15" w:type="dxa"/>
        </w:trPr>
        <w:tc>
          <w:tcPr>
            <w:tcW w:w="250" w:type="pct"/>
            <w:tcBorders>
              <w:top w:val="nil"/>
              <w:left w:val="nil"/>
              <w:bottom w:val="nil"/>
              <w:right w:val="nil"/>
            </w:tcBorders>
            <w:hideMark/>
          </w:tcPr>
          <w:p w14:paraId="58175CB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34BBEE1" w14:textId="77777777" w:rsidR="0055546E" w:rsidRDefault="0055546E" w:rsidP="0055546E">
            <w:pPr>
              <w:rPr>
                <w:rFonts w:ascii="Calibri" w:hAnsi="Calibri" w:cs="Calibri"/>
                <w:sz w:val="22"/>
                <w:szCs w:val="22"/>
              </w:rPr>
            </w:pPr>
            <w:r>
              <w:rPr>
                <w:rFonts w:ascii="Calibri" w:hAnsi="Calibri" w:cs="Calibri"/>
                <w:sz w:val="22"/>
                <w:szCs w:val="22"/>
              </w:rPr>
              <w:t xml:space="preserve">- Postadrestype </w:t>
            </w:r>
          </w:p>
        </w:tc>
        <w:tc>
          <w:tcPr>
            <w:tcW w:w="2500" w:type="pct"/>
            <w:tcBorders>
              <w:top w:val="nil"/>
              <w:left w:val="nil"/>
              <w:bottom w:val="nil"/>
              <w:right w:val="nil"/>
            </w:tcBorders>
            <w:hideMark/>
          </w:tcPr>
          <w:p w14:paraId="5BE689A4" w14:textId="77777777" w:rsidR="0055546E" w:rsidRDefault="0055546E" w:rsidP="0055546E">
            <w:pPr>
              <w:rPr>
                <w:rFonts w:ascii="Calibri" w:hAnsi="Calibri" w:cs="Calibri"/>
                <w:sz w:val="22"/>
                <w:szCs w:val="22"/>
              </w:rPr>
            </w:pPr>
            <w:r>
              <w:rPr>
                <w:rFonts w:ascii="Calibri" w:hAnsi="Calibri" w:cs="Calibri"/>
                <w:sz w:val="22"/>
                <w:szCs w:val="22"/>
              </w:rPr>
              <w:t>Aanduiding van het soort postadres</w:t>
            </w:r>
          </w:p>
        </w:tc>
        <w:tc>
          <w:tcPr>
            <w:tcW w:w="500" w:type="pct"/>
            <w:tcBorders>
              <w:top w:val="nil"/>
              <w:left w:val="nil"/>
              <w:bottom w:val="nil"/>
              <w:right w:val="nil"/>
            </w:tcBorders>
            <w:hideMark/>
          </w:tcPr>
          <w:p w14:paraId="363B327E" w14:textId="77777777" w:rsidR="0055546E" w:rsidRDefault="0055546E" w:rsidP="0055546E">
            <w:pPr>
              <w:rPr>
                <w:rFonts w:ascii="Calibri" w:hAnsi="Calibri" w:cs="Calibri"/>
                <w:sz w:val="22"/>
                <w:szCs w:val="22"/>
              </w:rPr>
            </w:pPr>
            <w:r>
              <w:rPr>
                <w:rFonts w:ascii="Calibri" w:hAnsi="Calibri" w:cs="Calibri"/>
                <w:sz w:val="22"/>
                <w:szCs w:val="22"/>
              </w:rPr>
              <w:t xml:space="preserve">postadresType </w:t>
            </w:r>
          </w:p>
        </w:tc>
        <w:tc>
          <w:tcPr>
            <w:tcW w:w="500" w:type="pct"/>
            <w:tcBorders>
              <w:top w:val="nil"/>
              <w:left w:val="nil"/>
              <w:bottom w:val="nil"/>
              <w:right w:val="nil"/>
            </w:tcBorders>
            <w:hideMark/>
          </w:tcPr>
          <w:p w14:paraId="180CE46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105FA785" w14:textId="77777777" w:rsidTr="0055546E">
        <w:trPr>
          <w:tblCellSpacing w:w="15" w:type="dxa"/>
        </w:trPr>
        <w:tc>
          <w:tcPr>
            <w:tcW w:w="250" w:type="pct"/>
            <w:tcBorders>
              <w:top w:val="nil"/>
              <w:left w:val="nil"/>
              <w:bottom w:val="nil"/>
              <w:right w:val="nil"/>
            </w:tcBorders>
            <w:hideMark/>
          </w:tcPr>
          <w:p w14:paraId="3A361FE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725C6C" w14:textId="77777777" w:rsidR="0055546E" w:rsidRDefault="0055546E" w:rsidP="0055546E">
            <w:pPr>
              <w:rPr>
                <w:rFonts w:ascii="Calibri" w:hAnsi="Calibri" w:cs="Calibri"/>
                <w:sz w:val="22"/>
                <w:szCs w:val="22"/>
              </w:rPr>
            </w:pPr>
            <w:r>
              <w:rPr>
                <w:rFonts w:ascii="Calibri" w:hAnsi="Calibri" w:cs="Calibri"/>
                <w:sz w:val="22"/>
                <w:szCs w:val="22"/>
              </w:rPr>
              <w:t xml:space="preserve">- Postbus- of antwoordnummer </w:t>
            </w:r>
          </w:p>
        </w:tc>
        <w:tc>
          <w:tcPr>
            <w:tcW w:w="2500" w:type="pct"/>
            <w:tcBorders>
              <w:top w:val="nil"/>
              <w:left w:val="nil"/>
              <w:bottom w:val="nil"/>
              <w:right w:val="nil"/>
            </w:tcBorders>
            <w:hideMark/>
          </w:tcPr>
          <w:p w14:paraId="435078F8" w14:textId="77777777" w:rsidR="0055546E" w:rsidRDefault="0055546E" w:rsidP="0055546E">
            <w:pPr>
              <w:rPr>
                <w:rFonts w:ascii="Calibri" w:hAnsi="Calibri" w:cs="Calibri"/>
                <w:sz w:val="22"/>
                <w:szCs w:val="22"/>
              </w:rPr>
            </w:pPr>
            <w:r>
              <w:rPr>
                <w:rFonts w:ascii="Calibri" w:hAnsi="Calibri" w:cs="Calibri"/>
                <w:sz w:val="22"/>
                <w:szCs w:val="22"/>
              </w:rPr>
              <w:t xml:space="preserve">De numerieke aanduiding zoals deze door de PostNL is vastgesteld voor postbusadressen en antwoordnummeradressen. </w:t>
            </w:r>
          </w:p>
        </w:tc>
        <w:tc>
          <w:tcPr>
            <w:tcW w:w="500" w:type="pct"/>
            <w:tcBorders>
              <w:top w:val="nil"/>
              <w:left w:val="nil"/>
              <w:bottom w:val="nil"/>
              <w:right w:val="nil"/>
            </w:tcBorders>
            <w:hideMark/>
          </w:tcPr>
          <w:p w14:paraId="013DA4DA"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34EA021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34C45B6" w14:textId="77777777" w:rsidTr="0055546E">
        <w:trPr>
          <w:tblCellSpacing w:w="15" w:type="dxa"/>
        </w:trPr>
        <w:tc>
          <w:tcPr>
            <w:tcW w:w="250" w:type="pct"/>
            <w:tcBorders>
              <w:top w:val="nil"/>
              <w:left w:val="nil"/>
              <w:bottom w:val="nil"/>
              <w:right w:val="nil"/>
            </w:tcBorders>
            <w:hideMark/>
          </w:tcPr>
          <w:p w14:paraId="40AA52E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3B1EE0"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341C6D50"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419A6C28"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C34090E"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1CC02AD0" w14:textId="77777777" w:rsidTr="0055546E">
        <w:trPr>
          <w:tblCellSpacing w:w="15" w:type="dxa"/>
        </w:trPr>
        <w:tc>
          <w:tcPr>
            <w:tcW w:w="250" w:type="pct"/>
            <w:tcBorders>
              <w:top w:val="nil"/>
              <w:left w:val="nil"/>
              <w:bottom w:val="nil"/>
              <w:right w:val="nil"/>
            </w:tcBorders>
            <w:hideMark/>
          </w:tcPr>
          <w:p w14:paraId="301B38F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F658AD7" w14:textId="77777777" w:rsidR="0055546E" w:rsidRDefault="0055546E" w:rsidP="0055546E">
            <w:pPr>
              <w:rPr>
                <w:rFonts w:ascii="Calibri" w:hAnsi="Calibri" w:cs="Calibri"/>
                <w:sz w:val="22"/>
                <w:szCs w:val="22"/>
              </w:rPr>
            </w:pPr>
            <w:r>
              <w:rPr>
                <w:rFonts w:ascii="Calibri" w:hAnsi="Calibri" w:cs="Calibri"/>
                <w:sz w:val="22"/>
                <w:szCs w:val="22"/>
              </w:rPr>
              <w:t xml:space="preserve">/Locatie-adres VESTIGING : </w:t>
            </w:r>
          </w:p>
        </w:tc>
        <w:tc>
          <w:tcPr>
            <w:tcW w:w="2500" w:type="pct"/>
            <w:tcBorders>
              <w:top w:val="nil"/>
              <w:left w:val="nil"/>
              <w:bottom w:val="nil"/>
              <w:right w:val="nil"/>
            </w:tcBorders>
            <w:hideMark/>
          </w:tcPr>
          <w:p w14:paraId="158C208A" w14:textId="77777777" w:rsidR="0055546E" w:rsidRDefault="0055546E" w:rsidP="0055546E">
            <w:pPr>
              <w:rPr>
                <w:rFonts w:ascii="Calibri" w:hAnsi="Calibri" w:cs="Calibri"/>
                <w:sz w:val="22"/>
                <w:szCs w:val="22"/>
              </w:rPr>
            </w:pPr>
            <w:r>
              <w:rPr>
                <w:rFonts w:ascii="Calibri" w:hAnsi="Calibri" w:cs="Calibri"/>
                <w:sz w:val="22"/>
                <w:szCs w:val="22"/>
              </w:rPr>
              <w:t xml:space="preserve">Het adres waarin de VESTIGING (één van) haar lokatie(s) heeft en die bij inschrijving gekozen is </w:t>
            </w:r>
          </w:p>
        </w:tc>
        <w:tc>
          <w:tcPr>
            <w:tcW w:w="500" w:type="pct"/>
            <w:tcBorders>
              <w:top w:val="nil"/>
              <w:left w:val="nil"/>
              <w:bottom w:val="nil"/>
              <w:right w:val="nil"/>
            </w:tcBorders>
            <w:hideMark/>
          </w:tcPr>
          <w:p w14:paraId="3BC91E15"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2D93DE34"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3DF46294" w14:textId="77777777" w:rsidTr="0055546E">
        <w:trPr>
          <w:tblCellSpacing w:w="15" w:type="dxa"/>
        </w:trPr>
        <w:tc>
          <w:tcPr>
            <w:tcW w:w="250" w:type="pct"/>
            <w:tcBorders>
              <w:top w:val="nil"/>
              <w:left w:val="nil"/>
              <w:bottom w:val="nil"/>
              <w:right w:val="nil"/>
            </w:tcBorders>
            <w:hideMark/>
          </w:tcPr>
          <w:p w14:paraId="133730B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541347" w14:textId="77777777" w:rsidR="0055546E" w:rsidRDefault="0055546E" w:rsidP="0055546E">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7F7452DF"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2C9C2B2D"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7E31220E"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CBD0806" w14:textId="77777777" w:rsidTr="0055546E">
        <w:trPr>
          <w:tblCellSpacing w:w="15" w:type="dxa"/>
        </w:trPr>
        <w:tc>
          <w:tcPr>
            <w:tcW w:w="250" w:type="pct"/>
            <w:tcBorders>
              <w:top w:val="nil"/>
              <w:left w:val="nil"/>
              <w:bottom w:val="nil"/>
              <w:right w:val="nil"/>
            </w:tcBorders>
            <w:hideMark/>
          </w:tcPr>
          <w:p w14:paraId="6376AC6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AC0765B" w14:textId="77777777" w:rsidR="0055546E" w:rsidRDefault="0055546E" w:rsidP="0055546E">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24896ED5"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476D98D3"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528CC06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8204EE8" w14:textId="77777777" w:rsidTr="0055546E">
        <w:trPr>
          <w:tblCellSpacing w:w="15" w:type="dxa"/>
        </w:trPr>
        <w:tc>
          <w:tcPr>
            <w:tcW w:w="250" w:type="pct"/>
            <w:tcBorders>
              <w:top w:val="nil"/>
              <w:left w:val="nil"/>
              <w:bottom w:val="nil"/>
              <w:right w:val="nil"/>
            </w:tcBorders>
            <w:hideMark/>
          </w:tcPr>
          <w:p w14:paraId="7AE9D69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DB891F" w14:textId="77777777" w:rsidR="0055546E" w:rsidRDefault="0055546E" w:rsidP="0055546E">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3C2851BD"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71D493A7" w14:textId="77777777" w:rsidR="0055546E" w:rsidRDefault="0055546E" w:rsidP="0055546E">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03315F4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A578FFA" w14:textId="77777777" w:rsidTr="0055546E">
        <w:trPr>
          <w:tblCellSpacing w:w="15" w:type="dxa"/>
        </w:trPr>
        <w:tc>
          <w:tcPr>
            <w:tcW w:w="250" w:type="pct"/>
            <w:tcBorders>
              <w:top w:val="nil"/>
              <w:left w:val="nil"/>
              <w:bottom w:val="nil"/>
              <w:right w:val="nil"/>
            </w:tcBorders>
            <w:hideMark/>
          </w:tcPr>
          <w:p w14:paraId="2A7FCB4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3A6986C" w14:textId="77777777" w:rsidR="0055546E" w:rsidRDefault="0055546E" w:rsidP="0055546E">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2932261A" w14:textId="77777777" w:rsidR="0055546E" w:rsidRDefault="0055546E" w:rsidP="0055546E">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03EC7623"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17CC32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A44D7CF" w14:textId="77777777" w:rsidTr="0055546E">
        <w:trPr>
          <w:tblCellSpacing w:w="15" w:type="dxa"/>
        </w:trPr>
        <w:tc>
          <w:tcPr>
            <w:tcW w:w="250" w:type="pct"/>
            <w:tcBorders>
              <w:top w:val="nil"/>
              <w:left w:val="nil"/>
              <w:bottom w:val="nil"/>
              <w:right w:val="nil"/>
            </w:tcBorders>
            <w:hideMark/>
          </w:tcPr>
          <w:p w14:paraId="1C3B376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C81147" w14:textId="77777777" w:rsidR="0055546E" w:rsidRDefault="0055546E" w:rsidP="0055546E">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644B9B7F" w14:textId="77777777" w:rsidR="0055546E" w:rsidRDefault="0055546E" w:rsidP="0055546E">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439934A6" w14:textId="77777777" w:rsidR="0055546E" w:rsidRDefault="0055546E" w:rsidP="0055546E">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67859227"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9677DD2" w14:textId="77777777" w:rsidTr="0055546E">
        <w:trPr>
          <w:tblCellSpacing w:w="15" w:type="dxa"/>
        </w:trPr>
        <w:tc>
          <w:tcPr>
            <w:tcW w:w="250" w:type="pct"/>
            <w:tcBorders>
              <w:top w:val="nil"/>
              <w:left w:val="nil"/>
              <w:bottom w:val="nil"/>
              <w:right w:val="nil"/>
            </w:tcBorders>
            <w:hideMark/>
          </w:tcPr>
          <w:p w14:paraId="0E17DA6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2319E1" w14:textId="77777777" w:rsidR="0055546E" w:rsidRDefault="0055546E" w:rsidP="0055546E">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11A4B2DE" w14:textId="77777777" w:rsidR="0055546E" w:rsidRDefault="0055546E" w:rsidP="0055546E">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766EB83A"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109E712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C1C457F" w14:textId="77777777" w:rsidTr="0055546E">
        <w:trPr>
          <w:tblCellSpacing w:w="15" w:type="dxa"/>
        </w:trPr>
        <w:tc>
          <w:tcPr>
            <w:tcW w:w="250" w:type="pct"/>
            <w:tcBorders>
              <w:top w:val="nil"/>
              <w:left w:val="nil"/>
              <w:bottom w:val="nil"/>
              <w:right w:val="nil"/>
            </w:tcBorders>
            <w:hideMark/>
          </w:tcPr>
          <w:p w14:paraId="0252B1E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9802291"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03BAF63D"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3685394F"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FF4598D"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9860408" w14:textId="77777777" w:rsidTr="0055546E">
        <w:trPr>
          <w:tblCellSpacing w:w="15" w:type="dxa"/>
        </w:trPr>
        <w:tc>
          <w:tcPr>
            <w:tcW w:w="250" w:type="pct"/>
            <w:tcBorders>
              <w:top w:val="nil"/>
              <w:left w:val="nil"/>
              <w:bottom w:val="nil"/>
              <w:right w:val="nil"/>
            </w:tcBorders>
            <w:hideMark/>
          </w:tcPr>
          <w:p w14:paraId="73A2F9B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52E6DA" w14:textId="77777777" w:rsidR="0055546E" w:rsidRDefault="0055546E" w:rsidP="0055546E">
            <w:pPr>
              <w:rPr>
                <w:rFonts w:ascii="Calibri" w:hAnsi="Calibri" w:cs="Calibri"/>
                <w:sz w:val="22"/>
                <w:szCs w:val="22"/>
              </w:rPr>
            </w:pPr>
            <w:r>
              <w:rPr>
                <w:rFonts w:ascii="Calibri" w:hAnsi="Calibri" w:cs="Calibri"/>
                <w:sz w:val="22"/>
                <w:szCs w:val="22"/>
              </w:rPr>
              <w:t xml:space="preserve">- Toevoeging adres </w:t>
            </w:r>
          </w:p>
        </w:tc>
        <w:tc>
          <w:tcPr>
            <w:tcW w:w="2500" w:type="pct"/>
            <w:tcBorders>
              <w:top w:val="nil"/>
              <w:left w:val="nil"/>
              <w:bottom w:val="nil"/>
              <w:right w:val="nil"/>
            </w:tcBorders>
            <w:hideMark/>
          </w:tcPr>
          <w:p w14:paraId="5D6F1F52" w14:textId="77777777" w:rsidR="0055546E" w:rsidRDefault="0055546E" w:rsidP="0055546E">
            <w:pPr>
              <w:rPr>
                <w:rFonts w:ascii="Calibri" w:hAnsi="Calibri" w:cs="Calibri"/>
                <w:sz w:val="22"/>
                <w:szCs w:val="22"/>
              </w:rPr>
            </w:pPr>
            <w:r>
              <w:rPr>
                <w:rFonts w:ascii="Calibri" w:hAnsi="Calibri" w:cs="Calibri"/>
                <w:sz w:val="22"/>
                <w:szCs w:val="22"/>
              </w:rPr>
              <w:t>Nadere aanduiding van het adres van een vestiging</w:t>
            </w:r>
          </w:p>
        </w:tc>
        <w:tc>
          <w:tcPr>
            <w:tcW w:w="500" w:type="pct"/>
            <w:tcBorders>
              <w:top w:val="nil"/>
              <w:left w:val="nil"/>
              <w:bottom w:val="nil"/>
              <w:right w:val="nil"/>
            </w:tcBorders>
            <w:hideMark/>
          </w:tcPr>
          <w:p w14:paraId="0B117CBC" w14:textId="77777777" w:rsidR="0055546E" w:rsidRDefault="0055546E" w:rsidP="0055546E">
            <w:pPr>
              <w:rPr>
                <w:rFonts w:ascii="Calibri" w:hAnsi="Calibri" w:cs="Calibri"/>
                <w:sz w:val="22"/>
                <w:szCs w:val="22"/>
              </w:rPr>
            </w:pPr>
            <w:r>
              <w:rPr>
                <w:rFonts w:ascii="Calibri" w:hAnsi="Calibri" w:cs="Calibri"/>
                <w:sz w:val="22"/>
                <w:szCs w:val="22"/>
              </w:rPr>
              <w:t xml:space="preserve">AN100 </w:t>
            </w:r>
          </w:p>
        </w:tc>
        <w:tc>
          <w:tcPr>
            <w:tcW w:w="500" w:type="pct"/>
            <w:tcBorders>
              <w:top w:val="nil"/>
              <w:left w:val="nil"/>
              <w:bottom w:val="nil"/>
              <w:right w:val="nil"/>
            </w:tcBorders>
            <w:hideMark/>
          </w:tcPr>
          <w:p w14:paraId="38EAFA02"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5299F609" w14:textId="77777777" w:rsidTr="0055546E">
        <w:trPr>
          <w:tblCellSpacing w:w="15" w:type="dxa"/>
        </w:trPr>
        <w:tc>
          <w:tcPr>
            <w:tcW w:w="250" w:type="pct"/>
            <w:tcBorders>
              <w:top w:val="nil"/>
              <w:left w:val="nil"/>
              <w:bottom w:val="nil"/>
              <w:right w:val="nil"/>
            </w:tcBorders>
            <w:hideMark/>
          </w:tcPr>
          <w:p w14:paraId="1555709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9CC0CFF" w14:textId="77777777" w:rsidR="0055546E" w:rsidRDefault="0055546E" w:rsidP="0055546E">
            <w:pPr>
              <w:rPr>
                <w:rFonts w:ascii="Calibri" w:hAnsi="Calibri" w:cs="Calibri"/>
                <w:sz w:val="22"/>
                <w:szCs w:val="22"/>
              </w:rPr>
            </w:pPr>
            <w:r>
              <w:rPr>
                <w:rFonts w:ascii="Calibri" w:hAnsi="Calibri" w:cs="Calibri"/>
                <w:sz w:val="22"/>
                <w:szCs w:val="22"/>
              </w:rPr>
              <w:t xml:space="preserve">/Correspondentieadres VESTIGING : </w:t>
            </w:r>
          </w:p>
        </w:tc>
        <w:tc>
          <w:tcPr>
            <w:tcW w:w="2500" w:type="pct"/>
            <w:tcBorders>
              <w:top w:val="nil"/>
              <w:left w:val="nil"/>
              <w:bottom w:val="nil"/>
              <w:right w:val="nil"/>
            </w:tcBorders>
            <w:hideMark/>
          </w:tcPr>
          <w:p w14:paraId="741B4D74" w14:textId="77777777" w:rsidR="0055546E" w:rsidRDefault="0055546E" w:rsidP="0055546E">
            <w:pPr>
              <w:rPr>
                <w:rFonts w:ascii="Calibri" w:hAnsi="Calibri" w:cs="Calibri"/>
                <w:sz w:val="22"/>
                <w:szCs w:val="22"/>
              </w:rPr>
            </w:pPr>
            <w:r>
              <w:rPr>
                <w:rFonts w:ascii="Calibri" w:hAnsi="Calibri" w:cs="Calibri"/>
                <w:sz w:val="22"/>
                <w:szCs w:val="22"/>
              </w:rPr>
              <w:t xml:space="preserve">Het adres waarop de VESTIGING in de regel schriftelijk bereikbaar is. </w:t>
            </w:r>
          </w:p>
        </w:tc>
        <w:tc>
          <w:tcPr>
            <w:tcW w:w="500" w:type="pct"/>
            <w:tcBorders>
              <w:top w:val="nil"/>
              <w:left w:val="nil"/>
              <w:bottom w:val="nil"/>
              <w:right w:val="nil"/>
            </w:tcBorders>
            <w:hideMark/>
          </w:tcPr>
          <w:p w14:paraId="56774B88"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39998BEE"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9340F6D" w14:textId="77777777" w:rsidTr="0055546E">
        <w:trPr>
          <w:tblCellSpacing w:w="15" w:type="dxa"/>
        </w:trPr>
        <w:tc>
          <w:tcPr>
            <w:tcW w:w="250" w:type="pct"/>
            <w:tcBorders>
              <w:top w:val="nil"/>
              <w:left w:val="nil"/>
              <w:bottom w:val="nil"/>
              <w:right w:val="nil"/>
            </w:tcBorders>
            <w:hideMark/>
          </w:tcPr>
          <w:p w14:paraId="7780A98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DF4C6B0" w14:textId="77777777" w:rsidR="0055546E" w:rsidRDefault="0055546E" w:rsidP="0055546E">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52770037"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3A501340"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2CFF4CDA"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4AB7798" w14:textId="77777777" w:rsidTr="0055546E">
        <w:trPr>
          <w:tblCellSpacing w:w="15" w:type="dxa"/>
        </w:trPr>
        <w:tc>
          <w:tcPr>
            <w:tcW w:w="250" w:type="pct"/>
            <w:tcBorders>
              <w:top w:val="nil"/>
              <w:left w:val="nil"/>
              <w:bottom w:val="nil"/>
              <w:right w:val="nil"/>
            </w:tcBorders>
            <w:hideMark/>
          </w:tcPr>
          <w:p w14:paraId="3D40A65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439EDA2" w14:textId="77777777" w:rsidR="0055546E" w:rsidRDefault="0055546E" w:rsidP="0055546E">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6D5E4920"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55283268" w14:textId="77777777" w:rsidR="0055546E" w:rsidRDefault="0055546E" w:rsidP="0055546E">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02229B4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0ED94232" w14:textId="77777777" w:rsidTr="0055546E">
        <w:trPr>
          <w:tblCellSpacing w:w="15" w:type="dxa"/>
        </w:trPr>
        <w:tc>
          <w:tcPr>
            <w:tcW w:w="250" w:type="pct"/>
            <w:tcBorders>
              <w:top w:val="nil"/>
              <w:left w:val="nil"/>
              <w:bottom w:val="nil"/>
              <w:right w:val="nil"/>
            </w:tcBorders>
            <w:hideMark/>
          </w:tcPr>
          <w:p w14:paraId="4117A750"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37A6F29" w14:textId="77777777" w:rsidR="0055546E" w:rsidRDefault="0055546E" w:rsidP="0055546E">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4B0750E9" w14:textId="77777777" w:rsidR="0055546E" w:rsidRDefault="0055546E" w:rsidP="0055546E">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72B7CC63" w14:textId="77777777" w:rsidR="0055546E" w:rsidRDefault="0055546E" w:rsidP="0055546E">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1028F8B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4107746C" w14:textId="77777777" w:rsidTr="0055546E">
        <w:trPr>
          <w:tblCellSpacing w:w="15" w:type="dxa"/>
        </w:trPr>
        <w:tc>
          <w:tcPr>
            <w:tcW w:w="250" w:type="pct"/>
            <w:tcBorders>
              <w:top w:val="nil"/>
              <w:left w:val="nil"/>
              <w:bottom w:val="nil"/>
              <w:right w:val="nil"/>
            </w:tcBorders>
            <w:hideMark/>
          </w:tcPr>
          <w:p w14:paraId="3FCD2BD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18A3DD" w14:textId="77777777" w:rsidR="0055546E" w:rsidRDefault="0055546E" w:rsidP="0055546E">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7553224F" w14:textId="77777777" w:rsidR="0055546E" w:rsidRDefault="0055546E" w:rsidP="0055546E">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1158266A"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DC671C4"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221F4BE" w14:textId="77777777" w:rsidTr="0055546E">
        <w:trPr>
          <w:tblCellSpacing w:w="15" w:type="dxa"/>
        </w:trPr>
        <w:tc>
          <w:tcPr>
            <w:tcW w:w="250" w:type="pct"/>
            <w:tcBorders>
              <w:top w:val="nil"/>
              <w:left w:val="nil"/>
              <w:bottom w:val="nil"/>
              <w:right w:val="nil"/>
            </w:tcBorders>
            <w:hideMark/>
          </w:tcPr>
          <w:p w14:paraId="560A35C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0BD7492" w14:textId="77777777" w:rsidR="0055546E" w:rsidRDefault="0055546E" w:rsidP="0055546E">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5F2DF31B" w14:textId="77777777" w:rsidR="0055546E" w:rsidRDefault="0055546E" w:rsidP="0055546E">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00D44C7F" w14:textId="77777777" w:rsidR="0055546E" w:rsidRDefault="0055546E" w:rsidP="0055546E">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6B875703"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89AA892" w14:textId="77777777" w:rsidTr="0055546E">
        <w:trPr>
          <w:tblCellSpacing w:w="15" w:type="dxa"/>
        </w:trPr>
        <w:tc>
          <w:tcPr>
            <w:tcW w:w="250" w:type="pct"/>
            <w:tcBorders>
              <w:top w:val="nil"/>
              <w:left w:val="nil"/>
              <w:bottom w:val="nil"/>
              <w:right w:val="nil"/>
            </w:tcBorders>
            <w:hideMark/>
          </w:tcPr>
          <w:p w14:paraId="2BB6FC8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03C421" w14:textId="77777777" w:rsidR="0055546E" w:rsidRDefault="0055546E" w:rsidP="0055546E">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7987F915" w14:textId="77777777" w:rsidR="0055546E" w:rsidRDefault="0055546E" w:rsidP="0055546E">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706B8553" w14:textId="77777777" w:rsidR="0055546E" w:rsidRDefault="0055546E" w:rsidP="0055546E">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67E6B42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6B266790" w14:textId="77777777" w:rsidTr="0055546E">
        <w:trPr>
          <w:tblCellSpacing w:w="15" w:type="dxa"/>
        </w:trPr>
        <w:tc>
          <w:tcPr>
            <w:tcW w:w="250" w:type="pct"/>
            <w:tcBorders>
              <w:top w:val="nil"/>
              <w:left w:val="nil"/>
              <w:bottom w:val="nil"/>
              <w:right w:val="nil"/>
            </w:tcBorders>
            <w:hideMark/>
          </w:tcPr>
          <w:p w14:paraId="00419F7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8E6094" w14:textId="77777777" w:rsidR="0055546E" w:rsidRDefault="0055546E" w:rsidP="0055546E">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211C0641" w14:textId="77777777" w:rsidR="0055546E" w:rsidRDefault="0055546E" w:rsidP="0055546E">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4B28B079"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306E905" w14:textId="77777777" w:rsidR="0055546E" w:rsidRDefault="0055546E" w:rsidP="0055546E">
            <w:pPr>
              <w:rPr>
                <w:rFonts w:ascii="Calibri" w:hAnsi="Calibri" w:cs="Calibri"/>
                <w:sz w:val="22"/>
                <w:szCs w:val="22"/>
              </w:rPr>
            </w:pPr>
            <w:r>
              <w:rPr>
                <w:rFonts w:ascii="Calibri" w:hAnsi="Calibri" w:cs="Calibri"/>
                <w:sz w:val="22"/>
                <w:szCs w:val="22"/>
              </w:rPr>
              <w:t>1</w:t>
            </w:r>
          </w:p>
        </w:tc>
      </w:tr>
    </w:tbl>
    <w:p w14:paraId="3B5FFE2B"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4A640D5A" w14:textId="77777777" w:rsidTr="0055546E">
        <w:trPr>
          <w:tblCellSpacing w:w="15" w:type="dxa"/>
        </w:trPr>
        <w:tc>
          <w:tcPr>
            <w:tcW w:w="1500" w:type="pct"/>
            <w:tcBorders>
              <w:top w:val="nil"/>
              <w:left w:val="nil"/>
              <w:bottom w:val="nil"/>
              <w:right w:val="nil"/>
            </w:tcBorders>
            <w:hideMark/>
          </w:tcPr>
          <w:p w14:paraId="6CA67F06"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7B611F6A"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0858BC02" w14:textId="77777777" w:rsidTr="0055546E">
        <w:trPr>
          <w:tblCellSpacing w:w="15" w:type="dxa"/>
        </w:trPr>
        <w:tc>
          <w:tcPr>
            <w:tcW w:w="250" w:type="pct"/>
            <w:tcBorders>
              <w:top w:val="nil"/>
              <w:left w:val="nil"/>
              <w:bottom w:val="nil"/>
              <w:right w:val="nil"/>
            </w:tcBorders>
            <w:hideMark/>
          </w:tcPr>
          <w:p w14:paraId="57FF310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4089568" w14:textId="77777777" w:rsidR="0055546E" w:rsidRDefault="0055546E" w:rsidP="0055546E">
            <w:pPr>
              <w:rPr>
                <w:rFonts w:ascii="Calibri" w:hAnsi="Calibri" w:cs="Calibri"/>
                <w:sz w:val="22"/>
                <w:szCs w:val="22"/>
              </w:rPr>
            </w:pPr>
            <w:r>
              <w:rPr>
                <w:rFonts w:ascii="Calibri" w:hAnsi="Calibri" w:cs="Calibri"/>
                <w:sz w:val="22"/>
                <w:szCs w:val="22"/>
              </w:rPr>
              <w:t xml:space="preserve">Ofschoon de definitie in het NHR doet vermoeden dat het hier om een ruimtelijk object gaat, beschouwen we een VESTIGING in het RSGB als een specialisatie van SUBJECT. De toelichting in de catalogus NHR lijkt dit te bevestigen: ?De vestiging van een onderneming of een maatschappelijke activiteit (type niet onderneming) moet men opvatten als een (kleinste eenheid) bundeling van economische activiteiten. De vestiging is een combinatie van activiteiten en locatie. Wisseling van zowel de activiteiten als de locatie maakt dat er sprake is van een nieuwe vestiging. In de toekomstige situatie is er een eenduidige verwijzing naar een adresseerbaar object (een ligplaats, standplaats of verblijfsobject (BAG)) voor het bezoekadres. Als er sprake is van een inschrijfplichtige onderneming maar het adresseerbare object is nog niet bekend, omdat bijv. een bedrijfspand nog gebouwd wordt of er vanuit huis gewerkt wordt, kan als adres het woonadres (van de eigenaar) worden genomen. De vestiging kan aldus verhuizen, heeft een bezoekadres en een postadres en een naam. Allemaal zeer ongewone aspecten voor een locatie c.q. gebouwd object. Het lijkt dan ook meer weg te hebben van een subject (die activiteiten uitvoert) in een gebouwd object. Dit wordt versterkt doordat het wenselijk is bij het registreren van de WOZ-belanghebbende of een vergunningaanvraag een contactpersoon vast te leggen: iemand die werkzaam is in een vestiging (een NNP kent geen medewerkers) en voor dat geval optreedt als vertegenwoordiger van de vestiging van de onderneming/NNP. De definitie beperkt de locaties van VESTIGINGen tot gebouwen, In het RSGB gaan we er van uit dat een VESTIGING haar activiteiten ook kan uitoefenen op een STANDPLAATS, op een LIGPLAATS, op een OVERIG BENOEMD TERREIN of in een OVERIG GEBOUWD OBJECT. VESTIGING overerft gegevens van de generalisatie SUBJECT. Onder meer zijn dat de Datum begin geldigheid en Datum einde geldigheid voor resp. Datum in gebruikname en Datum beëindiging in het NHR. Ook het buitenlands adres indien een vestiging verplaatst wordt naar het buitenland. </w:t>
            </w:r>
          </w:p>
        </w:tc>
      </w:tr>
    </w:tbl>
    <w:p w14:paraId="1A30DE41" w14:textId="77777777" w:rsidR="002E0941" w:rsidRDefault="002E0941" w:rsidP="002E0941">
      <w:pPr>
        <w:pStyle w:val="Kop2"/>
        <w:rPr>
          <w:rFonts w:ascii="Calibri" w:hAnsi="Calibri" w:cs="Calibri"/>
        </w:rPr>
      </w:pPr>
      <w:bookmarkStart w:id="58" w:name="_Toc517048423"/>
      <w:r>
        <w:rPr>
          <w:rFonts w:ascii="Calibri" w:hAnsi="Calibri" w:cs="Calibri"/>
        </w:rPr>
        <w:t>Objecttype VESTIGING VAN ZAAKBEHANDELENDE ORGANISATIE</w:t>
      </w:r>
      <w:bookmarkEnd w:id="58"/>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06072B" w14:textId="77777777" w:rsidTr="002E0941">
        <w:trPr>
          <w:tblCellSpacing w:w="15" w:type="dxa"/>
        </w:trPr>
        <w:tc>
          <w:tcPr>
            <w:tcW w:w="1500" w:type="pct"/>
            <w:tcBorders>
              <w:top w:val="nil"/>
              <w:left w:val="nil"/>
              <w:bottom w:val="nil"/>
              <w:right w:val="nil"/>
            </w:tcBorders>
            <w:hideMark/>
          </w:tcPr>
          <w:p w14:paraId="5FCB1C68"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E0DB5D9" w14:textId="77777777" w:rsidR="002E0941" w:rsidRDefault="002E0941">
            <w:pPr>
              <w:rPr>
                <w:rFonts w:ascii="Calibri" w:hAnsi="Calibri" w:cs="Calibri"/>
                <w:sz w:val="22"/>
                <w:szCs w:val="22"/>
              </w:rPr>
            </w:pPr>
            <w:r>
              <w:rPr>
                <w:rFonts w:ascii="Calibri" w:hAnsi="Calibri" w:cs="Calibri"/>
                <w:sz w:val="22"/>
                <w:szCs w:val="22"/>
              </w:rPr>
              <w:t>VESTIGING VAN ZAAKBEHANDELENDE ORGANISATIE</w:t>
            </w:r>
          </w:p>
        </w:tc>
      </w:tr>
      <w:tr w:rsidR="002E0941" w14:paraId="4E53C7A8" w14:textId="77777777" w:rsidTr="002E0941">
        <w:trPr>
          <w:tblCellSpacing w:w="15" w:type="dxa"/>
        </w:trPr>
        <w:tc>
          <w:tcPr>
            <w:tcW w:w="1500" w:type="pct"/>
            <w:tcBorders>
              <w:top w:val="nil"/>
              <w:left w:val="nil"/>
              <w:bottom w:val="nil"/>
              <w:right w:val="nil"/>
            </w:tcBorders>
            <w:hideMark/>
          </w:tcPr>
          <w:p w14:paraId="654DE572"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6824AC"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0848D76E" w14:textId="77777777" w:rsidTr="002E0941">
        <w:trPr>
          <w:tblCellSpacing w:w="15" w:type="dxa"/>
        </w:trPr>
        <w:tc>
          <w:tcPr>
            <w:tcW w:w="1500" w:type="pct"/>
            <w:tcBorders>
              <w:top w:val="nil"/>
              <w:left w:val="nil"/>
              <w:bottom w:val="nil"/>
              <w:right w:val="nil"/>
            </w:tcBorders>
            <w:hideMark/>
          </w:tcPr>
          <w:p w14:paraId="7F1F448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9500B3" w14:textId="77777777" w:rsidR="002E0941" w:rsidRDefault="002E0941">
            <w:pPr>
              <w:rPr>
                <w:rFonts w:ascii="Calibri" w:hAnsi="Calibri" w:cs="Calibri"/>
                <w:sz w:val="22"/>
                <w:szCs w:val="22"/>
              </w:rPr>
            </w:pPr>
            <w:r>
              <w:rPr>
                <w:rFonts w:ascii="Calibri" w:hAnsi="Calibri" w:cs="Calibri"/>
                <w:sz w:val="22"/>
                <w:szCs w:val="22"/>
              </w:rPr>
              <w:t>Een VESTIGING van een onderneming of rechtspersoon zijnde de zaakbehandelende organisatie.</w:t>
            </w:r>
          </w:p>
        </w:tc>
      </w:tr>
      <w:tr w:rsidR="002E0941" w14:paraId="69386925" w14:textId="77777777" w:rsidTr="002E0941">
        <w:trPr>
          <w:tblCellSpacing w:w="15" w:type="dxa"/>
        </w:trPr>
        <w:tc>
          <w:tcPr>
            <w:tcW w:w="1500" w:type="pct"/>
            <w:tcBorders>
              <w:top w:val="nil"/>
              <w:left w:val="nil"/>
              <w:bottom w:val="nil"/>
              <w:right w:val="nil"/>
            </w:tcBorders>
            <w:hideMark/>
          </w:tcPr>
          <w:p w14:paraId="6D7D48F0"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A63FEF1"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1205EEDD" w14:textId="77777777" w:rsidTr="002E0941">
        <w:trPr>
          <w:tblCellSpacing w:w="15" w:type="dxa"/>
        </w:trPr>
        <w:tc>
          <w:tcPr>
            <w:tcW w:w="1500" w:type="pct"/>
            <w:tcBorders>
              <w:top w:val="nil"/>
              <w:left w:val="nil"/>
              <w:bottom w:val="nil"/>
              <w:right w:val="nil"/>
            </w:tcBorders>
            <w:hideMark/>
          </w:tcPr>
          <w:p w14:paraId="3426AB8D"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A900468" w14:textId="77777777" w:rsidR="002E0941" w:rsidRDefault="002E0941">
            <w:pPr>
              <w:rPr>
                <w:rFonts w:ascii="Calibri" w:hAnsi="Calibri" w:cs="Calibri"/>
                <w:sz w:val="22"/>
                <w:szCs w:val="22"/>
              </w:rPr>
            </w:pPr>
            <w:r>
              <w:rPr>
                <w:rFonts w:ascii="Calibri" w:hAnsi="Calibri" w:cs="Calibri"/>
                <w:sz w:val="22"/>
                <w:szCs w:val="22"/>
              </w:rPr>
              <w:t>17 mei 2010</w:t>
            </w:r>
          </w:p>
        </w:tc>
      </w:tr>
      <w:tr w:rsidR="002E0941" w14:paraId="48E2E41F" w14:textId="77777777" w:rsidTr="002E0941">
        <w:trPr>
          <w:tblCellSpacing w:w="15" w:type="dxa"/>
        </w:trPr>
        <w:tc>
          <w:tcPr>
            <w:tcW w:w="1500" w:type="pct"/>
            <w:tcBorders>
              <w:top w:val="nil"/>
              <w:left w:val="nil"/>
              <w:bottom w:val="nil"/>
              <w:right w:val="nil"/>
            </w:tcBorders>
            <w:hideMark/>
          </w:tcPr>
          <w:p w14:paraId="08A9490A"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163B350" w14:textId="77777777" w:rsidR="002E0941" w:rsidRDefault="002E0941">
            <w:pPr>
              <w:rPr>
                <w:rFonts w:ascii="Calibri" w:hAnsi="Calibri" w:cs="Calibri"/>
                <w:sz w:val="22"/>
                <w:szCs w:val="22"/>
              </w:rPr>
            </w:pPr>
          </w:p>
        </w:tc>
      </w:tr>
      <w:tr w:rsidR="002E0941" w14:paraId="4B1B09F1" w14:textId="77777777" w:rsidTr="002E0941">
        <w:trPr>
          <w:tblCellSpacing w:w="15" w:type="dxa"/>
        </w:trPr>
        <w:tc>
          <w:tcPr>
            <w:tcW w:w="1500" w:type="pct"/>
            <w:tcBorders>
              <w:top w:val="nil"/>
              <w:left w:val="nil"/>
              <w:bottom w:val="nil"/>
              <w:right w:val="nil"/>
            </w:tcBorders>
            <w:hideMark/>
          </w:tcPr>
          <w:p w14:paraId="43564DDB"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0F5A72B" w14:textId="77777777" w:rsidR="002E0941" w:rsidRDefault="002E0941">
            <w:pPr>
              <w:rPr>
                <w:rFonts w:ascii="Calibri" w:hAnsi="Calibri" w:cs="Calibri"/>
                <w:sz w:val="22"/>
                <w:szCs w:val="22"/>
              </w:rPr>
            </w:pPr>
            <w:r>
              <w:rPr>
                <w:rFonts w:ascii="Calibri" w:hAnsi="Calibri" w:cs="Calibri"/>
                <w:sz w:val="22"/>
                <w:szCs w:val="22"/>
              </w:rPr>
              <w:t xml:space="preserve">De vestigingen van de organisatie die de zaken behandelt en waarbinnen één of meer organisatorische eenheden hun activiteiten uitvoeren en betrokken zijn of waren bij één of meer zaken. </w:t>
            </w:r>
          </w:p>
        </w:tc>
      </w:tr>
      <w:tr w:rsidR="002E0941" w14:paraId="6303B09F" w14:textId="77777777" w:rsidTr="002E0941">
        <w:trPr>
          <w:tblCellSpacing w:w="15" w:type="dxa"/>
        </w:trPr>
        <w:tc>
          <w:tcPr>
            <w:tcW w:w="1500" w:type="pct"/>
            <w:tcBorders>
              <w:top w:val="nil"/>
              <w:left w:val="nil"/>
              <w:bottom w:val="nil"/>
              <w:right w:val="nil"/>
            </w:tcBorders>
            <w:hideMark/>
          </w:tcPr>
          <w:p w14:paraId="67593CEA"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582B918" w14:textId="77777777" w:rsidR="002E0941" w:rsidRDefault="002E0941">
            <w:pPr>
              <w:rPr>
                <w:rFonts w:ascii="Calibri" w:hAnsi="Calibri" w:cs="Calibri"/>
                <w:sz w:val="22"/>
                <w:szCs w:val="22"/>
              </w:rPr>
            </w:pPr>
          </w:p>
        </w:tc>
      </w:tr>
      <w:tr w:rsidR="002E0941" w14:paraId="7E1621ED" w14:textId="77777777" w:rsidTr="002E0941">
        <w:trPr>
          <w:tblCellSpacing w:w="15" w:type="dxa"/>
        </w:trPr>
        <w:tc>
          <w:tcPr>
            <w:tcW w:w="1500" w:type="pct"/>
            <w:tcBorders>
              <w:top w:val="nil"/>
              <w:left w:val="nil"/>
              <w:bottom w:val="nil"/>
              <w:right w:val="nil"/>
            </w:tcBorders>
            <w:hideMark/>
          </w:tcPr>
          <w:p w14:paraId="1F9BBAFA"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460BBEC" w14:textId="77777777" w:rsidR="002E0941" w:rsidRDefault="002E0941">
            <w:pPr>
              <w:rPr>
                <w:rFonts w:ascii="Calibri" w:hAnsi="Calibri" w:cs="Calibri"/>
                <w:sz w:val="22"/>
                <w:szCs w:val="22"/>
              </w:rPr>
            </w:pPr>
            <w:r>
              <w:rPr>
                <w:rFonts w:ascii="Calibri" w:hAnsi="Calibri" w:cs="Calibri"/>
                <w:sz w:val="22"/>
                <w:szCs w:val="22"/>
              </w:rPr>
              <w:t>Nee</w:t>
            </w:r>
          </w:p>
        </w:tc>
      </w:tr>
    </w:tbl>
    <w:p w14:paraId="32206F1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D6C67E5" w14:textId="77777777" w:rsidTr="002E0941">
        <w:trPr>
          <w:tblCellSpacing w:w="15" w:type="dxa"/>
        </w:trPr>
        <w:tc>
          <w:tcPr>
            <w:tcW w:w="1500" w:type="pct"/>
            <w:tcBorders>
              <w:top w:val="nil"/>
              <w:left w:val="nil"/>
              <w:bottom w:val="nil"/>
              <w:right w:val="nil"/>
            </w:tcBorders>
            <w:hideMark/>
          </w:tcPr>
          <w:p w14:paraId="2152B813"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42DAC8D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3D6CB79D" w14:textId="77777777" w:rsidTr="002E0941">
        <w:trPr>
          <w:tblCellSpacing w:w="15" w:type="dxa"/>
        </w:trPr>
        <w:tc>
          <w:tcPr>
            <w:tcW w:w="0" w:type="auto"/>
            <w:tcBorders>
              <w:top w:val="nil"/>
              <w:left w:val="nil"/>
              <w:bottom w:val="nil"/>
              <w:right w:val="nil"/>
            </w:tcBorders>
            <w:hideMark/>
          </w:tcPr>
          <w:p w14:paraId="5E576AF8"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AAF92E5"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1CA33D20"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59FA274E" w14:textId="77777777" w:rsidTr="002E0941">
        <w:trPr>
          <w:tblCellSpacing w:w="15" w:type="dxa"/>
        </w:trPr>
        <w:tc>
          <w:tcPr>
            <w:tcW w:w="250" w:type="pct"/>
            <w:tcBorders>
              <w:top w:val="nil"/>
              <w:left w:val="nil"/>
              <w:bottom w:val="nil"/>
              <w:right w:val="nil"/>
            </w:tcBorders>
            <w:hideMark/>
          </w:tcPr>
          <w:p w14:paraId="0ECCC45A"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0955AA7" w14:textId="77777777" w:rsidR="002E0941" w:rsidRDefault="002E0941">
            <w:pPr>
              <w:rPr>
                <w:rFonts w:ascii="Calibri" w:hAnsi="Calibri" w:cs="Calibri"/>
                <w:sz w:val="22"/>
                <w:szCs w:val="22"/>
              </w:rPr>
            </w:pPr>
            <w:r>
              <w:rPr>
                <w:rFonts w:ascii="Calibri" w:hAnsi="Calibri" w:cs="Calibri"/>
                <w:sz w:val="22"/>
                <w:szCs w:val="22"/>
              </w:rPr>
              <w:t xml:space="preserve">VESTIGING VAN ZAAKBEHANDELENDE ORGANISATIE is specialisatie van VESTIGING </w:t>
            </w:r>
          </w:p>
        </w:tc>
        <w:tc>
          <w:tcPr>
            <w:tcW w:w="2500" w:type="pct"/>
            <w:tcBorders>
              <w:top w:val="nil"/>
              <w:left w:val="nil"/>
              <w:bottom w:val="nil"/>
              <w:right w:val="nil"/>
            </w:tcBorders>
            <w:hideMark/>
          </w:tcPr>
          <w:p w14:paraId="5CC3AE14" w14:textId="77777777" w:rsidR="002E0941" w:rsidRDefault="002E0941">
            <w:pPr>
              <w:rPr>
                <w:rFonts w:ascii="Calibri" w:hAnsi="Calibri" w:cs="Calibri"/>
                <w:sz w:val="22"/>
                <w:szCs w:val="22"/>
              </w:rPr>
            </w:pPr>
            <w:r>
              <w:rPr>
                <w:rFonts w:ascii="Calibri" w:hAnsi="Calibri" w:cs="Calibri"/>
                <w:sz w:val="22"/>
                <w:szCs w:val="22"/>
              </w:rPr>
              <w:t xml:space="preserve">Een gebouw of complex van gebouwen waar duurzame uitoefening van de activiteiten van een onderneming of rechtspersoon plaatsvindt. </w:t>
            </w:r>
          </w:p>
        </w:tc>
      </w:tr>
    </w:tbl>
    <w:p w14:paraId="6CC2C6B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466D09F" w14:textId="77777777" w:rsidTr="002E0941">
        <w:trPr>
          <w:tblCellSpacing w:w="15" w:type="dxa"/>
        </w:trPr>
        <w:tc>
          <w:tcPr>
            <w:tcW w:w="1500" w:type="pct"/>
            <w:tcBorders>
              <w:top w:val="nil"/>
              <w:left w:val="nil"/>
              <w:bottom w:val="nil"/>
              <w:right w:val="nil"/>
            </w:tcBorders>
            <w:hideMark/>
          </w:tcPr>
          <w:p w14:paraId="074DF2C3"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075E3CE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B63EDC8" w14:textId="77777777" w:rsidTr="002E0941">
        <w:trPr>
          <w:tblCellSpacing w:w="15" w:type="dxa"/>
        </w:trPr>
        <w:tc>
          <w:tcPr>
            <w:tcW w:w="250" w:type="pct"/>
            <w:tcBorders>
              <w:top w:val="nil"/>
              <w:left w:val="nil"/>
              <w:bottom w:val="nil"/>
              <w:right w:val="nil"/>
            </w:tcBorders>
            <w:hideMark/>
          </w:tcPr>
          <w:p w14:paraId="45542FC8"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9B9E3C6" w14:textId="77777777" w:rsidR="002E0941" w:rsidRDefault="002E0941">
            <w:pPr>
              <w:rPr>
                <w:rFonts w:ascii="Calibri" w:hAnsi="Calibri" w:cs="Calibri"/>
                <w:sz w:val="22"/>
                <w:szCs w:val="22"/>
              </w:rPr>
            </w:pPr>
            <w:r>
              <w:rPr>
                <w:rFonts w:ascii="Calibri" w:hAnsi="Calibri" w:cs="Calibri"/>
                <w:sz w:val="22"/>
                <w:szCs w:val="22"/>
              </w:rPr>
              <w:t xml:space="preserve">Deze specialisatie ('subtype') van VESTIGING is opgenomen om binnen vestigingen onderscheid te kunnen maken tussen vestigingen van organisaties die zaken behandelen en vestigingen van andere organisaties. Alleen van vestigingen van zaakbehandelende organisaties leggen we de relatie naar organisatorische eenheden (en medewerkers) om op die manier uit te kunnen wisselen op welke locatie een organisatorische eenheid van een zaakbehandelende organisatie haar taken uitoefent. De specialisatie overerft alle attribuutsoorten en relatiesoorten van VESTIGING en kent zelf slechts één relatiesoort. </w:t>
            </w:r>
          </w:p>
        </w:tc>
      </w:tr>
    </w:tbl>
    <w:p w14:paraId="43A5FD1B" w14:textId="77777777" w:rsidR="002E0941" w:rsidRDefault="002E0941" w:rsidP="002E0941">
      <w:pPr>
        <w:pStyle w:val="Kop2"/>
        <w:rPr>
          <w:rFonts w:ascii="Calibri" w:hAnsi="Calibri" w:cs="Calibri"/>
        </w:rPr>
      </w:pPr>
      <w:bookmarkStart w:id="59" w:name="global_class_Model_ZAAK"/>
      <w:bookmarkStart w:id="60" w:name="_Toc517048424"/>
      <w:bookmarkEnd w:id="59"/>
      <w:r>
        <w:rPr>
          <w:rFonts w:ascii="Calibri" w:hAnsi="Calibri" w:cs="Calibri"/>
        </w:rPr>
        <w:t>Objecttype ZAAK</w:t>
      </w:r>
      <w:bookmarkEnd w:id="6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9AD8083" w14:textId="77777777" w:rsidTr="002E0941">
        <w:trPr>
          <w:tblCellSpacing w:w="15" w:type="dxa"/>
        </w:trPr>
        <w:tc>
          <w:tcPr>
            <w:tcW w:w="1500" w:type="pct"/>
            <w:tcBorders>
              <w:top w:val="nil"/>
              <w:left w:val="nil"/>
              <w:bottom w:val="nil"/>
              <w:right w:val="nil"/>
            </w:tcBorders>
            <w:hideMark/>
          </w:tcPr>
          <w:p w14:paraId="51EBBA91"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B612AA2" w14:textId="77777777" w:rsidR="002E0941" w:rsidRDefault="002E0941">
            <w:pPr>
              <w:rPr>
                <w:rFonts w:ascii="Calibri" w:hAnsi="Calibri" w:cs="Calibri"/>
                <w:sz w:val="22"/>
                <w:szCs w:val="22"/>
              </w:rPr>
            </w:pPr>
            <w:r>
              <w:rPr>
                <w:rFonts w:ascii="Calibri" w:hAnsi="Calibri" w:cs="Calibri"/>
                <w:sz w:val="22"/>
                <w:szCs w:val="22"/>
              </w:rPr>
              <w:t>ZAAK</w:t>
            </w:r>
          </w:p>
        </w:tc>
      </w:tr>
      <w:tr w:rsidR="002E0941" w14:paraId="303221C2" w14:textId="77777777" w:rsidTr="002E0941">
        <w:trPr>
          <w:tblCellSpacing w:w="15" w:type="dxa"/>
        </w:trPr>
        <w:tc>
          <w:tcPr>
            <w:tcW w:w="1500" w:type="pct"/>
            <w:tcBorders>
              <w:top w:val="nil"/>
              <w:left w:val="nil"/>
              <w:bottom w:val="nil"/>
              <w:right w:val="nil"/>
            </w:tcBorders>
            <w:hideMark/>
          </w:tcPr>
          <w:p w14:paraId="5027FE80"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95B5755" w14:textId="77777777" w:rsidR="002E0941" w:rsidRDefault="002E0941">
            <w:pPr>
              <w:rPr>
                <w:rFonts w:ascii="Calibri" w:hAnsi="Calibri" w:cs="Calibri"/>
                <w:sz w:val="22"/>
                <w:szCs w:val="22"/>
              </w:rPr>
            </w:pPr>
            <w:r>
              <w:rPr>
                <w:rFonts w:ascii="Calibri" w:hAnsi="Calibri" w:cs="Calibri"/>
                <w:sz w:val="22"/>
                <w:szCs w:val="22"/>
              </w:rPr>
              <w:t>GFO Zaken 2004</w:t>
            </w:r>
          </w:p>
        </w:tc>
      </w:tr>
      <w:tr w:rsidR="002E0941" w14:paraId="5A293901" w14:textId="77777777" w:rsidTr="002E0941">
        <w:trPr>
          <w:tblCellSpacing w:w="15" w:type="dxa"/>
        </w:trPr>
        <w:tc>
          <w:tcPr>
            <w:tcW w:w="1500" w:type="pct"/>
            <w:tcBorders>
              <w:top w:val="nil"/>
              <w:left w:val="nil"/>
              <w:bottom w:val="nil"/>
              <w:right w:val="nil"/>
            </w:tcBorders>
            <w:hideMark/>
          </w:tcPr>
          <w:p w14:paraId="0E45ED1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A453A2" w14:textId="77777777" w:rsidR="002E0941" w:rsidRDefault="002E0941">
            <w:pPr>
              <w:rPr>
                <w:rFonts w:ascii="Calibri" w:hAnsi="Calibri" w:cs="Calibri"/>
                <w:sz w:val="22"/>
                <w:szCs w:val="22"/>
              </w:rPr>
            </w:pPr>
            <w:r>
              <w:rPr>
                <w:rFonts w:ascii="Calibri" w:hAnsi="Calibri" w:cs="Calibri"/>
                <w:sz w:val="22"/>
                <w:szCs w:val="22"/>
              </w:rPr>
              <w:t xml:space="preserve">Een samenhangende hoeveelheid werk met een welgedefinieerde aanleiding en een welgedefinieerd eindresultaat, waarvan kwaliteit en doorlooptijd bewaakt moeten worden. </w:t>
            </w:r>
          </w:p>
        </w:tc>
      </w:tr>
      <w:tr w:rsidR="002E0941" w14:paraId="35738264" w14:textId="77777777" w:rsidTr="002E0941">
        <w:trPr>
          <w:tblCellSpacing w:w="15" w:type="dxa"/>
        </w:trPr>
        <w:tc>
          <w:tcPr>
            <w:tcW w:w="1500" w:type="pct"/>
            <w:tcBorders>
              <w:top w:val="nil"/>
              <w:left w:val="nil"/>
              <w:bottom w:val="nil"/>
              <w:right w:val="nil"/>
            </w:tcBorders>
            <w:hideMark/>
          </w:tcPr>
          <w:p w14:paraId="7A7CBC51"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517147" w14:textId="77777777" w:rsidR="002E0941" w:rsidRDefault="002E0941">
            <w:pPr>
              <w:rPr>
                <w:rFonts w:ascii="Calibri" w:hAnsi="Calibri" w:cs="Calibri"/>
                <w:sz w:val="22"/>
                <w:szCs w:val="22"/>
              </w:rPr>
            </w:pPr>
            <w:r>
              <w:rPr>
                <w:rFonts w:ascii="Calibri" w:hAnsi="Calibri" w:cs="Calibri"/>
                <w:sz w:val="22"/>
                <w:szCs w:val="22"/>
              </w:rPr>
              <w:t>GFO Zaken 2004</w:t>
            </w:r>
          </w:p>
        </w:tc>
      </w:tr>
      <w:tr w:rsidR="002E0941" w14:paraId="16790A76" w14:textId="77777777" w:rsidTr="002E0941">
        <w:trPr>
          <w:tblCellSpacing w:w="15" w:type="dxa"/>
        </w:trPr>
        <w:tc>
          <w:tcPr>
            <w:tcW w:w="1500" w:type="pct"/>
            <w:tcBorders>
              <w:top w:val="nil"/>
              <w:left w:val="nil"/>
              <w:bottom w:val="nil"/>
              <w:right w:val="nil"/>
            </w:tcBorders>
            <w:hideMark/>
          </w:tcPr>
          <w:p w14:paraId="2B5E08C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828018" w14:textId="77777777" w:rsidR="002E0941" w:rsidRDefault="002E0941">
            <w:pPr>
              <w:rPr>
                <w:rFonts w:ascii="Calibri" w:hAnsi="Calibri" w:cs="Calibri"/>
                <w:sz w:val="22"/>
                <w:szCs w:val="22"/>
              </w:rPr>
            </w:pPr>
            <w:r>
              <w:rPr>
                <w:rFonts w:ascii="Calibri" w:hAnsi="Calibri" w:cs="Calibri"/>
                <w:sz w:val="22"/>
                <w:szCs w:val="22"/>
              </w:rPr>
              <w:t>1 juni 2008</w:t>
            </w:r>
          </w:p>
        </w:tc>
      </w:tr>
      <w:tr w:rsidR="002E0941" w14:paraId="7FFEA112" w14:textId="77777777" w:rsidTr="002E0941">
        <w:trPr>
          <w:tblCellSpacing w:w="15" w:type="dxa"/>
        </w:trPr>
        <w:tc>
          <w:tcPr>
            <w:tcW w:w="1500" w:type="pct"/>
            <w:tcBorders>
              <w:top w:val="nil"/>
              <w:left w:val="nil"/>
              <w:bottom w:val="nil"/>
              <w:right w:val="nil"/>
            </w:tcBorders>
            <w:hideMark/>
          </w:tcPr>
          <w:p w14:paraId="3C93205E"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34D8545" w14:textId="77777777" w:rsidR="002E0941" w:rsidRDefault="002E0941">
            <w:pPr>
              <w:rPr>
                <w:rFonts w:ascii="Calibri" w:hAnsi="Calibri" w:cs="Calibri"/>
                <w:sz w:val="22"/>
                <w:szCs w:val="22"/>
              </w:rPr>
            </w:pPr>
            <w:r>
              <w:rPr>
                <w:rFonts w:ascii="Calibri" w:hAnsi="Calibri" w:cs="Calibri"/>
                <w:sz w:val="22"/>
                <w:szCs w:val="22"/>
              </w:rPr>
              <w:t>Zaakidentificatie Bronorganisatie</w:t>
            </w:r>
          </w:p>
        </w:tc>
      </w:tr>
      <w:tr w:rsidR="002E0941" w14:paraId="6826A33E" w14:textId="77777777" w:rsidTr="002E0941">
        <w:trPr>
          <w:tblCellSpacing w:w="15" w:type="dxa"/>
        </w:trPr>
        <w:tc>
          <w:tcPr>
            <w:tcW w:w="1500" w:type="pct"/>
            <w:tcBorders>
              <w:top w:val="nil"/>
              <w:left w:val="nil"/>
              <w:bottom w:val="nil"/>
              <w:right w:val="nil"/>
            </w:tcBorders>
            <w:hideMark/>
          </w:tcPr>
          <w:p w14:paraId="66763D3A"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117C67D" w14:textId="77777777" w:rsidR="002E0941" w:rsidRDefault="002E0941">
            <w:pPr>
              <w:rPr>
                <w:rFonts w:ascii="Calibri" w:hAnsi="Calibri" w:cs="Calibri"/>
                <w:sz w:val="22"/>
                <w:szCs w:val="22"/>
              </w:rPr>
            </w:pPr>
            <w:r>
              <w:rPr>
                <w:rFonts w:ascii="Calibri" w:hAnsi="Calibri" w:cs="Calibri"/>
                <w:sz w:val="22"/>
                <w:szCs w:val="22"/>
              </w:rPr>
              <w:t xml:space="preserve">Alle zaken waarvoor de zaakbehandelende organisatie(s) het zaakgericht werken heeft ingericht. </w:t>
            </w:r>
          </w:p>
        </w:tc>
      </w:tr>
      <w:tr w:rsidR="002E0941" w14:paraId="2381926F" w14:textId="77777777" w:rsidTr="002E0941">
        <w:trPr>
          <w:tblCellSpacing w:w="15" w:type="dxa"/>
        </w:trPr>
        <w:tc>
          <w:tcPr>
            <w:tcW w:w="1500" w:type="pct"/>
            <w:tcBorders>
              <w:top w:val="nil"/>
              <w:left w:val="nil"/>
              <w:bottom w:val="nil"/>
              <w:right w:val="nil"/>
            </w:tcBorders>
            <w:hideMark/>
          </w:tcPr>
          <w:p w14:paraId="2D5168B3"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72A7970" w14:textId="77777777" w:rsidR="002E0941" w:rsidRDefault="002E0941">
            <w:pPr>
              <w:rPr>
                <w:rFonts w:ascii="Calibri" w:hAnsi="Calibri" w:cs="Calibri"/>
                <w:sz w:val="22"/>
                <w:szCs w:val="22"/>
              </w:rPr>
            </w:pPr>
          </w:p>
        </w:tc>
      </w:tr>
      <w:tr w:rsidR="002E0941" w14:paraId="1E165B73" w14:textId="77777777" w:rsidTr="002E0941">
        <w:trPr>
          <w:tblCellSpacing w:w="15" w:type="dxa"/>
        </w:trPr>
        <w:tc>
          <w:tcPr>
            <w:tcW w:w="1500" w:type="pct"/>
            <w:tcBorders>
              <w:top w:val="nil"/>
              <w:left w:val="nil"/>
              <w:bottom w:val="nil"/>
              <w:right w:val="nil"/>
            </w:tcBorders>
            <w:hideMark/>
          </w:tcPr>
          <w:p w14:paraId="3CDB7082"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4978104E" w14:textId="77777777" w:rsidR="002E0941" w:rsidRDefault="002E0941">
            <w:pPr>
              <w:rPr>
                <w:rFonts w:ascii="Calibri" w:hAnsi="Calibri" w:cs="Calibri"/>
                <w:sz w:val="22"/>
                <w:szCs w:val="22"/>
              </w:rPr>
            </w:pPr>
            <w:r>
              <w:rPr>
                <w:rFonts w:ascii="Calibri" w:hAnsi="Calibri" w:cs="Calibri"/>
                <w:sz w:val="22"/>
                <w:szCs w:val="22"/>
              </w:rPr>
              <w:t>Nee</w:t>
            </w:r>
          </w:p>
        </w:tc>
      </w:tr>
    </w:tbl>
    <w:p w14:paraId="5ABF1FD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A3879EE" w14:textId="77777777" w:rsidTr="002E0941">
        <w:trPr>
          <w:tblCellSpacing w:w="15" w:type="dxa"/>
        </w:trPr>
        <w:tc>
          <w:tcPr>
            <w:tcW w:w="1500" w:type="pct"/>
            <w:tcBorders>
              <w:top w:val="nil"/>
              <w:left w:val="nil"/>
              <w:bottom w:val="nil"/>
              <w:right w:val="nil"/>
            </w:tcBorders>
            <w:hideMark/>
          </w:tcPr>
          <w:p w14:paraId="71349B58"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33AA55C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658"/>
        <w:gridCol w:w="3246"/>
        <w:gridCol w:w="2633"/>
        <w:gridCol w:w="492"/>
      </w:tblGrid>
      <w:tr w:rsidR="002E0941" w14:paraId="369CBE8E" w14:textId="77777777" w:rsidTr="002E0941">
        <w:trPr>
          <w:tblCellSpacing w:w="15" w:type="dxa"/>
        </w:trPr>
        <w:tc>
          <w:tcPr>
            <w:tcW w:w="0" w:type="auto"/>
            <w:tcBorders>
              <w:top w:val="nil"/>
              <w:left w:val="nil"/>
              <w:bottom w:val="nil"/>
              <w:right w:val="nil"/>
            </w:tcBorders>
            <w:hideMark/>
          </w:tcPr>
          <w:p w14:paraId="28A9CDF2"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54E9329"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27041F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7A08CA9"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540EBA3"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CD2121E" w14:textId="77777777" w:rsidTr="002E0941">
        <w:trPr>
          <w:tblCellSpacing w:w="15" w:type="dxa"/>
        </w:trPr>
        <w:tc>
          <w:tcPr>
            <w:tcW w:w="250" w:type="pct"/>
            <w:tcBorders>
              <w:top w:val="nil"/>
              <w:left w:val="nil"/>
              <w:bottom w:val="nil"/>
              <w:right w:val="nil"/>
            </w:tcBorders>
            <w:hideMark/>
          </w:tcPr>
          <w:p w14:paraId="36472E7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CE861C" w14:textId="77777777" w:rsidR="002E0941" w:rsidRDefault="002E0941">
            <w:pPr>
              <w:rPr>
                <w:rFonts w:ascii="Calibri" w:hAnsi="Calibri" w:cs="Calibri"/>
                <w:sz w:val="22"/>
                <w:szCs w:val="22"/>
              </w:rPr>
            </w:pPr>
            <w:r>
              <w:rPr>
                <w:rFonts w:ascii="Calibri" w:hAnsi="Calibri" w:cs="Calibri"/>
                <w:sz w:val="22"/>
                <w:szCs w:val="22"/>
              </w:rPr>
              <w:t xml:space="preserve">Zaakidentificatie </w:t>
            </w:r>
          </w:p>
        </w:tc>
        <w:tc>
          <w:tcPr>
            <w:tcW w:w="2500" w:type="pct"/>
            <w:tcBorders>
              <w:top w:val="nil"/>
              <w:left w:val="nil"/>
              <w:bottom w:val="nil"/>
              <w:right w:val="nil"/>
            </w:tcBorders>
            <w:hideMark/>
          </w:tcPr>
          <w:p w14:paraId="04FBDC2F" w14:textId="77777777" w:rsidR="002E0941" w:rsidRDefault="002E0941">
            <w:pPr>
              <w:rPr>
                <w:rFonts w:ascii="Calibri" w:hAnsi="Calibri" w:cs="Calibri"/>
                <w:sz w:val="22"/>
                <w:szCs w:val="22"/>
              </w:rPr>
            </w:pPr>
            <w:r>
              <w:rPr>
                <w:rFonts w:ascii="Calibri" w:hAnsi="Calibri" w:cs="Calibri"/>
                <w:sz w:val="22"/>
                <w:szCs w:val="22"/>
              </w:rPr>
              <w:t xml:space="preserve">De unieke identificatie van de ZAAK binnen de organisatie die verantwoordelijk is voor de behandeling van de ZAAK. </w:t>
            </w:r>
          </w:p>
        </w:tc>
        <w:tc>
          <w:tcPr>
            <w:tcW w:w="500" w:type="pct"/>
            <w:tcBorders>
              <w:top w:val="nil"/>
              <w:left w:val="nil"/>
              <w:bottom w:val="nil"/>
              <w:right w:val="nil"/>
            </w:tcBorders>
            <w:hideMark/>
          </w:tcPr>
          <w:p w14:paraId="4D3A9BCA"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5C776E5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18FB3F4" w14:textId="77777777" w:rsidTr="002E0941">
        <w:trPr>
          <w:tblCellSpacing w:w="15" w:type="dxa"/>
        </w:trPr>
        <w:tc>
          <w:tcPr>
            <w:tcW w:w="250" w:type="pct"/>
            <w:tcBorders>
              <w:top w:val="nil"/>
              <w:left w:val="nil"/>
              <w:bottom w:val="nil"/>
              <w:right w:val="nil"/>
            </w:tcBorders>
            <w:hideMark/>
          </w:tcPr>
          <w:p w14:paraId="520E006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328B31" w14:textId="77777777" w:rsidR="002E0941" w:rsidRDefault="002E0941">
            <w:pPr>
              <w:rPr>
                <w:rFonts w:ascii="Calibri" w:hAnsi="Calibri" w:cs="Calibri"/>
                <w:sz w:val="22"/>
                <w:szCs w:val="22"/>
              </w:rPr>
            </w:pPr>
            <w:r>
              <w:rPr>
                <w:rFonts w:ascii="Calibri" w:hAnsi="Calibri" w:cs="Calibri"/>
                <w:sz w:val="22"/>
                <w:szCs w:val="22"/>
              </w:rPr>
              <w:t xml:space="preserve">Bronorganisatie </w:t>
            </w:r>
          </w:p>
        </w:tc>
        <w:tc>
          <w:tcPr>
            <w:tcW w:w="2500" w:type="pct"/>
            <w:tcBorders>
              <w:top w:val="nil"/>
              <w:left w:val="nil"/>
              <w:bottom w:val="nil"/>
              <w:right w:val="nil"/>
            </w:tcBorders>
            <w:hideMark/>
          </w:tcPr>
          <w:p w14:paraId="7412C8D7" w14:textId="77777777" w:rsidR="002E0941" w:rsidRDefault="002E0941">
            <w:pPr>
              <w:rPr>
                <w:rFonts w:ascii="Calibri" w:hAnsi="Calibri" w:cs="Calibri"/>
                <w:sz w:val="22"/>
                <w:szCs w:val="22"/>
              </w:rPr>
            </w:pPr>
            <w:r>
              <w:rPr>
                <w:rFonts w:ascii="Calibri" w:hAnsi="Calibri" w:cs="Calibri"/>
                <w:sz w:val="22"/>
                <w:szCs w:val="22"/>
              </w:rPr>
              <w:t>Het RSIN van de Niet-natuurlijk persoon zijnde de organisatie die de zaak heeft gecreeerd.</w:t>
            </w:r>
          </w:p>
        </w:tc>
        <w:tc>
          <w:tcPr>
            <w:tcW w:w="500" w:type="pct"/>
            <w:tcBorders>
              <w:top w:val="nil"/>
              <w:left w:val="nil"/>
              <w:bottom w:val="nil"/>
              <w:right w:val="nil"/>
            </w:tcBorders>
            <w:hideMark/>
          </w:tcPr>
          <w:p w14:paraId="0FAFCBA1"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6623AC2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0198586" w14:textId="77777777" w:rsidTr="002E0941">
        <w:trPr>
          <w:tblCellSpacing w:w="15" w:type="dxa"/>
        </w:trPr>
        <w:tc>
          <w:tcPr>
            <w:tcW w:w="250" w:type="pct"/>
            <w:tcBorders>
              <w:top w:val="nil"/>
              <w:left w:val="nil"/>
              <w:bottom w:val="nil"/>
              <w:right w:val="nil"/>
            </w:tcBorders>
            <w:hideMark/>
          </w:tcPr>
          <w:p w14:paraId="00F7471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6E568F" w14:textId="77777777" w:rsidR="002E0941" w:rsidRDefault="002E0941">
            <w:pPr>
              <w:rPr>
                <w:rFonts w:ascii="Calibri" w:hAnsi="Calibri" w:cs="Calibri"/>
                <w:sz w:val="22"/>
                <w:szCs w:val="22"/>
              </w:rPr>
            </w:pPr>
            <w:r>
              <w:rPr>
                <w:rFonts w:ascii="Calibri" w:hAnsi="Calibri" w:cs="Calibri"/>
                <w:sz w:val="22"/>
                <w:szCs w:val="22"/>
              </w:rPr>
              <w:t xml:space="preserve">Omschrijving </w:t>
            </w:r>
          </w:p>
        </w:tc>
        <w:tc>
          <w:tcPr>
            <w:tcW w:w="2500" w:type="pct"/>
            <w:tcBorders>
              <w:top w:val="nil"/>
              <w:left w:val="nil"/>
              <w:bottom w:val="nil"/>
              <w:right w:val="nil"/>
            </w:tcBorders>
            <w:hideMark/>
          </w:tcPr>
          <w:p w14:paraId="08FB62D6" w14:textId="77777777" w:rsidR="002E0941" w:rsidRDefault="002E0941">
            <w:pPr>
              <w:rPr>
                <w:rFonts w:ascii="Calibri" w:hAnsi="Calibri" w:cs="Calibri"/>
                <w:sz w:val="22"/>
                <w:szCs w:val="22"/>
              </w:rPr>
            </w:pPr>
            <w:r>
              <w:rPr>
                <w:rFonts w:ascii="Calibri" w:hAnsi="Calibri" w:cs="Calibri"/>
                <w:sz w:val="22"/>
                <w:szCs w:val="22"/>
              </w:rPr>
              <w:t>Een korte omschrijving van de zaak.</w:t>
            </w:r>
          </w:p>
        </w:tc>
        <w:tc>
          <w:tcPr>
            <w:tcW w:w="500" w:type="pct"/>
            <w:tcBorders>
              <w:top w:val="nil"/>
              <w:left w:val="nil"/>
              <w:bottom w:val="nil"/>
              <w:right w:val="nil"/>
            </w:tcBorders>
            <w:hideMark/>
          </w:tcPr>
          <w:p w14:paraId="2F0B5D62"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20A4C2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E52E9EB" w14:textId="77777777" w:rsidTr="002E0941">
        <w:trPr>
          <w:tblCellSpacing w:w="15" w:type="dxa"/>
        </w:trPr>
        <w:tc>
          <w:tcPr>
            <w:tcW w:w="250" w:type="pct"/>
            <w:tcBorders>
              <w:top w:val="nil"/>
              <w:left w:val="nil"/>
              <w:bottom w:val="nil"/>
              <w:right w:val="nil"/>
            </w:tcBorders>
            <w:hideMark/>
          </w:tcPr>
          <w:p w14:paraId="2E242AC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C8966D0" w14:textId="77777777" w:rsidR="002E0941" w:rsidRDefault="002E0941">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7E3A0995" w14:textId="77777777" w:rsidR="002E0941" w:rsidRDefault="002E0941">
            <w:pPr>
              <w:rPr>
                <w:rFonts w:ascii="Calibri" w:hAnsi="Calibri" w:cs="Calibri"/>
                <w:sz w:val="22"/>
                <w:szCs w:val="22"/>
              </w:rPr>
            </w:pPr>
            <w:r>
              <w:rPr>
                <w:rFonts w:ascii="Calibri" w:hAnsi="Calibri" w:cs="Calibri"/>
                <w:sz w:val="22"/>
                <w:szCs w:val="22"/>
              </w:rPr>
              <w:t>Een toelichting op de zaak.</w:t>
            </w:r>
          </w:p>
        </w:tc>
        <w:tc>
          <w:tcPr>
            <w:tcW w:w="500" w:type="pct"/>
            <w:tcBorders>
              <w:top w:val="nil"/>
              <w:left w:val="nil"/>
              <w:bottom w:val="nil"/>
              <w:right w:val="nil"/>
            </w:tcBorders>
            <w:hideMark/>
          </w:tcPr>
          <w:p w14:paraId="138E9909"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6091A42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F42009E" w14:textId="77777777" w:rsidTr="002E0941">
        <w:trPr>
          <w:tblCellSpacing w:w="15" w:type="dxa"/>
        </w:trPr>
        <w:tc>
          <w:tcPr>
            <w:tcW w:w="250" w:type="pct"/>
            <w:tcBorders>
              <w:top w:val="nil"/>
              <w:left w:val="nil"/>
              <w:bottom w:val="nil"/>
              <w:right w:val="nil"/>
            </w:tcBorders>
            <w:hideMark/>
          </w:tcPr>
          <w:p w14:paraId="5DE4CB5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D59A2D2" w14:textId="77777777" w:rsidR="002E0941" w:rsidRDefault="002E0941">
            <w:pPr>
              <w:rPr>
                <w:rFonts w:ascii="Calibri" w:hAnsi="Calibri" w:cs="Calibri"/>
                <w:sz w:val="22"/>
                <w:szCs w:val="22"/>
              </w:rPr>
            </w:pPr>
            <w:r>
              <w:rPr>
                <w:rFonts w:ascii="Calibri" w:hAnsi="Calibri" w:cs="Calibri"/>
                <w:sz w:val="22"/>
                <w:szCs w:val="22"/>
              </w:rPr>
              <w:t xml:space="preserve">Registratiedatum </w:t>
            </w:r>
          </w:p>
        </w:tc>
        <w:tc>
          <w:tcPr>
            <w:tcW w:w="2500" w:type="pct"/>
            <w:tcBorders>
              <w:top w:val="nil"/>
              <w:left w:val="nil"/>
              <w:bottom w:val="nil"/>
              <w:right w:val="nil"/>
            </w:tcBorders>
            <w:hideMark/>
          </w:tcPr>
          <w:p w14:paraId="62C82070" w14:textId="77777777" w:rsidR="002E0941" w:rsidRDefault="002E0941">
            <w:pPr>
              <w:rPr>
                <w:rFonts w:ascii="Calibri" w:hAnsi="Calibri" w:cs="Calibri"/>
                <w:sz w:val="22"/>
                <w:szCs w:val="22"/>
              </w:rPr>
            </w:pPr>
            <w:r>
              <w:rPr>
                <w:rFonts w:ascii="Calibri" w:hAnsi="Calibri" w:cs="Calibri"/>
                <w:sz w:val="22"/>
                <w:szCs w:val="22"/>
              </w:rPr>
              <w:t>De datum waarop de zaakbehandelende organisatie de ZAAK heeft geregistreerd</w:t>
            </w:r>
          </w:p>
        </w:tc>
        <w:tc>
          <w:tcPr>
            <w:tcW w:w="500" w:type="pct"/>
            <w:tcBorders>
              <w:top w:val="nil"/>
              <w:left w:val="nil"/>
              <w:bottom w:val="nil"/>
              <w:right w:val="nil"/>
            </w:tcBorders>
            <w:hideMark/>
          </w:tcPr>
          <w:p w14:paraId="329153D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C4A08D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7E27F08" w14:textId="77777777" w:rsidTr="002E0941">
        <w:trPr>
          <w:tblCellSpacing w:w="15" w:type="dxa"/>
        </w:trPr>
        <w:tc>
          <w:tcPr>
            <w:tcW w:w="250" w:type="pct"/>
            <w:tcBorders>
              <w:top w:val="nil"/>
              <w:left w:val="nil"/>
              <w:bottom w:val="nil"/>
              <w:right w:val="nil"/>
            </w:tcBorders>
            <w:hideMark/>
          </w:tcPr>
          <w:p w14:paraId="721E5F1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324627" w14:textId="77777777" w:rsidR="002E0941" w:rsidRDefault="002E0941">
            <w:pPr>
              <w:rPr>
                <w:rFonts w:ascii="Calibri" w:hAnsi="Calibri" w:cs="Calibri"/>
                <w:sz w:val="22"/>
                <w:szCs w:val="22"/>
              </w:rPr>
            </w:pPr>
            <w:r>
              <w:rPr>
                <w:rFonts w:ascii="Calibri" w:hAnsi="Calibri" w:cs="Calibri"/>
                <w:sz w:val="22"/>
                <w:szCs w:val="22"/>
              </w:rPr>
              <w:t xml:space="preserve">Verantwoordelijke organisatie </w:t>
            </w:r>
          </w:p>
        </w:tc>
        <w:tc>
          <w:tcPr>
            <w:tcW w:w="2500" w:type="pct"/>
            <w:tcBorders>
              <w:top w:val="nil"/>
              <w:left w:val="nil"/>
              <w:bottom w:val="nil"/>
              <w:right w:val="nil"/>
            </w:tcBorders>
            <w:hideMark/>
          </w:tcPr>
          <w:p w14:paraId="2DBA0F86" w14:textId="77777777" w:rsidR="002E0941" w:rsidRDefault="002E0941">
            <w:pPr>
              <w:rPr>
                <w:rFonts w:ascii="Calibri" w:hAnsi="Calibri" w:cs="Calibri"/>
                <w:sz w:val="22"/>
                <w:szCs w:val="22"/>
              </w:rPr>
            </w:pPr>
            <w:r>
              <w:rPr>
                <w:rFonts w:ascii="Calibri" w:hAnsi="Calibri" w:cs="Calibri"/>
                <w:sz w:val="22"/>
                <w:szCs w:val="22"/>
              </w:rPr>
              <w:t xml:space="preserve">Het RSIN van de Niet-natuurlijk persoon zijnde de organisatie die eindverantwoordelijk is voor de behandeling van de zaak. </w:t>
            </w:r>
          </w:p>
        </w:tc>
        <w:tc>
          <w:tcPr>
            <w:tcW w:w="500" w:type="pct"/>
            <w:tcBorders>
              <w:top w:val="nil"/>
              <w:left w:val="nil"/>
              <w:bottom w:val="nil"/>
              <w:right w:val="nil"/>
            </w:tcBorders>
            <w:hideMark/>
          </w:tcPr>
          <w:p w14:paraId="55F25AD9"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4D94287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5F9D6F3" w14:textId="77777777" w:rsidTr="002E0941">
        <w:trPr>
          <w:tblCellSpacing w:w="15" w:type="dxa"/>
        </w:trPr>
        <w:tc>
          <w:tcPr>
            <w:tcW w:w="250" w:type="pct"/>
            <w:tcBorders>
              <w:top w:val="nil"/>
              <w:left w:val="nil"/>
              <w:bottom w:val="nil"/>
              <w:right w:val="nil"/>
            </w:tcBorders>
            <w:hideMark/>
          </w:tcPr>
          <w:p w14:paraId="5730292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DA78F70" w14:textId="77777777" w:rsidR="002E0941" w:rsidRDefault="002E0941">
            <w:pPr>
              <w:rPr>
                <w:rFonts w:ascii="Calibri" w:hAnsi="Calibri" w:cs="Calibri"/>
                <w:sz w:val="22"/>
                <w:szCs w:val="22"/>
              </w:rPr>
            </w:pPr>
            <w:r>
              <w:rPr>
                <w:rFonts w:ascii="Calibri" w:hAnsi="Calibri" w:cs="Calibri"/>
                <w:sz w:val="22"/>
                <w:szCs w:val="22"/>
              </w:rPr>
              <w:t xml:space="preserve">Startdatum </w:t>
            </w:r>
          </w:p>
        </w:tc>
        <w:tc>
          <w:tcPr>
            <w:tcW w:w="2500" w:type="pct"/>
            <w:tcBorders>
              <w:top w:val="nil"/>
              <w:left w:val="nil"/>
              <w:bottom w:val="nil"/>
              <w:right w:val="nil"/>
            </w:tcBorders>
            <w:hideMark/>
          </w:tcPr>
          <w:p w14:paraId="5036A676" w14:textId="77777777" w:rsidR="002E0941" w:rsidRDefault="002E0941">
            <w:pPr>
              <w:rPr>
                <w:rFonts w:ascii="Calibri" w:hAnsi="Calibri" w:cs="Calibri"/>
                <w:sz w:val="22"/>
                <w:szCs w:val="22"/>
              </w:rPr>
            </w:pPr>
            <w:r>
              <w:rPr>
                <w:rFonts w:ascii="Calibri" w:hAnsi="Calibri" w:cs="Calibri"/>
                <w:sz w:val="22"/>
                <w:szCs w:val="22"/>
              </w:rPr>
              <w:t>De datum waarop met de uitvoering van de zaak is gestart</w:t>
            </w:r>
          </w:p>
        </w:tc>
        <w:tc>
          <w:tcPr>
            <w:tcW w:w="500" w:type="pct"/>
            <w:tcBorders>
              <w:top w:val="nil"/>
              <w:left w:val="nil"/>
              <w:bottom w:val="nil"/>
              <w:right w:val="nil"/>
            </w:tcBorders>
            <w:hideMark/>
          </w:tcPr>
          <w:p w14:paraId="5B9CD09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9F9FA0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0439793" w14:textId="77777777" w:rsidTr="002E0941">
        <w:trPr>
          <w:tblCellSpacing w:w="15" w:type="dxa"/>
        </w:trPr>
        <w:tc>
          <w:tcPr>
            <w:tcW w:w="250" w:type="pct"/>
            <w:tcBorders>
              <w:top w:val="nil"/>
              <w:left w:val="nil"/>
              <w:bottom w:val="nil"/>
              <w:right w:val="nil"/>
            </w:tcBorders>
            <w:hideMark/>
          </w:tcPr>
          <w:p w14:paraId="0CB8248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5D6F5D" w14:textId="77777777" w:rsidR="002E0941" w:rsidRDefault="002E0941">
            <w:pPr>
              <w:rPr>
                <w:rFonts w:ascii="Calibri" w:hAnsi="Calibri" w:cs="Calibri"/>
                <w:sz w:val="22"/>
                <w:szCs w:val="22"/>
              </w:rPr>
            </w:pPr>
            <w:r>
              <w:rPr>
                <w:rFonts w:ascii="Calibri" w:hAnsi="Calibri" w:cs="Calibri"/>
                <w:sz w:val="22"/>
                <w:szCs w:val="22"/>
              </w:rPr>
              <w:t xml:space="preserve">Einddatum </w:t>
            </w:r>
          </w:p>
        </w:tc>
        <w:tc>
          <w:tcPr>
            <w:tcW w:w="2500" w:type="pct"/>
            <w:tcBorders>
              <w:top w:val="nil"/>
              <w:left w:val="nil"/>
              <w:bottom w:val="nil"/>
              <w:right w:val="nil"/>
            </w:tcBorders>
            <w:hideMark/>
          </w:tcPr>
          <w:p w14:paraId="0E85F7FD" w14:textId="77777777" w:rsidR="002E0941" w:rsidRDefault="002E0941">
            <w:pPr>
              <w:rPr>
                <w:rFonts w:ascii="Calibri" w:hAnsi="Calibri" w:cs="Calibri"/>
                <w:sz w:val="22"/>
                <w:szCs w:val="22"/>
              </w:rPr>
            </w:pPr>
            <w:r>
              <w:rPr>
                <w:rFonts w:ascii="Calibri" w:hAnsi="Calibri" w:cs="Calibri"/>
                <w:sz w:val="22"/>
                <w:szCs w:val="22"/>
              </w:rPr>
              <w:t>De datum waarop de uitvoering van de zaak afgerond is.</w:t>
            </w:r>
          </w:p>
        </w:tc>
        <w:tc>
          <w:tcPr>
            <w:tcW w:w="500" w:type="pct"/>
            <w:tcBorders>
              <w:top w:val="nil"/>
              <w:left w:val="nil"/>
              <w:bottom w:val="nil"/>
              <w:right w:val="nil"/>
            </w:tcBorders>
            <w:hideMark/>
          </w:tcPr>
          <w:p w14:paraId="4487570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722E1F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A9FBA7A" w14:textId="77777777" w:rsidTr="002E0941">
        <w:trPr>
          <w:tblCellSpacing w:w="15" w:type="dxa"/>
        </w:trPr>
        <w:tc>
          <w:tcPr>
            <w:tcW w:w="250" w:type="pct"/>
            <w:tcBorders>
              <w:top w:val="nil"/>
              <w:left w:val="nil"/>
              <w:bottom w:val="nil"/>
              <w:right w:val="nil"/>
            </w:tcBorders>
            <w:hideMark/>
          </w:tcPr>
          <w:p w14:paraId="2C1AA9E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5F427E2" w14:textId="77777777" w:rsidR="002E0941" w:rsidRDefault="002E0941">
            <w:pPr>
              <w:rPr>
                <w:rFonts w:ascii="Calibri" w:hAnsi="Calibri" w:cs="Calibri"/>
                <w:sz w:val="22"/>
                <w:szCs w:val="22"/>
              </w:rPr>
            </w:pPr>
            <w:r>
              <w:rPr>
                <w:rFonts w:ascii="Calibri" w:hAnsi="Calibri" w:cs="Calibri"/>
                <w:sz w:val="22"/>
                <w:szCs w:val="22"/>
              </w:rPr>
              <w:t xml:space="preserve">Einddatum gepland </w:t>
            </w:r>
          </w:p>
        </w:tc>
        <w:tc>
          <w:tcPr>
            <w:tcW w:w="2500" w:type="pct"/>
            <w:tcBorders>
              <w:top w:val="nil"/>
              <w:left w:val="nil"/>
              <w:bottom w:val="nil"/>
              <w:right w:val="nil"/>
            </w:tcBorders>
            <w:hideMark/>
          </w:tcPr>
          <w:p w14:paraId="52AAC857" w14:textId="77777777" w:rsidR="002E0941" w:rsidRDefault="002E0941">
            <w:pPr>
              <w:rPr>
                <w:rFonts w:ascii="Calibri" w:hAnsi="Calibri" w:cs="Calibri"/>
                <w:sz w:val="22"/>
                <w:szCs w:val="22"/>
              </w:rPr>
            </w:pPr>
            <w:r>
              <w:rPr>
                <w:rFonts w:ascii="Calibri" w:hAnsi="Calibri" w:cs="Calibri"/>
                <w:sz w:val="22"/>
                <w:szCs w:val="22"/>
              </w:rPr>
              <w:t>De datum waarop volgens de planning verwacht wordt dat de zaak afgerond wordt.</w:t>
            </w:r>
          </w:p>
        </w:tc>
        <w:tc>
          <w:tcPr>
            <w:tcW w:w="500" w:type="pct"/>
            <w:tcBorders>
              <w:top w:val="nil"/>
              <w:left w:val="nil"/>
              <w:bottom w:val="nil"/>
              <w:right w:val="nil"/>
            </w:tcBorders>
            <w:hideMark/>
          </w:tcPr>
          <w:p w14:paraId="7CD4972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2B6D1EA"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FA8762C" w14:textId="77777777" w:rsidTr="002E0941">
        <w:trPr>
          <w:tblCellSpacing w:w="15" w:type="dxa"/>
        </w:trPr>
        <w:tc>
          <w:tcPr>
            <w:tcW w:w="250" w:type="pct"/>
            <w:tcBorders>
              <w:top w:val="nil"/>
              <w:left w:val="nil"/>
              <w:bottom w:val="nil"/>
              <w:right w:val="nil"/>
            </w:tcBorders>
            <w:hideMark/>
          </w:tcPr>
          <w:p w14:paraId="1CC1A43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BC52D1E" w14:textId="77777777" w:rsidR="002E0941" w:rsidRDefault="002E0941">
            <w:pPr>
              <w:rPr>
                <w:rFonts w:ascii="Calibri" w:hAnsi="Calibri" w:cs="Calibri"/>
                <w:sz w:val="22"/>
                <w:szCs w:val="22"/>
              </w:rPr>
            </w:pPr>
            <w:r>
              <w:rPr>
                <w:rFonts w:ascii="Calibri" w:hAnsi="Calibri" w:cs="Calibri"/>
                <w:sz w:val="22"/>
                <w:szCs w:val="22"/>
              </w:rPr>
              <w:t xml:space="preserve">Uiterlijke einddatum afdoening </w:t>
            </w:r>
          </w:p>
        </w:tc>
        <w:tc>
          <w:tcPr>
            <w:tcW w:w="2500" w:type="pct"/>
            <w:tcBorders>
              <w:top w:val="nil"/>
              <w:left w:val="nil"/>
              <w:bottom w:val="nil"/>
              <w:right w:val="nil"/>
            </w:tcBorders>
            <w:hideMark/>
          </w:tcPr>
          <w:p w14:paraId="6660A3A6" w14:textId="77777777" w:rsidR="002E0941" w:rsidRDefault="002E0941">
            <w:pPr>
              <w:rPr>
                <w:rFonts w:ascii="Calibri" w:hAnsi="Calibri" w:cs="Calibri"/>
                <w:sz w:val="22"/>
                <w:szCs w:val="22"/>
              </w:rPr>
            </w:pPr>
            <w:r>
              <w:rPr>
                <w:rFonts w:ascii="Calibri" w:hAnsi="Calibri" w:cs="Calibri"/>
                <w:sz w:val="22"/>
                <w:szCs w:val="22"/>
              </w:rPr>
              <w:t>De laatste datum waarop volgens wet- en regelgeving de zaak afgerond dient te zijn.</w:t>
            </w:r>
          </w:p>
        </w:tc>
        <w:tc>
          <w:tcPr>
            <w:tcW w:w="500" w:type="pct"/>
            <w:tcBorders>
              <w:top w:val="nil"/>
              <w:left w:val="nil"/>
              <w:bottom w:val="nil"/>
              <w:right w:val="nil"/>
            </w:tcBorders>
            <w:hideMark/>
          </w:tcPr>
          <w:p w14:paraId="247309A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C45DFD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5522C95" w14:textId="77777777" w:rsidTr="002E0941">
        <w:trPr>
          <w:tblCellSpacing w:w="15" w:type="dxa"/>
        </w:trPr>
        <w:tc>
          <w:tcPr>
            <w:tcW w:w="250" w:type="pct"/>
            <w:tcBorders>
              <w:top w:val="nil"/>
              <w:left w:val="nil"/>
              <w:bottom w:val="nil"/>
              <w:right w:val="nil"/>
            </w:tcBorders>
            <w:hideMark/>
          </w:tcPr>
          <w:p w14:paraId="0CCA4BA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C42A91" w14:textId="77777777" w:rsidR="002E0941" w:rsidRDefault="002E0941">
            <w:pPr>
              <w:rPr>
                <w:rFonts w:ascii="Calibri" w:hAnsi="Calibri" w:cs="Calibri"/>
                <w:sz w:val="22"/>
                <w:szCs w:val="22"/>
              </w:rPr>
            </w:pPr>
            <w:r>
              <w:rPr>
                <w:rFonts w:ascii="Calibri" w:hAnsi="Calibri" w:cs="Calibri"/>
                <w:sz w:val="22"/>
                <w:szCs w:val="22"/>
              </w:rPr>
              <w:t xml:space="preserve">Publicatiedatum </w:t>
            </w:r>
          </w:p>
        </w:tc>
        <w:tc>
          <w:tcPr>
            <w:tcW w:w="2500" w:type="pct"/>
            <w:tcBorders>
              <w:top w:val="nil"/>
              <w:left w:val="nil"/>
              <w:bottom w:val="nil"/>
              <w:right w:val="nil"/>
            </w:tcBorders>
            <w:hideMark/>
          </w:tcPr>
          <w:p w14:paraId="4BA1D6AA" w14:textId="77777777" w:rsidR="002E0941" w:rsidRDefault="002E0941">
            <w:pPr>
              <w:rPr>
                <w:rFonts w:ascii="Calibri" w:hAnsi="Calibri" w:cs="Calibri"/>
                <w:sz w:val="22"/>
                <w:szCs w:val="22"/>
              </w:rPr>
            </w:pPr>
            <w:r>
              <w:rPr>
                <w:rFonts w:ascii="Calibri" w:hAnsi="Calibri" w:cs="Calibri"/>
                <w:sz w:val="22"/>
                <w:szCs w:val="22"/>
              </w:rPr>
              <w:t>Datum waarop (het starten van) de zaak gepubliceerd is of wordt.</w:t>
            </w:r>
          </w:p>
        </w:tc>
        <w:tc>
          <w:tcPr>
            <w:tcW w:w="500" w:type="pct"/>
            <w:tcBorders>
              <w:top w:val="nil"/>
              <w:left w:val="nil"/>
              <w:bottom w:val="nil"/>
              <w:right w:val="nil"/>
            </w:tcBorders>
            <w:hideMark/>
          </w:tcPr>
          <w:p w14:paraId="1AB5175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04E424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9E60C27" w14:textId="77777777" w:rsidTr="002E0941">
        <w:trPr>
          <w:tblCellSpacing w:w="15" w:type="dxa"/>
        </w:trPr>
        <w:tc>
          <w:tcPr>
            <w:tcW w:w="250" w:type="pct"/>
            <w:tcBorders>
              <w:top w:val="nil"/>
              <w:left w:val="nil"/>
              <w:bottom w:val="nil"/>
              <w:right w:val="nil"/>
            </w:tcBorders>
            <w:hideMark/>
          </w:tcPr>
          <w:p w14:paraId="7C853B3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E3D0306" w14:textId="77777777" w:rsidR="002E0941" w:rsidRDefault="002E0941">
            <w:pPr>
              <w:rPr>
                <w:rFonts w:ascii="Calibri" w:hAnsi="Calibri" w:cs="Calibri"/>
                <w:sz w:val="22"/>
                <w:szCs w:val="22"/>
              </w:rPr>
            </w:pPr>
            <w:r>
              <w:rPr>
                <w:rFonts w:ascii="Calibri" w:hAnsi="Calibri" w:cs="Calibri"/>
                <w:sz w:val="22"/>
                <w:szCs w:val="22"/>
              </w:rPr>
              <w:t xml:space="preserve">Product of dienst </w:t>
            </w:r>
          </w:p>
        </w:tc>
        <w:tc>
          <w:tcPr>
            <w:tcW w:w="2500" w:type="pct"/>
            <w:tcBorders>
              <w:top w:val="nil"/>
              <w:left w:val="nil"/>
              <w:bottom w:val="nil"/>
              <w:right w:val="nil"/>
            </w:tcBorders>
            <w:hideMark/>
          </w:tcPr>
          <w:p w14:paraId="25A9BB72" w14:textId="77777777" w:rsidR="002E0941" w:rsidRDefault="002E0941">
            <w:pPr>
              <w:rPr>
                <w:rFonts w:ascii="Calibri" w:hAnsi="Calibri" w:cs="Calibri"/>
                <w:sz w:val="22"/>
                <w:szCs w:val="22"/>
              </w:rPr>
            </w:pPr>
            <w:r>
              <w:rPr>
                <w:rFonts w:ascii="Calibri" w:hAnsi="Calibri" w:cs="Calibri"/>
                <w:sz w:val="22"/>
                <w:szCs w:val="22"/>
              </w:rPr>
              <w:t>Het product of de dienst die door de zaak wordt voortgebracht.</w:t>
            </w:r>
          </w:p>
        </w:tc>
        <w:tc>
          <w:tcPr>
            <w:tcW w:w="500" w:type="pct"/>
            <w:tcBorders>
              <w:top w:val="nil"/>
              <w:left w:val="nil"/>
              <w:bottom w:val="nil"/>
              <w:right w:val="nil"/>
            </w:tcBorders>
            <w:hideMark/>
          </w:tcPr>
          <w:p w14:paraId="7B88DC14"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C6FD909" w14:textId="77777777" w:rsidR="002E0941" w:rsidRDefault="002E0941">
            <w:pPr>
              <w:rPr>
                <w:rFonts w:ascii="Calibri" w:hAnsi="Calibri" w:cs="Calibri"/>
                <w:sz w:val="22"/>
                <w:szCs w:val="22"/>
              </w:rPr>
            </w:pPr>
            <w:r>
              <w:rPr>
                <w:rFonts w:ascii="Calibri" w:hAnsi="Calibri" w:cs="Calibri"/>
                <w:sz w:val="22"/>
                <w:szCs w:val="22"/>
              </w:rPr>
              <w:t>0 .. *</w:t>
            </w:r>
          </w:p>
        </w:tc>
      </w:tr>
      <w:tr w:rsidR="002E0941" w14:paraId="76CD1B51" w14:textId="77777777" w:rsidTr="002E0941">
        <w:trPr>
          <w:tblCellSpacing w:w="15" w:type="dxa"/>
        </w:trPr>
        <w:tc>
          <w:tcPr>
            <w:tcW w:w="250" w:type="pct"/>
            <w:tcBorders>
              <w:top w:val="nil"/>
              <w:left w:val="nil"/>
              <w:bottom w:val="nil"/>
              <w:right w:val="nil"/>
            </w:tcBorders>
            <w:hideMark/>
          </w:tcPr>
          <w:p w14:paraId="096D24D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2BECF4" w14:textId="77777777" w:rsidR="002E0941" w:rsidRDefault="002E0941">
            <w:pPr>
              <w:rPr>
                <w:rFonts w:ascii="Calibri" w:hAnsi="Calibri" w:cs="Calibri"/>
                <w:sz w:val="22"/>
                <w:szCs w:val="22"/>
              </w:rPr>
            </w:pPr>
            <w:r>
              <w:rPr>
                <w:rFonts w:ascii="Calibri" w:hAnsi="Calibri" w:cs="Calibri"/>
                <w:sz w:val="22"/>
                <w:szCs w:val="22"/>
              </w:rPr>
              <w:t xml:space="preserve">Communicatiekanaal </w:t>
            </w:r>
          </w:p>
        </w:tc>
        <w:tc>
          <w:tcPr>
            <w:tcW w:w="2500" w:type="pct"/>
            <w:tcBorders>
              <w:top w:val="nil"/>
              <w:left w:val="nil"/>
              <w:bottom w:val="nil"/>
              <w:right w:val="nil"/>
            </w:tcBorders>
            <w:hideMark/>
          </w:tcPr>
          <w:p w14:paraId="1F2E2F19" w14:textId="77777777" w:rsidR="002E0941" w:rsidRDefault="002E0941">
            <w:pPr>
              <w:rPr>
                <w:rFonts w:ascii="Calibri" w:hAnsi="Calibri" w:cs="Calibri"/>
                <w:sz w:val="22"/>
                <w:szCs w:val="22"/>
              </w:rPr>
            </w:pPr>
            <w:r>
              <w:rPr>
                <w:rFonts w:ascii="Calibri" w:hAnsi="Calibri" w:cs="Calibri"/>
                <w:sz w:val="22"/>
                <w:szCs w:val="22"/>
              </w:rPr>
              <w:t>Het medium waarlangs de aanleiding om een zaak te starten is ontvangen.</w:t>
            </w:r>
          </w:p>
        </w:tc>
        <w:tc>
          <w:tcPr>
            <w:tcW w:w="500" w:type="pct"/>
            <w:tcBorders>
              <w:top w:val="nil"/>
              <w:left w:val="nil"/>
              <w:bottom w:val="nil"/>
              <w:right w:val="nil"/>
            </w:tcBorders>
            <w:hideMark/>
          </w:tcPr>
          <w:p w14:paraId="49D19F7C" w14:textId="77777777" w:rsidR="002E0941" w:rsidRDefault="002E0941">
            <w:pPr>
              <w:rPr>
                <w:rFonts w:ascii="Calibri" w:hAnsi="Calibri" w:cs="Calibri"/>
                <w:sz w:val="22"/>
                <w:szCs w:val="22"/>
              </w:rPr>
            </w:pPr>
            <w:r>
              <w:rPr>
                <w:rFonts w:ascii="Calibri" w:hAnsi="Calibri" w:cs="Calibri"/>
                <w:sz w:val="22"/>
                <w:szCs w:val="22"/>
              </w:rPr>
              <w:t xml:space="preserve">COMMUNICATIEKANAAL </w:t>
            </w:r>
          </w:p>
        </w:tc>
        <w:tc>
          <w:tcPr>
            <w:tcW w:w="500" w:type="pct"/>
            <w:tcBorders>
              <w:top w:val="nil"/>
              <w:left w:val="nil"/>
              <w:bottom w:val="nil"/>
              <w:right w:val="nil"/>
            </w:tcBorders>
            <w:hideMark/>
          </w:tcPr>
          <w:p w14:paraId="09E023E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E07C725" w14:textId="77777777" w:rsidTr="002E0941">
        <w:trPr>
          <w:tblCellSpacing w:w="15" w:type="dxa"/>
        </w:trPr>
        <w:tc>
          <w:tcPr>
            <w:tcW w:w="250" w:type="pct"/>
            <w:tcBorders>
              <w:top w:val="nil"/>
              <w:left w:val="nil"/>
              <w:bottom w:val="nil"/>
              <w:right w:val="nil"/>
            </w:tcBorders>
            <w:hideMark/>
          </w:tcPr>
          <w:p w14:paraId="359DF58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7E1F745" w14:textId="77777777" w:rsidR="002E0941" w:rsidRDefault="002E0941">
            <w:pPr>
              <w:rPr>
                <w:rFonts w:ascii="Calibri" w:hAnsi="Calibri" w:cs="Calibri"/>
                <w:sz w:val="22"/>
                <w:szCs w:val="22"/>
              </w:rPr>
            </w:pPr>
            <w:r>
              <w:rPr>
                <w:rFonts w:ascii="Calibri" w:hAnsi="Calibri" w:cs="Calibri"/>
                <w:sz w:val="22"/>
                <w:szCs w:val="22"/>
              </w:rPr>
              <w:t xml:space="preserve">Vertrouwelijkheidaanduiding </w:t>
            </w:r>
          </w:p>
        </w:tc>
        <w:tc>
          <w:tcPr>
            <w:tcW w:w="2500" w:type="pct"/>
            <w:tcBorders>
              <w:top w:val="nil"/>
              <w:left w:val="nil"/>
              <w:bottom w:val="nil"/>
              <w:right w:val="nil"/>
            </w:tcBorders>
            <w:hideMark/>
          </w:tcPr>
          <w:p w14:paraId="02D7CBC4" w14:textId="77777777" w:rsidR="002E0941" w:rsidRDefault="002E0941">
            <w:pPr>
              <w:rPr>
                <w:rFonts w:ascii="Calibri" w:hAnsi="Calibri" w:cs="Calibri"/>
                <w:sz w:val="22"/>
                <w:szCs w:val="22"/>
              </w:rPr>
            </w:pPr>
            <w:r>
              <w:rPr>
                <w:rFonts w:ascii="Calibri" w:hAnsi="Calibri" w:cs="Calibri"/>
                <w:sz w:val="22"/>
                <w:szCs w:val="22"/>
              </w:rPr>
              <w:t xml:space="preserve">Aanduiding van de mate waarin het zaakdossier van de ZAAK voor de openbaarheid bestemd is. </w:t>
            </w:r>
          </w:p>
        </w:tc>
        <w:tc>
          <w:tcPr>
            <w:tcW w:w="500" w:type="pct"/>
            <w:tcBorders>
              <w:top w:val="nil"/>
              <w:left w:val="nil"/>
              <w:bottom w:val="nil"/>
              <w:right w:val="nil"/>
            </w:tcBorders>
            <w:hideMark/>
          </w:tcPr>
          <w:p w14:paraId="2BB0CC6F" w14:textId="77777777" w:rsidR="002E0941" w:rsidRDefault="002E0941">
            <w:pPr>
              <w:rPr>
                <w:rFonts w:ascii="Calibri" w:hAnsi="Calibri" w:cs="Calibri"/>
                <w:sz w:val="22"/>
                <w:szCs w:val="22"/>
              </w:rPr>
            </w:pPr>
            <w:r>
              <w:rPr>
                <w:rFonts w:ascii="Calibri" w:hAnsi="Calibri" w:cs="Calibri"/>
                <w:sz w:val="22"/>
                <w:szCs w:val="22"/>
              </w:rPr>
              <w:t xml:space="preserve">vertrouwelijkheidaanduiding </w:t>
            </w:r>
          </w:p>
        </w:tc>
        <w:tc>
          <w:tcPr>
            <w:tcW w:w="500" w:type="pct"/>
            <w:tcBorders>
              <w:top w:val="nil"/>
              <w:left w:val="nil"/>
              <w:bottom w:val="nil"/>
              <w:right w:val="nil"/>
            </w:tcBorders>
            <w:hideMark/>
          </w:tcPr>
          <w:p w14:paraId="389F9AF0"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1230C81" w14:textId="77777777" w:rsidTr="002E0941">
        <w:trPr>
          <w:tblCellSpacing w:w="15" w:type="dxa"/>
        </w:trPr>
        <w:tc>
          <w:tcPr>
            <w:tcW w:w="250" w:type="pct"/>
            <w:tcBorders>
              <w:top w:val="nil"/>
              <w:left w:val="nil"/>
              <w:bottom w:val="nil"/>
              <w:right w:val="nil"/>
            </w:tcBorders>
            <w:hideMark/>
          </w:tcPr>
          <w:p w14:paraId="6B6FCE1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42985B" w14:textId="77777777" w:rsidR="002E0941" w:rsidRDefault="002E0941">
            <w:pPr>
              <w:rPr>
                <w:rFonts w:ascii="Calibri" w:hAnsi="Calibri" w:cs="Calibri"/>
                <w:sz w:val="22"/>
                <w:szCs w:val="22"/>
              </w:rPr>
            </w:pPr>
            <w:r>
              <w:rPr>
                <w:rFonts w:ascii="Calibri" w:hAnsi="Calibri" w:cs="Calibri"/>
                <w:sz w:val="22"/>
                <w:szCs w:val="22"/>
              </w:rPr>
              <w:t xml:space="preserve">Procesobjectaard </w:t>
            </w:r>
          </w:p>
        </w:tc>
        <w:tc>
          <w:tcPr>
            <w:tcW w:w="2500" w:type="pct"/>
            <w:tcBorders>
              <w:top w:val="nil"/>
              <w:left w:val="nil"/>
              <w:bottom w:val="nil"/>
              <w:right w:val="nil"/>
            </w:tcBorders>
            <w:hideMark/>
          </w:tcPr>
          <w:p w14:paraId="04DBBDE5" w14:textId="77777777" w:rsidR="002E0941" w:rsidRDefault="002E0941">
            <w:pPr>
              <w:rPr>
                <w:rFonts w:ascii="Calibri" w:hAnsi="Calibri" w:cs="Calibri"/>
                <w:sz w:val="22"/>
                <w:szCs w:val="22"/>
              </w:rPr>
            </w:pPr>
            <w:r>
              <w:rPr>
                <w:rFonts w:ascii="Calibri" w:hAnsi="Calibri" w:cs="Calibri"/>
                <w:sz w:val="22"/>
                <w:szCs w:val="22"/>
              </w:rPr>
              <w:t xml:space="preserve">Omschrijving van het object, subject of gebeurtenis waarop, vanuit archiveringsoptiek, de zaak betrekking heeft </w:t>
            </w:r>
          </w:p>
        </w:tc>
        <w:tc>
          <w:tcPr>
            <w:tcW w:w="500" w:type="pct"/>
            <w:tcBorders>
              <w:top w:val="nil"/>
              <w:left w:val="nil"/>
              <w:bottom w:val="nil"/>
              <w:right w:val="nil"/>
            </w:tcBorders>
            <w:hideMark/>
          </w:tcPr>
          <w:p w14:paraId="7D109DB4"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017F065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8265912" w14:textId="77777777" w:rsidTr="002E0941">
        <w:trPr>
          <w:tblCellSpacing w:w="15" w:type="dxa"/>
        </w:trPr>
        <w:tc>
          <w:tcPr>
            <w:tcW w:w="250" w:type="pct"/>
            <w:tcBorders>
              <w:top w:val="nil"/>
              <w:left w:val="nil"/>
              <w:bottom w:val="nil"/>
              <w:right w:val="nil"/>
            </w:tcBorders>
            <w:hideMark/>
          </w:tcPr>
          <w:p w14:paraId="38A35CA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E252818" w14:textId="77777777" w:rsidR="002E0941" w:rsidRDefault="002E0941">
            <w:pPr>
              <w:rPr>
                <w:rFonts w:ascii="Calibri" w:hAnsi="Calibri" w:cs="Calibri"/>
                <w:sz w:val="22"/>
                <w:szCs w:val="22"/>
              </w:rPr>
            </w:pPr>
            <w:r>
              <w:rPr>
                <w:rFonts w:ascii="Calibri" w:hAnsi="Calibri" w:cs="Calibri"/>
                <w:sz w:val="22"/>
                <w:szCs w:val="22"/>
              </w:rPr>
              <w:t xml:space="preserve">Resultaattoelichting </w:t>
            </w:r>
          </w:p>
        </w:tc>
        <w:tc>
          <w:tcPr>
            <w:tcW w:w="2500" w:type="pct"/>
            <w:tcBorders>
              <w:top w:val="nil"/>
              <w:left w:val="nil"/>
              <w:bottom w:val="nil"/>
              <w:right w:val="nil"/>
            </w:tcBorders>
            <w:hideMark/>
          </w:tcPr>
          <w:p w14:paraId="22801AA1" w14:textId="77777777" w:rsidR="002E0941" w:rsidRDefault="002E0941">
            <w:pPr>
              <w:rPr>
                <w:rFonts w:ascii="Calibri" w:hAnsi="Calibri" w:cs="Calibri"/>
                <w:sz w:val="22"/>
                <w:szCs w:val="22"/>
              </w:rPr>
            </w:pPr>
            <w:r>
              <w:rPr>
                <w:rFonts w:ascii="Calibri" w:hAnsi="Calibri" w:cs="Calibri"/>
                <w:sz w:val="22"/>
                <w:szCs w:val="22"/>
              </w:rPr>
              <w:t>Een toelichting op wat het resultaat van de zaak inhoudt.</w:t>
            </w:r>
          </w:p>
        </w:tc>
        <w:tc>
          <w:tcPr>
            <w:tcW w:w="500" w:type="pct"/>
            <w:tcBorders>
              <w:top w:val="nil"/>
              <w:left w:val="nil"/>
              <w:bottom w:val="nil"/>
              <w:right w:val="nil"/>
            </w:tcBorders>
            <w:hideMark/>
          </w:tcPr>
          <w:p w14:paraId="278A5A59"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01B8C33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6C505F1" w14:textId="77777777" w:rsidTr="002E0941">
        <w:trPr>
          <w:tblCellSpacing w:w="15" w:type="dxa"/>
        </w:trPr>
        <w:tc>
          <w:tcPr>
            <w:tcW w:w="250" w:type="pct"/>
            <w:tcBorders>
              <w:top w:val="nil"/>
              <w:left w:val="nil"/>
              <w:bottom w:val="nil"/>
              <w:right w:val="nil"/>
            </w:tcBorders>
            <w:hideMark/>
          </w:tcPr>
          <w:p w14:paraId="6233C89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A2B9B8" w14:textId="77777777" w:rsidR="002E0941" w:rsidRDefault="002E0941">
            <w:pPr>
              <w:rPr>
                <w:rFonts w:ascii="Calibri" w:hAnsi="Calibri" w:cs="Calibri"/>
                <w:sz w:val="22"/>
                <w:szCs w:val="22"/>
              </w:rPr>
            </w:pPr>
            <w:r>
              <w:rPr>
                <w:rFonts w:ascii="Calibri" w:hAnsi="Calibri" w:cs="Calibri"/>
                <w:sz w:val="22"/>
                <w:szCs w:val="22"/>
              </w:rPr>
              <w:t xml:space="preserve">Archiefnominatie </w:t>
            </w:r>
          </w:p>
        </w:tc>
        <w:tc>
          <w:tcPr>
            <w:tcW w:w="2500" w:type="pct"/>
            <w:tcBorders>
              <w:top w:val="nil"/>
              <w:left w:val="nil"/>
              <w:bottom w:val="nil"/>
              <w:right w:val="nil"/>
            </w:tcBorders>
            <w:hideMark/>
          </w:tcPr>
          <w:p w14:paraId="38BBAD86" w14:textId="77777777" w:rsidR="002E0941" w:rsidRDefault="002E0941">
            <w:pPr>
              <w:rPr>
                <w:rFonts w:ascii="Calibri" w:hAnsi="Calibri" w:cs="Calibri"/>
                <w:sz w:val="22"/>
                <w:szCs w:val="22"/>
              </w:rPr>
            </w:pPr>
            <w:r>
              <w:rPr>
                <w:rFonts w:ascii="Calibri" w:hAnsi="Calibri" w:cs="Calibri"/>
                <w:sz w:val="22"/>
                <w:szCs w:val="22"/>
              </w:rPr>
              <w:t xml:space="preserve">Aanduiding of het zaakdossier blijvend bewaard of na een bepaalde termijn vernietigd moet worden. </w:t>
            </w:r>
          </w:p>
        </w:tc>
        <w:tc>
          <w:tcPr>
            <w:tcW w:w="500" w:type="pct"/>
            <w:tcBorders>
              <w:top w:val="nil"/>
              <w:left w:val="nil"/>
              <w:bottom w:val="nil"/>
              <w:right w:val="nil"/>
            </w:tcBorders>
            <w:hideMark/>
          </w:tcPr>
          <w:p w14:paraId="12FCB3E4" w14:textId="77777777" w:rsidR="002E0941" w:rsidRDefault="002E0941">
            <w:pPr>
              <w:rPr>
                <w:rFonts w:ascii="Calibri" w:hAnsi="Calibri" w:cs="Calibri"/>
                <w:sz w:val="22"/>
                <w:szCs w:val="22"/>
              </w:rPr>
            </w:pPr>
            <w:r>
              <w:rPr>
                <w:rFonts w:ascii="Calibri" w:hAnsi="Calibri" w:cs="Calibri"/>
                <w:sz w:val="22"/>
                <w:szCs w:val="22"/>
              </w:rPr>
              <w:t xml:space="preserve">archiefnominatie </w:t>
            </w:r>
          </w:p>
        </w:tc>
        <w:tc>
          <w:tcPr>
            <w:tcW w:w="500" w:type="pct"/>
            <w:tcBorders>
              <w:top w:val="nil"/>
              <w:left w:val="nil"/>
              <w:bottom w:val="nil"/>
              <w:right w:val="nil"/>
            </w:tcBorders>
            <w:hideMark/>
          </w:tcPr>
          <w:p w14:paraId="038DECE0"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114470E" w14:textId="77777777" w:rsidTr="002E0941">
        <w:trPr>
          <w:tblCellSpacing w:w="15" w:type="dxa"/>
        </w:trPr>
        <w:tc>
          <w:tcPr>
            <w:tcW w:w="250" w:type="pct"/>
            <w:tcBorders>
              <w:top w:val="nil"/>
              <w:left w:val="nil"/>
              <w:bottom w:val="nil"/>
              <w:right w:val="nil"/>
            </w:tcBorders>
            <w:hideMark/>
          </w:tcPr>
          <w:p w14:paraId="7F81F41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7D4AC1" w14:textId="77777777" w:rsidR="002E0941" w:rsidRDefault="002E0941">
            <w:pPr>
              <w:rPr>
                <w:rFonts w:ascii="Calibri" w:hAnsi="Calibri" w:cs="Calibri"/>
                <w:sz w:val="22"/>
                <w:szCs w:val="22"/>
              </w:rPr>
            </w:pPr>
            <w:r>
              <w:rPr>
                <w:rFonts w:ascii="Calibri" w:hAnsi="Calibri" w:cs="Calibri"/>
                <w:sz w:val="22"/>
                <w:szCs w:val="22"/>
              </w:rPr>
              <w:t xml:space="preserve">Archiefstatus </w:t>
            </w:r>
          </w:p>
        </w:tc>
        <w:tc>
          <w:tcPr>
            <w:tcW w:w="2500" w:type="pct"/>
            <w:tcBorders>
              <w:top w:val="nil"/>
              <w:left w:val="nil"/>
              <w:bottom w:val="nil"/>
              <w:right w:val="nil"/>
            </w:tcBorders>
            <w:hideMark/>
          </w:tcPr>
          <w:p w14:paraId="5CA99D76" w14:textId="77777777" w:rsidR="002E0941" w:rsidRDefault="002E0941">
            <w:pPr>
              <w:rPr>
                <w:rFonts w:ascii="Calibri" w:hAnsi="Calibri" w:cs="Calibri"/>
                <w:sz w:val="22"/>
                <w:szCs w:val="22"/>
              </w:rPr>
            </w:pPr>
            <w:r>
              <w:rPr>
                <w:rFonts w:ascii="Calibri" w:hAnsi="Calibri" w:cs="Calibri"/>
                <w:sz w:val="22"/>
                <w:szCs w:val="22"/>
              </w:rPr>
              <w:t>De fase waarin het zaakdossier zich qua archivering bevindt.</w:t>
            </w:r>
          </w:p>
        </w:tc>
        <w:tc>
          <w:tcPr>
            <w:tcW w:w="500" w:type="pct"/>
            <w:tcBorders>
              <w:top w:val="nil"/>
              <w:left w:val="nil"/>
              <w:bottom w:val="nil"/>
              <w:right w:val="nil"/>
            </w:tcBorders>
            <w:hideMark/>
          </w:tcPr>
          <w:p w14:paraId="720A9F6A" w14:textId="77777777" w:rsidR="002E0941" w:rsidRDefault="002E0941">
            <w:pPr>
              <w:rPr>
                <w:rFonts w:ascii="Calibri" w:hAnsi="Calibri" w:cs="Calibri"/>
                <w:sz w:val="22"/>
                <w:szCs w:val="22"/>
              </w:rPr>
            </w:pPr>
            <w:r>
              <w:rPr>
                <w:rFonts w:ascii="Calibri" w:hAnsi="Calibri" w:cs="Calibri"/>
                <w:sz w:val="22"/>
                <w:szCs w:val="22"/>
              </w:rPr>
              <w:t xml:space="preserve">archiefstatus </w:t>
            </w:r>
          </w:p>
        </w:tc>
        <w:tc>
          <w:tcPr>
            <w:tcW w:w="500" w:type="pct"/>
            <w:tcBorders>
              <w:top w:val="nil"/>
              <w:left w:val="nil"/>
              <w:bottom w:val="nil"/>
              <w:right w:val="nil"/>
            </w:tcBorders>
            <w:hideMark/>
          </w:tcPr>
          <w:p w14:paraId="1C92A6C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A0E044A" w14:textId="77777777" w:rsidTr="002E0941">
        <w:trPr>
          <w:tblCellSpacing w:w="15" w:type="dxa"/>
        </w:trPr>
        <w:tc>
          <w:tcPr>
            <w:tcW w:w="250" w:type="pct"/>
            <w:tcBorders>
              <w:top w:val="nil"/>
              <w:left w:val="nil"/>
              <w:bottom w:val="nil"/>
              <w:right w:val="nil"/>
            </w:tcBorders>
            <w:hideMark/>
          </w:tcPr>
          <w:p w14:paraId="41F6B11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F574E3" w14:textId="77777777" w:rsidR="002E0941" w:rsidRDefault="002E0941">
            <w:pPr>
              <w:rPr>
                <w:rFonts w:ascii="Calibri" w:hAnsi="Calibri" w:cs="Calibri"/>
                <w:sz w:val="22"/>
                <w:szCs w:val="22"/>
              </w:rPr>
            </w:pPr>
            <w:r>
              <w:rPr>
                <w:rFonts w:ascii="Calibri" w:hAnsi="Calibri" w:cs="Calibri"/>
                <w:sz w:val="22"/>
                <w:szCs w:val="22"/>
              </w:rPr>
              <w:t xml:space="preserve">Archiefactiedatum </w:t>
            </w:r>
          </w:p>
        </w:tc>
        <w:tc>
          <w:tcPr>
            <w:tcW w:w="2500" w:type="pct"/>
            <w:tcBorders>
              <w:top w:val="nil"/>
              <w:left w:val="nil"/>
              <w:bottom w:val="nil"/>
              <w:right w:val="nil"/>
            </w:tcBorders>
            <w:hideMark/>
          </w:tcPr>
          <w:p w14:paraId="7691E9A6" w14:textId="77777777" w:rsidR="002E0941" w:rsidRDefault="002E0941">
            <w:pPr>
              <w:rPr>
                <w:rFonts w:ascii="Calibri" w:hAnsi="Calibri" w:cs="Calibri"/>
                <w:sz w:val="22"/>
                <w:szCs w:val="22"/>
              </w:rPr>
            </w:pPr>
            <w:r>
              <w:rPr>
                <w:rFonts w:ascii="Calibri" w:hAnsi="Calibri" w:cs="Calibri"/>
                <w:sz w:val="22"/>
                <w:szCs w:val="22"/>
              </w:rPr>
              <w:t xml:space="preserve">De datum waarop het gearchiveerde zaakdossier vernietigd moet worden dan wel overgebracht moet worden naar een archiefbewaarplaats. </w:t>
            </w:r>
          </w:p>
        </w:tc>
        <w:tc>
          <w:tcPr>
            <w:tcW w:w="500" w:type="pct"/>
            <w:tcBorders>
              <w:top w:val="nil"/>
              <w:left w:val="nil"/>
              <w:bottom w:val="nil"/>
              <w:right w:val="nil"/>
            </w:tcBorders>
            <w:hideMark/>
          </w:tcPr>
          <w:p w14:paraId="56BD868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FDFDC2A"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C37A947" w14:textId="77777777" w:rsidTr="002E0941">
        <w:trPr>
          <w:tblCellSpacing w:w="15" w:type="dxa"/>
        </w:trPr>
        <w:tc>
          <w:tcPr>
            <w:tcW w:w="250" w:type="pct"/>
            <w:tcBorders>
              <w:top w:val="nil"/>
              <w:left w:val="nil"/>
              <w:bottom w:val="nil"/>
              <w:right w:val="nil"/>
            </w:tcBorders>
            <w:hideMark/>
          </w:tcPr>
          <w:p w14:paraId="56C733D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31DB333" w14:textId="77777777" w:rsidR="002E0941" w:rsidRDefault="002E0941">
            <w:pPr>
              <w:rPr>
                <w:rFonts w:ascii="Calibri" w:hAnsi="Calibri" w:cs="Calibri"/>
                <w:sz w:val="22"/>
                <w:szCs w:val="22"/>
              </w:rPr>
            </w:pPr>
            <w:r>
              <w:rPr>
                <w:rFonts w:ascii="Calibri" w:hAnsi="Calibri" w:cs="Calibri"/>
                <w:sz w:val="22"/>
                <w:szCs w:val="22"/>
              </w:rPr>
              <w:t xml:space="preserve">Startdatum bewaartermijn </w:t>
            </w:r>
          </w:p>
        </w:tc>
        <w:tc>
          <w:tcPr>
            <w:tcW w:w="2500" w:type="pct"/>
            <w:tcBorders>
              <w:top w:val="nil"/>
              <w:left w:val="nil"/>
              <w:bottom w:val="nil"/>
              <w:right w:val="nil"/>
            </w:tcBorders>
            <w:hideMark/>
          </w:tcPr>
          <w:p w14:paraId="1570866B" w14:textId="77777777" w:rsidR="002E0941" w:rsidRDefault="002E0941">
            <w:pPr>
              <w:rPr>
                <w:rFonts w:ascii="Calibri" w:hAnsi="Calibri" w:cs="Calibri"/>
                <w:sz w:val="22"/>
                <w:szCs w:val="22"/>
              </w:rPr>
            </w:pPr>
            <w:r>
              <w:rPr>
                <w:rFonts w:ascii="Calibri" w:hAnsi="Calibri" w:cs="Calibri"/>
                <w:sz w:val="22"/>
                <w:szCs w:val="22"/>
              </w:rPr>
              <w:t xml:space="preserve">De datum die de start markeert van de termijn waarop het zaakdossier vernietigd moet worden. </w:t>
            </w:r>
          </w:p>
        </w:tc>
        <w:tc>
          <w:tcPr>
            <w:tcW w:w="500" w:type="pct"/>
            <w:tcBorders>
              <w:top w:val="nil"/>
              <w:left w:val="nil"/>
              <w:bottom w:val="nil"/>
              <w:right w:val="nil"/>
            </w:tcBorders>
            <w:hideMark/>
          </w:tcPr>
          <w:p w14:paraId="18E1770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C9F742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ACE723C" w14:textId="77777777" w:rsidTr="002E0941">
        <w:trPr>
          <w:tblCellSpacing w:w="15" w:type="dxa"/>
        </w:trPr>
        <w:tc>
          <w:tcPr>
            <w:tcW w:w="250" w:type="pct"/>
            <w:tcBorders>
              <w:top w:val="nil"/>
              <w:left w:val="nil"/>
              <w:bottom w:val="nil"/>
              <w:right w:val="nil"/>
            </w:tcBorders>
            <w:hideMark/>
          </w:tcPr>
          <w:p w14:paraId="6E65C99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F41DB8" w14:textId="77777777" w:rsidR="002E0941" w:rsidRDefault="002E0941">
            <w:pPr>
              <w:rPr>
                <w:rFonts w:ascii="Calibri" w:hAnsi="Calibri" w:cs="Calibri"/>
                <w:sz w:val="22"/>
                <w:szCs w:val="22"/>
              </w:rPr>
            </w:pPr>
            <w:r>
              <w:rPr>
                <w:rFonts w:ascii="Calibri" w:hAnsi="Calibri" w:cs="Calibri"/>
                <w:sz w:val="22"/>
                <w:szCs w:val="22"/>
              </w:rPr>
              <w:t xml:space="preserve">Betalingsindicatie </w:t>
            </w:r>
          </w:p>
        </w:tc>
        <w:tc>
          <w:tcPr>
            <w:tcW w:w="2500" w:type="pct"/>
            <w:tcBorders>
              <w:top w:val="nil"/>
              <w:left w:val="nil"/>
              <w:bottom w:val="nil"/>
              <w:right w:val="nil"/>
            </w:tcBorders>
            <w:hideMark/>
          </w:tcPr>
          <w:p w14:paraId="1D24F097" w14:textId="77777777" w:rsidR="002E0941" w:rsidRDefault="002E0941">
            <w:pPr>
              <w:rPr>
                <w:rFonts w:ascii="Calibri" w:hAnsi="Calibri" w:cs="Calibri"/>
                <w:sz w:val="22"/>
                <w:szCs w:val="22"/>
              </w:rPr>
            </w:pPr>
            <w:r>
              <w:rPr>
                <w:rFonts w:ascii="Calibri" w:hAnsi="Calibri" w:cs="Calibri"/>
                <w:sz w:val="22"/>
                <w:szCs w:val="22"/>
              </w:rPr>
              <w:t xml:space="preserve">Indicatie of de, met behandeling van de zaak gemoeide, kosten betaald zijn door de desbetreffende betrokkene. </w:t>
            </w:r>
          </w:p>
        </w:tc>
        <w:tc>
          <w:tcPr>
            <w:tcW w:w="500" w:type="pct"/>
            <w:tcBorders>
              <w:top w:val="nil"/>
              <w:left w:val="nil"/>
              <w:bottom w:val="nil"/>
              <w:right w:val="nil"/>
            </w:tcBorders>
            <w:hideMark/>
          </w:tcPr>
          <w:p w14:paraId="2D2E950B" w14:textId="77777777" w:rsidR="002E0941" w:rsidRDefault="002E0941">
            <w:pPr>
              <w:rPr>
                <w:rFonts w:ascii="Calibri" w:hAnsi="Calibri" w:cs="Calibri"/>
                <w:sz w:val="22"/>
                <w:szCs w:val="22"/>
              </w:rPr>
            </w:pPr>
            <w:r>
              <w:rPr>
                <w:rFonts w:ascii="Calibri" w:hAnsi="Calibri" w:cs="Calibri"/>
                <w:sz w:val="22"/>
                <w:szCs w:val="22"/>
              </w:rPr>
              <w:t xml:space="preserve">betalingsindicatie </w:t>
            </w:r>
          </w:p>
        </w:tc>
        <w:tc>
          <w:tcPr>
            <w:tcW w:w="500" w:type="pct"/>
            <w:tcBorders>
              <w:top w:val="nil"/>
              <w:left w:val="nil"/>
              <w:bottom w:val="nil"/>
              <w:right w:val="nil"/>
            </w:tcBorders>
            <w:hideMark/>
          </w:tcPr>
          <w:p w14:paraId="6F1885B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40B42F2" w14:textId="77777777" w:rsidTr="002E0941">
        <w:trPr>
          <w:tblCellSpacing w:w="15" w:type="dxa"/>
        </w:trPr>
        <w:tc>
          <w:tcPr>
            <w:tcW w:w="250" w:type="pct"/>
            <w:tcBorders>
              <w:top w:val="nil"/>
              <w:left w:val="nil"/>
              <w:bottom w:val="nil"/>
              <w:right w:val="nil"/>
            </w:tcBorders>
            <w:hideMark/>
          </w:tcPr>
          <w:p w14:paraId="7D01167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DC82661" w14:textId="77777777" w:rsidR="002E0941" w:rsidRDefault="002E0941">
            <w:pPr>
              <w:rPr>
                <w:rFonts w:ascii="Calibri" w:hAnsi="Calibri" w:cs="Calibri"/>
                <w:sz w:val="22"/>
                <w:szCs w:val="22"/>
              </w:rPr>
            </w:pPr>
            <w:r>
              <w:rPr>
                <w:rFonts w:ascii="Calibri" w:hAnsi="Calibri" w:cs="Calibri"/>
                <w:sz w:val="22"/>
                <w:szCs w:val="22"/>
              </w:rPr>
              <w:t xml:space="preserve">Laatste betaaldatum </w:t>
            </w:r>
          </w:p>
        </w:tc>
        <w:tc>
          <w:tcPr>
            <w:tcW w:w="2500" w:type="pct"/>
            <w:tcBorders>
              <w:top w:val="nil"/>
              <w:left w:val="nil"/>
              <w:bottom w:val="nil"/>
              <w:right w:val="nil"/>
            </w:tcBorders>
            <w:hideMark/>
          </w:tcPr>
          <w:p w14:paraId="72752BFB" w14:textId="77777777" w:rsidR="002E0941" w:rsidRDefault="002E0941">
            <w:pPr>
              <w:rPr>
                <w:rFonts w:ascii="Calibri" w:hAnsi="Calibri" w:cs="Calibri"/>
                <w:sz w:val="22"/>
                <w:szCs w:val="22"/>
              </w:rPr>
            </w:pPr>
            <w:r>
              <w:rPr>
                <w:rFonts w:ascii="Calibri" w:hAnsi="Calibri" w:cs="Calibri"/>
                <w:sz w:val="22"/>
                <w:szCs w:val="22"/>
              </w:rPr>
              <w:t xml:space="preserve">De datum waarop de meest recente betaling is verwerkt van kosten die gemoeid zijn met behandeling van de zaak. </w:t>
            </w:r>
          </w:p>
        </w:tc>
        <w:tc>
          <w:tcPr>
            <w:tcW w:w="500" w:type="pct"/>
            <w:tcBorders>
              <w:top w:val="nil"/>
              <w:left w:val="nil"/>
              <w:bottom w:val="nil"/>
              <w:right w:val="nil"/>
            </w:tcBorders>
            <w:hideMark/>
          </w:tcPr>
          <w:p w14:paraId="142526BC" w14:textId="77777777" w:rsidR="002E0941" w:rsidRDefault="002E0941">
            <w:pPr>
              <w:rPr>
                <w:rFonts w:ascii="Calibri" w:hAnsi="Calibri" w:cs="Calibri"/>
                <w:sz w:val="22"/>
                <w:szCs w:val="22"/>
              </w:rPr>
            </w:pPr>
            <w:r>
              <w:rPr>
                <w:rFonts w:ascii="Calibri" w:hAnsi="Calibri" w:cs="Calibri"/>
                <w:sz w:val="22"/>
                <w:szCs w:val="22"/>
              </w:rPr>
              <w:t xml:space="preserve">DT </w:t>
            </w:r>
          </w:p>
        </w:tc>
        <w:tc>
          <w:tcPr>
            <w:tcW w:w="500" w:type="pct"/>
            <w:tcBorders>
              <w:top w:val="nil"/>
              <w:left w:val="nil"/>
              <w:bottom w:val="nil"/>
              <w:right w:val="nil"/>
            </w:tcBorders>
            <w:hideMark/>
          </w:tcPr>
          <w:p w14:paraId="704BB92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5E0BAC6" w14:textId="77777777" w:rsidTr="002E0941">
        <w:trPr>
          <w:tblCellSpacing w:w="15" w:type="dxa"/>
        </w:trPr>
        <w:tc>
          <w:tcPr>
            <w:tcW w:w="250" w:type="pct"/>
            <w:tcBorders>
              <w:top w:val="nil"/>
              <w:left w:val="nil"/>
              <w:bottom w:val="nil"/>
              <w:right w:val="nil"/>
            </w:tcBorders>
            <w:hideMark/>
          </w:tcPr>
          <w:p w14:paraId="5F140AD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EF1AF08" w14:textId="77777777" w:rsidR="002E0941" w:rsidRDefault="002E0941">
            <w:pPr>
              <w:rPr>
                <w:rFonts w:ascii="Calibri" w:hAnsi="Calibri" w:cs="Calibri"/>
                <w:sz w:val="22"/>
                <w:szCs w:val="22"/>
              </w:rPr>
            </w:pPr>
            <w:r>
              <w:rPr>
                <w:rFonts w:ascii="Calibri" w:hAnsi="Calibri" w:cs="Calibri"/>
                <w:sz w:val="22"/>
                <w:szCs w:val="22"/>
              </w:rPr>
              <w:t xml:space="preserve">Zaakgeometrie </w:t>
            </w:r>
          </w:p>
        </w:tc>
        <w:tc>
          <w:tcPr>
            <w:tcW w:w="2500" w:type="pct"/>
            <w:tcBorders>
              <w:top w:val="nil"/>
              <w:left w:val="nil"/>
              <w:bottom w:val="nil"/>
              <w:right w:val="nil"/>
            </w:tcBorders>
            <w:hideMark/>
          </w:tcPr>
          <w:p w14:paraId="38D48B37"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lokatie, relatief ten opzichte van de aarde, waarop de zaak betrekking heeft. </w:t>
            </w:r>
          </w:p>
        </w:tc>
        <w:tc>
          <w:tcPr>
            <w:tcW w:w="500" w:type="pct"/>
            <w:tcBorders>
              <w:top w:val="nil"/>
              <w:left w:val="nil"/>
              <w:bottom w:val="nil"/>
              <w:right w:val="nil"/>
            </w:tcBorders>
            <w:hideMark/>
          </w:tcPr>
          <w:p w14:paraId="4CED977E" w14:textId="77777777" w:rsidR="002E0941" w:rsidRDefault="002E0941">
            <w:pPr>
              <w:rPr>
                <w:rFonts w:ascii="Calibri" w:hAnsi="Calibri" w:cs="Calibri"/>
                <w:sz w:val="22"/>
                <w:szCs w:val="22"/>
              </w:rPr>
            </w:pPr>
            <w:r>
              <w:rPr>
                <w:rFonts w:ascii="Calibri" w:hAnsi="Calibri" w:cs="Calibri"/>
                <w:sz w:val="22"/>
                <w:szCs w:val="22"/>
              </w:rPr>
              <w:t xml:space="preserve">PuntLijn(Multi)Vlak </w:t>
            </w:r>
          </w:p>
        </w:tc>
        <w:tc>
          <w:tcPr>
            <w:tcW w:w="500" w:type="pct"/>
            <w:tcBorders>
              <w:top w:val="nil"/>
              <w:left w:val="nil"/>
              <w:bottom w:val="nil"/>
              <w:right w:val="nil"/>
            </w:tcBorders>
            <w:hideMark/>
          </w:tcPr>
          <w:p w14:paraId="51D9A6C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F03A26A" w14:textId="77777777" w:rsidTr="002E0941">
        <w:trPr>
          <w:tblCellSpacing w:w="15" w:type="dxa"/>
        </w:trPr>
        <w:tc>
          <w:tcPr>
            <w:tcW w:w="250" w:type="pct"/>
            <w:tcBorders>
              <w:top w:val="nil"/>
              <w:left w:val="nil"/>
              <w:bottom w:val="nil"/>
              <w:right w:val="nil"/>
            </w:tcBorders>
            <w:hideMark/>
          </w:tcPr>
          <w:p w14:paraId="396A0F8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E28077" w14:textId="77777777" w:rsidR="002E0941" w:rsidRDefault="002E0941">
            <w:pPr>
              <w:rPr>
                <w:rFonts w:ascii="Calibri" w:hAnsi="Calibri" w:cs="Calibri"/>
                <w:sz w:val="22"/>
                <w:szCs w:val="22"/>
              </w:rPr>
            </w:pPr>
            <w:r>
              <w:rPr>
                <w:rFonts w:ascii="Calibri" w:hAnsi="Calibri" w:cs="Calibri"/>
                <w:sz w:val="22"/>
                <w:szCs w:val="22"/>
              </w:rPr>
              <w:t xml:space="preserve">Verlenging zaak : </w:t>
            </w:r>
          </w:p>
        </w:tc>
        <w:tc>
          <w:tcPr>
            <w:tcW w:w="2500" w:type="pct"/>
            <w:tcBorders>
              <w:top w:val="nil"/>
              <w:left w:val="nil"/>
              <w:bottom w:val="nil"/>
              <w:right w:val="nil"/>
            </w:tcBorders>
            <w:hideMark/>
          </w:tcPr>
          <w:p w14:paraId="70672793" w14:textId="77777777" w:rsidR="002E0941" w:rsidRDefault="002E0941">
            <w:pPr>
              <w:rPr>
                <w:rFonts w:ascii="Calibri" w:hAnsi="Calibri" w:cs="Calibri"/>
                <w:sz w:val="22"/>
                <w:szCs w:val="22"/>
              </w:rPr>
            </w:pPr>
            <w:r>
              <w:rPr>
                <w:rFonts w:ascii="Calibri" w:hAnsi="Calibri" w:cs="Calibri"/>
                <w:sz w:val="22"/>
                <w:szCs w:val="22"/>
              </w:rPr>
              <w:t xml:space="preserve">Gegevens omtrent het verlengen van de doorlooptijd van de behandeling van de ZAAK </w:t>
            </w:r>
          </w:p>
        </w:tc>
        <w:tc>
          <w:tcPr>
            <w:tcW w:w="500" w:type="pct"/>
            <w:tcBorders>
              <w:top w:val="nil"/>
              <w:left w:val="nil"/>
              <w:bottom w:val="nil"/>
              <w:right w:val="nil"/>
            </w:tcBorders>
            <w:hideMark/>
          </w:tcPr>
          <w:p w14:paraId="40662425"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9856F18"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480FCA70" w14:textId="77777777" w:rsidTr="002E0941">
        <w:trPr>
          <w:tblCellSpacing w:w="15" w:type="dxa"/>
        </w:trPr>
        <w:tc>
          <w:tcPr>
            <w:tcW w:w="250" w:type="pct"/>
            <w:tcBorders>
              <w:top w:val="nil"/>
              <w:left w:val="nil"/>
              <w:bottom w:val="nil"/>
              <w:right w:val="nil"/>
            </w:tcBorders>
            <w:hideMark/>
          </w:tcPr>
          <w:p w14:paraId="497AAD4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2563E82" w14:textId="77777777" w:rsidR="002E0941" w:rsidRDefault="002E0941">
            <w:pPr>
              <w:rPr>
                <w:rFonts w:ascii="Calibri" w:hAnsi="Calibri" w:cs="Calibri"/>
                <w:sz w:val="22"/>
                <w:szCs w:val="22"/>
              </w:rPr>
            </w:pPr>
            <w:r>
              <w:rPr>
                <w:rFonts w:ascii="Calibri" w:hAnsi="Calibri" w:cs="Calibri"/>
                <w:sz w:val="22"/>
                <w:szCs w:val="22"/>
              </w:rPr>
              <w:t xml:space="preserve">- Reden verlenging </w:t>
            </w:r>
          </w:p>
        </w:tc>
        <w:tc>
          <w:tcPr>
            <w:tcW w:w="2500" w:type="pct"/>
            <w:tcBorders>
              <w:top w:val="nil"/>
              <w:left w:val="nil"/>
              <w:bottom w:val="nil"/>
              <w:right w:val="nil"/>
            </w:tcBorders>
            <w:hideMark/>
          </w:tcPr>
          <w:p w14:paraId="41A8C02B" w14:textId="77777777" w:rsidR="002E0941" w:rsidRDefault="002E0941">
            <w:pPr>
              <w:rPr>
                <w:rFonts w:ascii="Calibri" w:hAnsi="Calibri" w:cs="Calibri"/>
                <w:sz w:val="22"/>
                <w:szCs w:val="22"/>
              </w:rPr>
            </w:pPr>
            <w:r>
              <w:rPr>
                <w:rFonts w:ascii="Calibri" w:hAnsi="Calibri" w:cs="Calibri"/>
                <w:sz w:val="22"/>
                <w:szCs w:val="22"/>
              </w:rPr>
              <w:t>Omschrijving van de reden voor het verlengen van de behandeling van de zaak.</w:t>
            </w:r>
          </w:p>
        </w:tc>
        <w:tc>
          <w:tcPr>
            <w:tcW w:w="500" w:type="pct"/>
            <w:tcBorders>
              <w:top w:val="nil"/>
              <w:left w:val="nil"/>
              <w:bottom w:val="nil"/>
              <w:right w:val="nil"/>
            </w:tcBorders>
            <w:hideMark/>
          </w:tcPr>
          <w:p w14:paraId="01E0FB48"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2F14B27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C5140FA" w14:textId="77777777" w:rsidTr="002E0941">
        <w:trPr>
          <w:tblCellSpacing w:w="15" w:type="dxa"/>
        </w:trPr>
        <w:tc>
          <w:tcPr>
            <w:tcW w:w="250" w:type="pct"/>
            <w:tcBorders>
              <w:top w:val="nil"/>
              <w:left w:val="nil"/>
              <w:bottom w:val="nil"/>
              <w:right w:val="nil"/>
            </w:tcBorders>
            <w:hideMark/>
          </w:tcPr>
          <w:p w14:paraId="20D60C8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AC12E0" w14:textId="77777777" w:rsidR="002E0941" w:rsidRDefault="002E0941">
            <w:pPr>
              <w:rPr>
                <w:rFonts w:ascii="Calibri" w:hAnsi="Calibri" w:cs="Calibri"/>
                <w:sz w:val="22"/>
                <w:szCs w:val="22"/>
              </w:rPr>
            </w:pPr>
            <w:r>
              <w:rPr>
                <w:rFonts w:ascii="Calibri" w:hAnsi="Calibri" w:cs="Calibri"/>
                <w:sz w:val="22"/>
                <w:szCs w:val="22"/>
              </w:rPr>
              <w:t xml:space="preserve">- Duur verlenging </w:t>
            </w:r>
          </w:p>
        </w:tc>
        <w:tc>
          <w:tcPr>
            <w:tcW w:w="2500" w:type="pct"/>
            <w:tcBorders>
              <w:top w:val="nil"/>
              <w:left w:val="nil"/>
              <w:bottom w:val="nil"/>
              <w:right w:val="nil"/>
            </w:tcBorders>
            <w:hideMark/>
          </w:tcPr>
          <w:p w14:paraId="3A5D082C" w14:textId="77777777" w:rsidR="002E0941" w:rsidRDefault="002E0941">
            <w:pPr>
              <w:rPr>
                <w:rFonts w:ascii="Calibri" w:hAnsi="Calibri" w:cs="Calibri"/>
                <w:sz w:val="22"/>
                <w:szCs w:val="22"/>
              </w:rPr>
            </w:pPr>
            <w:r>
              <w:rPr>
                <w:rFonts w:ascii="Calibri" w:hAnsi="Calibri" w:cs="Calibri"/>
                <w:sz w:val="22"/>
                <w:szCs w:val="22"/>
              </w:rPr>
              <w:t xml:space="preserve">Het aantal werkbare dagen waarmee de doorlooptijd van de behandeling van de ZAAK is verlengd (of verkort) ten opzichte van de eerder gecommuniceerde doorlooptijd. </w:t>
            </w:r>
          </w:p>
        </w:tc>
        <w:tc>
          <w:tcPr>
            <w:tcW w:w="500" w:type="pct"/>
            <w:tcBorders>
              <w:top w:val="nil"/>
              <w:left w:val="nil"/>
              <w:bottom w:val="nil"/>
              <w:right w:val="nil"/>
            </w:tcBorders>
            <w:hideMark/>
          </w:tcPr>
          <w:p w14:paraId="1E0F4FEF" w14:textId="77777777" w:rsidR="002E0941" w:rsidRDefault="002E0941">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4C7A566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0F0CCD0" w14:textId="77777777" w:rsidTr="002E0941">
        <w:trPr>
          <w:tblCellSpacing w:w="15" w:type="dxa"/>
        </w:trPr>
        <w:tc>
          <w:tcPr>
            <w:tcW w:w="250" w:type="pct"/>
            <w:tcBorders>
              <w:top w:val="nil"/>
              <w:left w:val="nil"/>
              <w:bottom w:val="nil"/>
              <w:right w:val="nil"/>
            </w:tcBorders>
            <w:hideMark/>
          </w:tcPr>
          <w:p w14:paraId="243679F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8F17C40" w14:textId="77777777" w:rsidR="002E0941" w:rsidRDefault="002E0941">
            <w:pPr>
              <w:rPr>
                <w:rFonts w:ascii="Calibri" w:hAnsi="Calibri" w:cs="Calibri"/>
                <w:sz w:val="22"/>
                <w:szCs w:val="22"/>
              </w:rPr>
            </w:pPr>
            <w:r>
              <w:rPr>
                <w:rFonts w:ascii="Calibri" w:hAnsi="Calibri" w:cs="Calibri"/>
                <w:sz w:val="22"/>
                <w:szCs w:val="22"/>
              </w:rPr>
              <w:t xml:space="preserve">Opschorting zaak : </w:t>
            </w:r>
          </w:p>
        </w:tc>
        <w:tc>
          <w:tcPr>
            <w:tcW w:w="2500" w:type="pct"/>
            <w:tcBorders>
              <w:top w:val="nil"/>
              <w:left w:val="nil"/>
              <w:bottom w:val="nil"/>
              <w:right w:val="nil"/>
            </w:tcBorders>
            <w:hideMark/>
          </w:tcPr>
          <w:p w14:paraId="433891B2" w14:textId="77777777" w:rsidR="002E0941" w:rsidRDefault="002E0941">
            <w:pPr>
              <w:rPr>
                <w:rFonts w:ascii="Calibri" w:hAnsi="Calibri" w:cs="Calibri"/>
                <w:sz w:val="22"/>
                <w:szCs w:val="22"/>
              </w:rPr>
            </w:pPr>
            <w:r>
              <w:rPr>
                <w:rFonts w:ascii="Calibri" w:hAnsi="Calibri" w:cs="Calibri"/>
                <w:sz w:val="22"/>
                <w:szCs w:val="22"/>
              </w:rPr>
              <w:t xml:space="preserve">Gegevens omtrent het tijdelijk opschorten van de behandeling van de ZAAK </w:t>
            </w:r>
          </w:p>
        </w:tc>
        <w:tc>
          <w:tcPr>
            <w:tcW w:w="500" w:type="pct"/>
            <w:tcBorders>
              <w:top w:val="nil"/>
              <w:left w:val="nil"/>
              <w:bottom w:val="nil"/>
              <w:right w:val="nil"/>
            </w:tcBorders>
            <w:hideMark/>
          </w:tcPr>
          <w:p w14:paraId="6C3A2976"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0E557EDE"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637199D2" w14:textId="77777777" w:rsidTr="002E0941">
        <w:trPr>
          <w:tblCellSpacing w:w="15" w:type="dxa"/>
        </w:trPr>
        <w:tc>
          <w:tcPr>
            <w:tcW w:w="250" w:type="pct"/>
            <w:tcBorders>
              <w:top w:val="nil"/>
              <w:left w:val="nil"/>
              <w:bottom w:val="nil"/>
              <w:right w:val="nil"/>
            </w:tcBorders>
            <w:hideMark/>
          </w:tcPr>
          <w:p w14:paraId="30EE09F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008692" w14:textId="77777777" w:rsidR="002E0941" w:rsidRDefault="002E0941">
            <w:pPr>
              <w:rPr>
                <w:rFonts w:ascii="Calibri" w:hAnsi="Calibri" w:cs="Calibri"/>
                <w:sz w:val="22"/>
                <w:szCs w:val="22"/>
              </w:rPr>
            </w:pPr>
            <w:r>
              <w:rPr>
                <w:rFonts w:ascii="Calibri" w:hAnsi="Calibri" w:cs="Calibri"/>
                <w:sz w:val="22"/>
                <w:szCs w:val="22"/>
              </w:rPr>
              <w:t xml:space="preserve">- Indicatie opschorting </w:t>
            </w:r>
          </w:p>
        </w:tc>
        <w:tc>
          <w:tcPr>
            <w:tcW w:w="2500" w:type="pct"/>
            <w:tcBorders>
              <w:top w:val="nil"/>
              <w:left w:val="nil"/>
              <w:bottom w:val="nil"/>
              <w:right w:val="nil"/>
            </w:tcBorders>
            <w:hideMark/>
          </w:tcPr>
          <w:p w14:paraId="2A376578" w14:textId="77777777" w:rsidR="002E0941" w:rsidRDefault="002E0941">
            <w:pPr>
              <w:rPr>
                <w:rFonts w:ascii="Calibri" w:hAnsi="Calibri" w:cs="Calibri"/>
                <w:sz w:val="22"/>
                <w:szCs w:val="22"/>
              </w:rPr>
            </w:pPr>
            <w:r>
              <w:rPr>
                <w:rFonts w:ascii="Calibri" w:hAnsi="Calibri" w:cs="Calibri"/>
                <w:sz w:val="22"/>
                <w:szCs w:val="22"/>
              </w:rPr>
              <w:t>Aanduiding of de behandeling van de ZAAK tijdelijk is opgeschort.</w:t>
            </w:r>
          </w:p>
        </w:tc>
        <w:tc>
          <w:tcPr>
            <w:tcW w:w="500" w:type="pct"/>
            <w:tcBorders>
              <w:top w:val="nil"/>
              <w:left w:val="nil"/>
              <w:bottom w:val="nil"/>
              <w:right w:val="nil"/>
            </w:tcBorders>
            <w:hideMark/>
          </w:tcPr>
          <w:p w14:paraId="2A3C8742" w14:textId="77777777" w:rsidR="002E0941" w:rsidRDefault="002E0941">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6F1DC09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91DD802" w14:textId="77777777" w:rsidTr="002E0941">
        <w:trPr>
          <w:tblCellSpacing w:w="15" w:type="dxa"/>
        </w:trPr>
        <w:tc>
          <w:tcPr>
            <w:tcW w:w="250" w:type="pct"/>
            <w:tcBorders>
              <w:top w:val="nil"/>
              <w:left w:val="nil"/>
              <w:bottom w:val="nil"/>
              <w:right w:val="nil"/>
            </w:tcBorders>
            <w:hideMark/>
          </w:tcPr>
          <w:p w14:paraId="1827060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1DF961" w14:textId="77777777" w:rsidR="002E0941" w:rsidRDefault="002E0941">
            <w:pPr>
              <w:rPr>
                <w:rFonts w:ascii="Calibri" w:hAnsi="Calibri" w:cs="Calibri"/>
                <w:sz w:val="22"/>
                <w:szCs w:val="22"/>
              </w:rPr>
            </w:pPr>
            <w:r>
              <w:rPr>
                <w:rFonts w:ascii="Calibri" w:hAnsi="Calibri" w:cs="Calibri"/>
                <w:sz w:val="22"/>
                <w:szCs w:val="22"/>
              </w:rPr>
              <w:t xml:space="preserve">- Reden opschorting </w:t>
            </w:r>
          </w:p>
        </w:tc>
        <w:tc>
          <w:tcPr>
            <w:tcW w:w="2500" w:type="pct"/>
            <w:tcBorders>
              <w:top w:val="nil"/>
              <w:left w:val="nil"/>
              <w:bottom w:val="nil"/>
              <w:right w:val="nil"/>
            </w:tcBorders>
            <w:hideMark/>
          </w:tcPr>
          <w:p w14:paraId="14F4CDBD" w14:textId="77777777" w:rsidR="002E0941" w:rsidRDefault="002E0941">
            <w:pPr>
              <w:rPr>
                <w:rFonts w:ascii="Calibri" w:hAnsi="Calibri" w:cs="Calibri"/>
                <w:sz w:val="22"/>
                <w:szCs w:val="22"/>
              </w:rPr>
            </w:pPr>
            <w:r>
              <w:rPr>
                <w:rFonts w:ascii="Calibri" w:hAnsi="Calibri" w:cs="Calibri"/>
                <w:sz w:val="22"/>
                <w:szCs w:val="22"/>
              </w:rPr>
              <w:t>Omschrijving van de reden voor het opschorten van de behandeling van de zaak.</w:t>
            </w:r>
          </w:p>
        </w:tc>
        <w:tc>
          <w:tcPr>
            <w:tcW w:w="500" w:type="pct"/>
            <w:tcBorders>
              <w:top w:val="nil"/>
              <w:left w:val="nil"/>
              <w:bottom w:val="nil"/>
              <w:right w:val="nil"/>
            </w:tcBorders>
            <w:hideMark/>
          </w:tcPr>
          <w:p w14:paraId="0E859ACA"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368FE3A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F9DF231" w14:textId="77777777" w:rsidTr="002E0941">
        <w:trPr>
          <w:tblCellSpacing w:w="15" w:type="dxa"/>
        </w:trPr>
        <w:tc>
          <w:tcPr>
            <w:tcW w:w="250" w:type="pct"/>
            <w:tcBorders>
              <w:top w:val="nil"/>
              <w:left w:val="nil"/>
              <w:bottom w:val="nil"/>
              <w:right w:val="nil"/>
            </w:tcBorders>
            <w:hideMark/>
          </w:tcPr>
          <w:p w14:paraId="18F4AA1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2E9E6E" w14:textId="77777777" w:rsidR="002E0941" w:rsidRDefault="002E0941">
            <w:pPr>
              <w:rPr>
                <w:rFonts w:ascii="Calibri" w:hAnsi="Calibri" w:cs="Calibri"/>
                <w:sz w:val="22"/>
                <w:szCs w:val="22"/>
              </w:rPr>
            </w:pPr>
            <w:r>
              <w:rPr>
                <w:rFonts w:ascii="Calibri" w:hAnsi="Calibri" w:cs="Calibri"/>
                <w:sz w:val="22"/>
                <w:szCs w:val="22"/>
              </w:rPr>
              <w:t xml:space="preserve">Kenmerken zaak : </w:t>
            </w:r>
          </w:p>
        </w:tc>
        <w:tc>
          <w:tcPr>
            <w:tcW w:w="2500" w:type="pct"/>
            <w:tcBorders>
              <w:top w:val="nil"/>
              <w:left w:val="nil"/>
              <w:bottom w:val="nil"/>
              <w:right w:val="nil"/>
            </w:tcBorders>
            <w:hideMark/>
          </w:tcPr>
          <w:p w14:paraId="0080CCE3" w14:textId="77777777" w:rsidR="002E0941" w:rsidRDefault="002E0941">
            <w:pPr>
              <w:rPr>
                <w:rFonts w:ascii="Calibri" w:hAnsi="Calibri" w:cs="Calibri"/>
                <w:sz w:val="22"/>
                <w:szCs w:val="22"/>
              </w:rPr>
            </w:pPr>
            <w:r>
              <w:rPr>
                <w:rFonts w:ascii="Calibri" w:hAnsi="Calibri" w:cs="Calibri"/>
                <w:sz w:val="22"/>
                <w:szCs w:val="22"/>
              </w:rPr>
              <w:t xml:space="preserve">Identificatie-gegevens over de zaak in andere administraties </w:t>
            </w:r>
          </w:p>
        </w:tc>
        <w:tc>
          <w:tcPr>
            <w:tcW w:w="500" w:type="pct"/>
            <w:tcBorders>
              <w:top w:val="nil"/>
              <w:left w:val="nil"/>
              <w:bottom w:val="nil"/>
              <w:right w:val="nil"/>
            </w:tcBorders>
            <w:hideMark/>
          </w:tcPr>
          <w:p w14:paraId="6840DBBB"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B3A88C7"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72D7037C" w14:textId="77777777" w:rsidTr="002E0941">
        <w:trPr>
          <w:tblCellSpacing w:w="15" w:type="dxa"/>
        </w:trPr>
        <w:tc>
          <w:tcPr>
            <w:tcW w:w="250" w:type="pct"/>
            <w:tcBorders>
              <w:top w:val="nil"/>
              <w:left w:val="nil"/>
              <w:bottom w:val="nil"/>
              <w:right w:val="nil"/>
            </w:tcBorders>
            <w:hideMark/>
          </w:tcPr>
          <w:p w14:paraId="5961089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941518" w14:textId="77777777" w:rsidR="002E0941" w:rsidRDefault="002E0941">
            <w:pPr>
              <w:rPr>
                <w:rFonts w:ascii="Calibri" w:hAnsi="Calibri" w:cs="Calibri"/>
                <w:sz w:val="22"/>
                <w:szCs w:val="22"/>
              </w:rPr>
            </w:pPr>
            <w:r>
              <w:rPr>
                <w:rFonts w:ascii="Calibri" w:hAnsi="Calibri" w:cs="Calibri"/>
                <w:sz w:val="22"/>
                <w:szCs w:val="22"/>
              </w:rPr>
              <w:t xml:space="preserve">- Kenmerk bron </w:t>
            </w:r>
          </w:p>
        </w:tc>
        <w:tc>
          <w:tcPr>
            <w:tcW w:w="2500" w:type="pct"/>
            <w:tcBorders>
              <w:top w:val="nil"/>
              <w:left w:val="nil"/>
              <w:bottom w:val="nil"/>
              <w:right w:val="nil"/>
            </w:tcBorders>
            <w:hideMark/>
          </w:tcPr>
          <w:p w14:paraId="1DFA446A" w14:textId="77777777" w:rsidR="002E0941" w:rsidRDefault="002E0941">
            <w:pPr>
              <w:rPr>
                <w:rFonts w:ascii="Calibri" w:hAnsi="Calibri" w:cs="Calibri"/>
                <w:sz w:val="22"/>
                <w:szCs w:val="22"/>
              </w:rPr>
            </w:pPr>
            <w:r>
              <w:rPr>
                <w:rFonts w:ascii="Calibri" w:hAnsi="Calibri" w:cs="Calibri"/>
                <w:sz w:val="22"/>
                <w:szCs w:val="22"/>
              </w:rPr>
              <w:t>De aanduiding van de administratie waar het kenmerk op slaat.</w:t>
            </w:r>
          </w:p>
        </w:tc>
        <w:tc>
          <w:tcPr>
            <w:tcW w:w="500" w:type="pct"/>
            <w:tcBorders>
              <w:top w:val="nil"/>
              <w:left w:val="nil"/>
              <w:bottom w:val="nil"/>
              <w:right w:val="nil"/>
            </w:tcBorders>
            <w:hideMark/>
          </w:tcPr>
          <w:p w14:paraId="251F5261"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3DA80BB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2657545" w14:textId="77777777" w:rsidTr="002E0941">
        <w:trPr>
          <w:tblCellSpacing w:w="15" w:type="dxa"/>
        </w:trPr>
        <w:tc>
          <w:tcPr>
            <w:tcW w:w="250" w:type="pct"/>
            <w:tcBorders>
              <w:top w:val="nil"/>
              <w:left w:val="nil"/>
              <w:bottom w:val="nil"/>
              <w:right w:val="nil"/>
            </w:tcBorders>
            <w:hideMark/>
          </w:tcPr>
          <w:p w14:paraId="3DADA43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8252C2" w14:textId="77777777" w:rsidR="002E0941" w:rsidRDefault="002E0941">
            <w:pPr>
              <w:rPr>
                <w:rFonts w:ascii="Calibri" w:hAnsi="Calibri" w:cs="Calibri"/>
                <w:sz w:val="22"/>
                <w:szCs w:val="22"/>
              </w:rPr>
            </w:pPr>
            <w:r>
              <w:rPr>
                <w:rFonts w:ascii="Calibri" w:hAnsi="Calibri" w:cs="Calibri"/>
                <w:sz w:val="22"/>
                <w:szCs w:val="22"/>
              </w:rPr>
              <w:t xml:space="preserve">- Kenmerk </w:t>
            </w:r>
          </w:p>
        </w:tc>
        <w:tc>
          <w:tcPr>
            <w:tcW w:w="2500" w:type="pct"/>
            <w:tcBorders>
              <w:top w:val="nil"/>
              <w:left w:val="nil"/>
              <w:bottom w:val="nil"/>
              <w:right w:val="nil"/>
            </w:tcBorders>
            <w:hideMark/>
          </w:tcPr>
          <w:p w14:paraId="27ADC8D3" w14:textId="77777777" w:rsidR="002E0941" w:rsidRDefault="002E0941">
            <w:pPr>
              <w:rPr>
                <w:rFonts w:ascii="Calibri" w:hAnsi="Calibri" w:cs="Calibri"/>
                <w:sz w:val="22"/>
                <w:szCs w:val="22"/>
              </w:rPr>
            </w:pPr>
            <w:r>
              <w:rPr>
                <w:rFonts w:ascii="Calibri" w:hAnsi="Calibri" w:cs="Calibri"/>
                <w:sz w:val="22"/>
                <w:szCs w:val="22"/>
              </w:rPr>
              <w:t>Identificeert uniek de zaak in een andere administratie.</w:t>
            </w:r>
          </w:p>
        </w:tc>
        <w:tc>
          <w:tcPr>
            <w:tcW w:w="500" w:type="pct"/>
            <w:tcBorders>
              <w:top w:val="nil"/>
              <w:left w:val="nil"/>
              <w:bottom w:val="nil"/>
              <w:right w:val="nil"/>
            </w:tcBorders>
            <w:hideMark/>
          </w:tcPr>
          <w:p w14:paraId="50FE1327"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3E31AA7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9F033F3" w14:textId="77777777" w:rsidTr="002E0941">
        <w:trPr>
          <w:tblCellSpacing w:w="15" w:type="dxa"/>
        </w:trPr>
        <w:tc>
          <w:tcPr>
            <w:tcW w:w="250" w:type="pct"/>
            <w:tcBorders>
              <w:top w:val="nil"/>
              <w:left w:val="nil"/>
              <w:bottom w:val="nil"/>
              <w:right w:val="nil"/>
            </w:tcBorders>
            <w:hideMark/>
          </w:tcPr>
          <w:p w14:paraId="595089F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C9C7E3" w14:textId="77777777" w:rsidR="002E0941" w:rsidRDefault="002E0941">
            <w:pPr>
              <w:rPr>
                <w:rFonts w:ascii="Calibri" w:hAnsi="Calibri" w:cs="Calibri"/>
                <w:sz w:val="22"/>
                <w:szCs w:val="22"/>
              </w:rPr>
            </w:pPr>
            <w:r>
              <w:rPr>
                <w:rFonts w:ascii="Calibri" w:hAnsi="Calibri" w:cs="Calibri"/>
                <w:sz w:val="22"/>
                <w:szCs w:val="22"/>
              </w:rPr>
              <w:t xml:space="preserve">Selectielijstklasse : </w:t>
            </w:r>
          </w:p>
        </w:tc>
        <w:tc>
          <w:tcPr>
            <w:tcW w:w="2500" w:type="pct"/>
            <w:tcBorders>
              <w:top w:val="nil"/>
              <w:left w:val="nil"/>
              <w:bottom w:val="nil"/>
              <w:right w:val="nil"/>
            </w:tcBorders>
            <w:hideMark/>
          </w:tcPr>
          <w:p w14:paraId="35060C4F" w14:textId="77777777" w:rsidR="002E0941" w:rsidRDefault="002E0941">
            <w:pPr>
              <w:rPr>
                <w:rFonts w:ascii="Calibri" w:hAnsi="Calibri" w:cs="Calibri"/>
                <w:sz w:val="22"/>
                <w:szCs w:val="22"/>
              </w:rPr>
            </w:pPr>
            <w:r>
              <w:rPr>
                <w:rFonts w:ascii="Calibri" w:hAnsi="Calibri" w:cs="Calibri"/>
                <w:sz w:val="22"/>
                <w:szCs w:val="22"/>
              </w:rPr>
              <w:t xml:space="preserve">De categorie in de gehanteerde Selectielijst Archiefbescheiden die, gezien het zaaktype en het resultaattype van de zaak, bepalend is voor het archiefregime van de zaak. </w:t>
            </w:r>
          </w:p>
        </w:tc>
        <w:tc>
          <w:tcPr>
            <w:tcW w:w="500" w:type="pct"/>
            <w:tcBorders>
              <w:top w:val="nil"/>
              <w:left w:val="nil"/>
              <w:bottom w:val="nil"/>
              <w:right w:val="nil"/>
            </w:tcBorders>
            <w:hideMark/>
          </w:tcPr>
          <w:p w14:paraId="4412F90F"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6E9946F"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2807132C" w14:textId="77777777" w:rsidTr="002E0941">
        <w:trPr>
          <w:tblCellSpacing w:w="15" w:type="dxa"/>
        </w:trPr>
        <w:tc>
          <w:tcPr>
            <w:tcW w:w="250" w:type="pct"/>
            <w:tcBorders>
              <w:top w:val="nil"/>
              <w:left w:val="nil"/>
              <w:bottom w:val="nil"/>
              <w:right w:val="nil"/>
            </w:tcBorders>
            <w:hideMark/>
          </w:tcPr>
          <w:p w14:paraId="3F05D20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5683AC" w14:textId="77777777" w:rsidR="002E0941" w:rsidRDefault="002E0941">
            <w:pPr>
              <w:rPr>
                <w:rFonts w:ascii="Calibri" w:hAnsi="Calibri" w:cs="Calibri"/>
                <w:sz w:val="22"/>
                <w:szCs w:val="22"/>
              </w:rPr>
            </w:pPr>
            <w:r>
              <w:rPr>
                <w:rFonts w:ascii="Calibri" w:hAnsi="Calibri" w:cs="Calibri"/>
                <w:sz w:val="22"/>
                <w:szCs w:val="22"/>
              </w:rPr>
              <w:t xml:space="preserve">- Selectielijst-omschrijving </w:t>
            </w:r>
          </w:p>
        </w:tc>
        <w:tc>
          <w:tcPr>
            <w:tcW w:w="2500" w:type="pct"/>
            <w:tcBorders>
              <w:top w:val="nil"/>
              <w:left w:val="nil"/>
              <w:bottom w:val="nil"/>
              <w:right w:val="nil"/>
            </w:tcBorders>
            <w:hideMark/>
          </w:tcPr>
          <w:p w14:paraId="5B063B5E" w14:textId="77777777" w:rsidR="002E0941" w:rsidRDefault="002E0941">
            <w:pPr>
              <w:rPr>
                <w:rFonts w:ascii="Calibri" w:hAnsi="Calibri" w:cs="Calibri"/>
                <w:sz w:val="22"/>
                <w:szCs w:val="22"/>
              </w:rPr>
            </w:pPr>
            <w:r>
              <w:rPr>
                <w:rFonts w:ascii="Calibri" w:hAnsi="Calibri" w:cs="Calibri"/>
                <w:sz w:val="22"/>
                <w:szCs w:val="22"/>
              </w:rPr>
              <w:t xml:space="preserve">Benaming en versie-aanduiding van de selectielijst archiefbescheiden die geldend is voor (archivering van) de zaak. </w:t>
            </w:r>
          </w:p>
        </w:tc>
        <w:tc>
          <w:tcPr>
            <w:tcW w:w="500" w:type="pct"/>
            <w:tcBorders>
              <w:top w:val="nil"/>
              <w:left w:val="nil"/>
              <w:bottom w:val="nil"/>
              <w:right w:val="nil"/>
            </w:tcBorders>
            <w:hideMark/>
          </w:tcPr>
          <w:p w14:paraId="192075D8"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D559A2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B34819E" w14:textId="77777777" w:rsidTr="002E0941">
        <w:trPr>
          <w:tblCellSpacing w:w="15" w:type="dxa"/>
        </w:trPr>
        <w:tc>
          <w:tcPr>
            <w:tcW w:w="250" w:type="pct"/>
            <w:tcBorders>
              <w:top w:val="nil"/>
              <w:left w:val="nil"/>
              <w:bottom w:val="nil"/>
              <w:right w:val="nil"/>
            </w:tcBorders>
            <w:hideMark/>
          </w:tcPr>
          <w:p w14:paraId="32774C6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BA3DCB" w14:textId="77777777" w:rsidR="002E0941" w:rsidRDefault="002E0941">
            <w:pPr>
              <w:rPr>
                <w:rFonts w:ascii="Calibri" w:hAnsi="Calibri" w:cs="Calibri"/>
                <w:sz w:val="22"/>
                <w:szCs w:val="22"/>
              </w:rPr>
            </w:pPr>
            <w:r>
              <w:rPr>
                <w:rFonts w:ascii="Calibri" w:hAnsi="Calibri" w:cs="Calibri"/>
                <w:sz w:val="22"/>
                <w:szCs w:val="22"/>
              </w:rPr>
              <w:t xml:space="preserve">- Nummer klasse </w:t>
            </w:r>
          </w:p>
        </w:tc>
        <w:tc>
          <w:tcPr>
            <w:tcW w:w="2500" w:type="pct"/>
            <w:tcBorders>
              <w:top w:val="nil"/>
              <w:left w:val="nil"/>
              <w:bottom w:val="nil"/>
              <w:right w:val="nil"/>
            </w:tcBorders>
            <w:hideMark/>
          </w:tcPr>
          <w:p w14:paraId="74E167B0" w14:textId="77777777" w:rsidR="002E0941" w:rsidRDefault="002E0941">
            <w:pPr>
              <w:rPr>
                <w:rFonts w:ascii="Calibri" w:hAnsi="Calibri" w:cs="Calibri"/>
                <w:sz w:val="22"/>
                <w:szCs w:val="22"/>
              </w:rPr>
            </w:pPr>
            <w:r>
              <w:rPr>
                <w:rFonts w:ascii="Calibri" w:hAnsi="Calibri" w:cs="Calibri"/>
                <w:sz w:val="22"/>
                <w:szCs w:val="22"/>
              </w:rPr>
              <w:t xml:space="preserve">De aanduiding van een unieke vermelding van waarderingskenmerken in de Selectielijst Archiefbescheiden. </w:t>
            </w:r>
          </w:p>
        </w:tc>
        <w:tc>
          <w:tcPr>
            <w:tcW w:w="500" w:type="pct"/>
            <w:tcBorders>
              <w:top w:val="nil"/>
              <w:left w:val="nil"/>
              <w:bottom w:val="nil"/>
              <w:right w:val="nil"/>
            </w:tcBorders>
            <w:hideMark/>
          </w:tcPr>
          <w:p w14:paraId="0653CE11"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581510D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3EE4206" w14:textId="77777777" w:rsidTr="002E0941">
        <w:trPr>
          <w:tblCellSpacing w:w="15" w:type="dxa"/>
        </w:trPr>
        <w:tc>
          <w:tcPr>
            <w:tcW w:w="250" w:type="pct"/>
            <w:tcBorders>
              <w:top w:val="nil"/>
              <w:left w:val="nil"/>
              <w:bottom w:val="nil"/>
              <w:right w:val="nil"/>
            </w:tcBorders>
            <w:hideMark/>
          </w:tcPr>
          <w:p w14:paraId="685D5EF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1212E2" w14:textId="77777777" w:rsidR="002E0941" w:rsidRDefault="002E0941">
            <w:pPr>
              <w:rPr>
                <w:rFonts w:ascii="Calibri" w:hAnsi="Calibri" w:cs="Calibri"/>
                <w:sz w:val="22"/>
                <w:szCs w:val="22"/>
              </w:rPr>
            </w:pPr>
            <w:r>
              <w:rPr>
                <w:rFonts w:ascii="Calibri" w:hAnsi="Calibri" w:cs="Calibri"/>
                <w:sz w:val="22"/>
                <w:szCs w:val="22"/>
              </w:rPr>
              <w:t xml:space="preserve">Gerelateerde externe zaak : </w:t>
            </w:r>
          </w:p>
        </w:tc>
        <w:tc>
          <w:tcPr>
            <w:tcW w:w="2500" w:type="pct"/>
            <w:tcBorders>
              <w:top w:val="nil"/>
              <w:left w:val="nil"/>
              <w:bottom w:val="nil"/>
              <w:right w:val="nil"/>
            </w:tcBorders>
            <w:hideMark/>
          </w:tcPr>
          <w:p w14:paraId="0D6B556D" w14:textId="77777777" w:rsidR="002E0941" w:rsidRDefault="002E0941">
            <w:pPr>
              <w:rPr>
                <w:rFonts w:ascii="Calibri" w:hAnsi="Calibri" w:cs="Calibri"/>
                <w:sz w:val="22"/>
                <w:szCs w:val="22"/>
              </w:rPr>
            </w:pPr>
            <w:r>
              <w:rPr>
                <w:rFonts w:ascii="Calibri" w:hAnsi="Calibri" w:cs="Calibri"/>
                <w:sz w:val="22"/>
                <w:szCs w:val="22"/>
              </w:rPr>
              <w:t xml:space="preserve">Een ZAAK bij een andere organisatie waarin een bijdrage geleverd wordt aan het bereiken van de uitkomst van de onderhanden ZAAK. </w:t>
            </w:r>
          </w:p>
        </w:tc>
        <w:tc>
          <w:tcPr>
            <w:tcW w:w="500" w:type="pct"/>
            <w:tcBorders>
              <w:top w:val="nil"/>
              <w:left w:val="nil"/>
              <w:bottom w:val="nil"/>
              <w:right w:val="nil"/>
            </w:tcBorders>
            <w:hideMark/>
          </w:tcPr>
          <w:p w14:paraId="69B8EA98"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760CCBAA"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48FB4AF5" w14:textId="77777777" w:rsidTr="002E0941">
        <w:trPr>
          <w:tblCellSpacing w:w="15" w:type="dxa"/>
        </w:trPr>
        <w:tc>
          <w:tcPr>
            <w:tcW w:w="250" w:type="pct"/>
            <w:tcBorders>
              <w:top w:val="nil"/>
              <w:left w:val="nil"/>
              <w:bottom w:val="nil"/>
              <w:right w:val="nil"/>
            </w:tcBorders>
            <w:hideMark/>
          </w:tcPr>
          <w:p w14:paraId="4667D76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8BEF0CC" w14:textId="77777777" w:rsidR="002E0941" w:rsidRDefault="002E0941">
            <w:pPr>
              <w:rPr>
                <w:rFonts w:ascii="Calibri" w:hAnsi="Calibri" w:cs="Calibri"/>
                <w:sz w:val="22"/>
                <w:szCs w:val="22"/>
              </w:rPr>
            </w:pPr>
            <w:r>
              <w:rPr>
                <w:rFonts w:ascii="Calibri" w:hAnsi="Calibri" w:cs="Calibri"/>
                <w:sz w:val="22"/>
                <w:szCs w:val="22"/>
              </w:rPr>
              <w:t xml:space="preserve">- Aanvraagdatum </w:t>
            </w:r>
          </w:p>
        </w:tc>
        <w:tc>
          <w:tcPr>
            <w:tcW w:w="2500" w:type="pct"/>
            <w:tcBorders>
              <w:top w:val="nil"/>
              <w:left w:val="nil"/>
              <w:bottom w:val="nil"/>
              <w:right w:val="nil"/>
            </w:tcBorders>
            <w:hideMark/>
          </w:tcPr>
          <w:p w14:paraId="702870F0" w14:textId="77777777" w:rsidR="002E0941" w:rsidRDefault="002E0941">
            <w:pPr>
              <w:rPr>
                <w:rFonts w:ascii="Calibri" w:hAnsi="Calibri" w:cs="Calibri"/>
                <w:sz w:val="22"/>
                <w:szCs w:val="22"/>
              </w:rPr>
            </w:pPr>
            <w:r>
              <w:rPr>
                <w:rFonts w:ascii="Calibri" w:hAnsi="Calibri" w:cs="Calibri"/>
                <w:sz w:val="22"/>
                <w:szCs w:val="22"/>
              </w:rPr>
              <w:t xml:space="preserve">De datum waarop verzocht is om de behandeling van de gerelateerde ZAAK uit te gaan voeren. </w:t>
            </w:r>
          </w:p>
        </w:tc>
        <w:tc>
          <w:tcPr>
            <w:tcW w:w="500" w:type="pct"/>
            <w:tcBorders>
              <w:top w:val="nil"/>
              <w:left w:val="nil"/>
              <w:bottom w:val="nil"/>
              <w:right w:val="nil"/>
            </w:tcBorders>
            <w:hideMark/>
          </w:tcPr>
          <w:p w14:paraId="5A81952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844F86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C674971" w14:textId="77777777" w:rsidTr="002E0941">
        <w:trPr>
          <w:tblCellSpacing w:w="15" w:type="dxa"/>
        </w:trPr>
        <w:tc>
          <w:tcPr>
            <w:tcW w:w="250" w:type="pct"/>
            <w:tcBorders>
              <w:top w:val="nil"/>
              <w:left w:val="nil"/>
              <w:bottom w:val="nil"/>
              <w:right w:val="nil"/>
            </w:tcBorders>
            <w:hideMark/>
          </w:tcPr>
          <w:p w14:paraId="6B777F4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25AC4AC" w14:textId="77777777" w:rsidR="002E0941" w:rsidRDefault="002E0941">
            <w:pPr>
              <w:rPr>
                <w:rFonts w:ascii="Calibri" w:hAnsi="Calibri" w:cs="Calibri"/>
                <w:sz w:val="22"/>
                <w:szCs w:val="22"/>
              </w:rPr>
            </w:pPr>
            <w:r>
              <w:rPr>
                <w:rFonts w:ascii="Calibri" w:hAnsi="Calibri" w:cs="Calibri"/>
                <w:sz w:val="22"/>
                <w:szCs w:val="22"/>
              </w:rPr>
              <w:t xml:space="preserve">- Aard relatie </w:t>
            </w:r>
          </w:p>
        </w:tc>
        <w:tc>
          <w:tcPr>
            <w:tcW w:w="2500" w:type="pct"/>
            <w:tcBorders>
              <w:top w:val="nil"/>
              <w:left w:val="nil"/>
              <w:bottom w:val="nil"/>
              <w:right w:val="nil"/>
            </w:tcBorders>
            <w:hideMark/>
          </w:tcPr>
          <w:p w14:paraId="4F37DA51" w14:textId="77777777" w:rsidR="002E0941" w:rsidRDefault="002E0941">
            <w:pPr>
              <w:rPr>
                <w:rFonts w:ascii="Calibri" w:hAnsi="Calibri" w:cs="Calibri"/>
                <w:sz w:val="22"/>
                <w:szCs w:val="22"/>
              </w:rPr>
            </w:pPr>
            <w:r>
              <w:rPr>
                <w:rFonts w:ascii="Calibri" w:hAnsi="Calibri" w:cs="Calibri"/>
                <w:sz w:val="22"/>
                <w:szCs w:val="22"/>
              </w:rPr>
              <w:t>Aanduiding van de rol van de gerelateerde zaak ten aanzien van de onderhanden ZAAK</w:t>
            </w:r>
          </w:p>
        </w:tc>
        <w:tc>
          <w:tcPr>
            <w:tcW w:w="500" w:type="pct"/>
            <w:tcBorders>
              <w:top w:val="nil"/>
              <w:left w:val="nil"/>
              <w:bottom w:val="nil"/>
              <w:right w:val="nil"/>
            </w:tcBorders>
            <w:hideMark/>
          </w:tcPr>
          <w:p w14:paraId="2CBF3B7B" w14:textId="77777777" w:rsidR="002E0941" w:rsidRDefault="002E0941">
            <w:pPr>
              <w:rPr>
                <w:rFonts w:ascii="Calibri" w:hAnsi="Calibri" w:cs="Calibri"/>
                <w:sz w:val="22"/>
                <w:szCs w:val="22"/>
              </w:rPr>
            </w:pPr>
            <w:r>
              <w:rPr>
                <w:rFonts w:ascii="Calibri" w:hAnsi="Calibri" w:cs="Calibri"/>
                <w:sz w:val="22"/>
                <w:szCs w:val="22"/>
              </w:rPr>
              <w:t xml:space="preserve">aardExterneRelatie </w:t>
            </w:r>
          </w:p>
        </w:tc>
        <w:tc>
          <w:tcPr>
            <w:tcW w:w="500" w:type="pct"/>
            <w:tcBorders>
              <w:top w:val="nil"/>
              <w:left w:val="nil"/>
              <w:bottom w:val="nil"/>
              <w:right w:val="nil"/>
            </w:tcBorders>
            <w:hideMark/>
          </w:tcPr>
          <w:p w14:paraId="3F59A04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694069C" w14:textId="77777777" w:rsidTr="002E0941">
        <w:trPr>
          <w:tblCellSpacing w:w="15" w:type="dxa"/>
        </w:trPr>
        <w:tc>
          <w:tcPr>
            <w:tcW w:w="250" w:type="pct"/>
            <w:tcBorders>
              <w:top w:val="nil"/>
              <w:left w:val="nil"/>
              <w:bottom w:val="nil"/>
              <w:right w:val="nil"/>
            </w:tcBorders>
            <w:hideMark/>
          </w:tcPr>
          <w:p w14:paraId="517958F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57626F" w14:textId="77777777" w:rsidR="002E0941" w:rsidRDefault="002E0941">
            <w:pPr>
              <w:rPr>
                <w:rFonts w:ascii="Calibri" w:hAnsi="Calibri" w:cs="Calibri"/>
                <w:sz w:val="22"/>
                <w:szCs w:val="22"/>
              </w:rPr>
            </w:pPr>
            <w:r>
              <w:rPr>
                <w:rFonts w:ascii="Calibri" w:hAnsi="Calibri" w:cs="Calibri"/>
                <w:sz w:val="22"/>
                <w:szCs w:val="22"/>
              </w:rPr>
              <w:t xml:space="preserve">- Datum status gezet </w:t>
            </w:r>
          </w:p>
        </w:tc>
        <w:tc>
          <w:tcPr>
            <w:tcW w:w="2500" w:type="pct"/>
            <w:tcBorders>
              <w:top w:val="nil"/>
              <w:left w:val="nil"/>
              <w:bottom w:val="nil"/>
              <w:right w:val="nil"/>
            </w:tcBorders>
            <w:hideMark/>
          </w:tcPr>
          <w:p w14:paraId="2E682094" w14:textId="77777777" w:rsidR="002E0941" w:rsidRDefault="002E0941">
            <w:pPr>
              <w:rPr>
                <w:rFonts w:ascii="Calibri" w:hAnsi="Calibri" w:cs="Calibri"/>
                <w:sz w:val="22"/>
                <w:szCs w:val="22"/>
              </w:rPr>
            </w:pPr>
            <w:r>
              <w:rPr>
                <w:rFonts w:ascii="Calibri" w:hAnsi="Calibri" w:cs="Calibri"/>
                <w:sz w:val="22"/>
                <w:szCs w:val="22"/>
              </w:rPr>
              <w:t>De datum waarop de gerelateerde ZAAK de laatst bekende status heeft verkregen.</w:t>
            </w:r>
          </w:p>
        </w:tc>
        <w:tc>
          <w:tcPr>
            <w:tcW w:w="500" w:type="pct"/>
            <w:tcBorders>
              <w:top w:val="nil"/>
              <w:left w:val="nil"/>
              <w:bottom w:val="nil"/>
              <w:right w:val="nil"/>
            </w:tcBorders>
            <w:hideMark/>
          </w:tcPr>
          <w:p w14:paraId="6BB6A8F3" w14:textId="77777777" w:rsidR="002E0941" w:rsidRDefault="002E0941">
            <w:pPr>
              <w:rPr>
                <w:rFonts w:ascii="Calibri" w:hAnsi="Calibri" w:cs="Calibri"/>
                <w:sz w:val="22"/>
                <w:szCs w:val="22"/>
              </w:rPr>
            </w:pPr>
            <w:r>
              <w:rPr>
                <w:rFonts w:ascii="Calibri" w:hAnsi="Calibri" w:cs="Calibri"/>
                <w:sz w:val="22"/>
                <w:szCs w:val="22"/>
              </w:rPr>
              <w:t xml:space="preserve">DT </w:t>
            </w:r>
          </w:p>
        </w:tc>
        <w:tc>
          <w:tcPr>
            <w:tcW w:w="500" w:type="pct"/>
            <w:tcBorders>
              <w:top w:val="nil"/>
              <w:left w:val="nil"/>
              <w:bottom w:val="nil"/>
              <w:right w:val="nil"/>
            </w:tcBorders>
            <w:hideMark/>
          </w:tcPr>
          <w:p w14:paraId="597C74A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9C01D45" w14:textId="77777777" w:rsidTr="002E0941">
        <w:trPr>
          <w:tblCellSpacing w:w="15" w:type="dxa"/>
        </w:trPr>
        <w:tc>
          <w:tcPr>
            <w:tcW w:w="250" w:type="pct"/>
            <w:tcBorders>
              <w:top w:val="nil"/>
              <w:left w:val="nil"/>
              <w:bottom w:val="nil"/>
              <w:right w:val="nil"/>
            </w:tcBorders>
            <w:hideMark/>
          </w:tcPr>
          <w:p w14:paraId="47CE3D4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11A5E2" w14:textId="77777777" w:rsidR="002E0941" w:rsidRDefault="002E0941">
            <w:pPr>
              <w:rPr>
                <w:rFonts w:ascii="Calibri" w:hAnsi="Calibri" w:cs="Calibri"/>
                <w:sz w:val="22"/>
                <w:szCs w:val="22"/>
              </w:rPr>
            </w:pPr>
            <w:r>
              <w:rPr>
                <w:rFonts w:ascii="Calibri" w:hAnsi="Calibri" w:cs="Calibri"/>
                <w:sz w:val="22"/>
                <w:szCs w:val="22"/>
              </w:rPr>
              <w:t xml:space="preserve">- Einddatum </w:t>
            </w:r>
          </w:p>
        </w:tc>
        <w:tc>
          <w:tcPr>
            <w:tcW w:w="2500" w:type="pct"/>
            <w:tcBorders>
              <w:top w:val="nil"/>
              <w:left w:val="nil"/>
              <w:bottom w:val="nil"/>
              <w:right w:val="nil"/>
            </w:tcBorders>
            <w:hideMark/>
          </w:tcPr>
          <w:p w14:paraId="1615A7D2" w14:textId="77777777" w:rsidR="002E0941" w:rsidRDefault="002E0941">
            <w:pPr>
              <w:rPr>
                <w:rFonts w:ascii="Calibri" w:hAnsi="Calibri" w:cs="Calibri"/>
                <w:sz w:val="22"/>
                <w:szCs w:val="22"/>
              </w:rPr>
            </w:pPr>
            <w:r>
              <w:rPr>
                <w:rFonts w:ascii="Calibri" w:hAnsi="Calibri" w:cs="Calibri"/>
                <w:sz w:val="22"/>
                <w:szCs w:val="22"/>
              </w:rPr>
              <w:t>De datum waarop de uitvoering van de gerelateerde ZAAK afgerond is.</w:t>
            </w:r>
          </w:p>
        </w:tc>
        <w:tc>
          <w:tcPr>
            <w:tcW w:w="500" w:type="pct"/>
            <w:tcBorders>
              <w:top w:val="nil"/>
              <w:left w:val="nil"/>
              <w:bottom w:val="nil"/>
              <w:right w:val="nil"/>
            </w:tcBorders>
            <w:hideMark/>
          </w:tcPr>
          <w:p w14:paraId="57D3D92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53EEAB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FEA7BE4" w14:textId="77777777" w:rsidTr="002E0941">
        <w:trPr>
          <w:tblCellSpacing w:w="15" w:type="dxa"/>
        </w:trPr>
        <w:tc>
          <w:tcPr>
            <w:tcW w:w="250" w:type="pct"/>
            <w:tcBorders>
              <w:top w:val="nil"/>
              <w:left w:val="nil"/>
              <w:bottom w:val="nil"/>
              <w:right w:val="nil"/>
            </w:tcBorders>
            <w:hideMark/>
          </w:tcPr>
          <w:p w14:paraId="2A2F93F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4D4C63" w14:textId="77777777" w:rsidR="002E0941" w:rsidRDefault="002E0941">
            <w:pPr>
              <w:rPr>
                <w:rFonts w:ascii="Calibri" w:hAnsi="Calibri" w:cs="Calibri"/>
                <w:sz w:val="22"/>
                <w:szCs w:val="22"/>
              </w:rPr>
            </w:pPr>
            <w:r>
              <w:rPr>
                <w:rFonts w:ascii="Calibri" w:hAnsi="Calibri" w:cs="Calibri"/>
                <w:sz w:val="22"/>
                <w:szCs w:val="22"/>
              </w:rPr>
              <w:t xml:space="preserve">- Resultaatomschrijving </w:t>
            </w:r>
          </w:p>
        </w:tc>
        <w:tc>
          <w:tcPr>
            <w:tcW w:w="2500" w:type="pct"/>
            <w:tcBorders>
              <w:top w:val="nil"/>
              <w:left w:val="nil"/>
              <w:bottom w:val="nil"/>
              <w:right w:val="nil"/>
            </w:tcBorders>
            <w:hideMark/>
          </w:tcPr>
          <w:p w14:paraId="76787F5A" w14:textId="77777777" w:rsidR="002E0941" w:rsidRDefault="002E0941">
            <w:pPr>
              <w:rPr>
                <w:rFonts w:ascii="Calibri" w:hAnsi="Calibri" w:cs="Calibri"/>
                <w:sz w:val="22"/>
                <w:szCs w:val="22"/>
              </w:rPr>
            </w:pPr>
            <w:r>
              <w:rPr>
                <w:rFonts w:ascii="Calibri" w:hAnsi="Calibri" w:cs="Calibri"/>
                <w:sz w:val="22"/>
                <w:szCs w:val="22"/>
              </w:rPr>
              <w:t>Een korte omschrijving wat het resultaat van de gerelateerde ZAAK inhoudt.</w:t>
            </w:r>
          </w:p>
        </w:tc>
        <w:tc>
          <w:tcPr>
            <w:tcW w:w="500" w:type="pct"/>
            <w:tcBorders>
              <w:top w:val="nil"/>
              <w:left w:val="nil"/>
              <w:bottom w:val="nil"/>
              <w:right w:val="nil"/>
            </w:tcBorders>
            <w:hideMark/>
          </w:tcPr>
          <w:p w14:paraId="07BA969C"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C309C5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059C211" w14:textId="77777777" w:rsidTr="002E0941">
        <w:trPr>
          <w:tblCellSpacing w:w="15" w:type="dxa"/>
        </w:trPr>
        <w:tc>
          <w:tcPr>
            <w:tcW w:w="250" w:type="pct"/>
            <w:tcBorders>
              <w:top w:val="nil"/>
              <w:left w:val="nil"/>
              <w:bottom w:val="nil"/>
              <w:right w:val="nil"/>
            </w:tcBorders>
            <w:hideMark/>
          </w:tcPr>
          <w:p w14:paraId="319F9BD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2A61EB" w14:textId="77777777" w:rsidR="002E0941" w:rsidRDefault="002E0941">
            <w:pPr>
              <w:rPr>
                <w:rFonts w:ascii="Calibri" w:hAnsi="Calibri" w:cs="Calibri"/>
                <w:sz w:val="22"/>
                <w:szCs w:val="22"/>
              </w:rPr>
            </w:pPr>
            <w:r>
              <w:rPr>
                <w:rFonts w:ascii="Calibri" w:hAnsi="Calibri" w:cs="Calibri"/>
                <w:sz w:val="22"/>
                <w:szCs w:val="22"/>
              </w:rPr>
              <w:t xml:space="preserve">- Startdatum </w:t>
            </w:r>
          </w:p>
        </w:tc>
        <w:tc>
          <w:tcPr>
            <w:tcW w:w="2500" w:type="pct"/>
            <w:tcBorders>
              <w:top w:val="nil"/>
              <w:left w:val="nil"/>
              <w:bottom w:val="nil"/>
              <w:right w:val="nil"/>
            </w:tcBorders>
            <w:hideMark/>
          </w:tcPr>
          <w:p w14:paraId="1BFB53E8" w14:textId="77777777" w:rsidR="002E0941" w:rsidRDefault="002E0941">
            <w:pPr>
              <w:rPr>
                <w:rFonts w:ascii="Calibri" w:hAnsi="Calibri" w:cs="Calibri"/>
                <w:sz w:val="22"/>
                <w:szCs w:val="22"/>
              </w:rPr>
            </w:pPr>
            <w:r>
              <w:rPr>
                <w:rFonts w:ascii="Calibri" w:hAnsi="Calibri" w:cs="Calibri"/>
                <w:sz w:val="22"/>
                <w:szCs w:val="22"/>
              </w:rPr>
              <w:t>De datum waarop met de uitvoering van de gerelateerde ZAAK is gestart</w:t>
            </w:r>
          </w:p>
        </w:tc>
        <w:tc>
          <w:tcPr>
            <w:tcW w:w="500" w:type="pct"/>
            <w:tcBorders>
              <w:top w:val="nil"/>
              <w:left w:val="nil"/>
              <w:bottom w:val="nil"/>
              <w:right w:val="nil"/>
            </w:tcBorders>
            <w:hideMark/>
          </w:tcPr>
          <w:p w14:paraId="13CEB577"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C1442F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4EEE994" w14:textId="77777777" w:rsidTr="002E0941">
        <w:trPr>
          <w:tblCellSpacing w:w="15" w:type="dxa"/>
        </w:trPr>
        <w:tc>
          <w:tcPr>
            <w:tcW w:w="250" w:type="pct"/>
            <w:tcBorders>
              <w:top w:val="nil"/>
              <w:left w:val="nil"/>
              <w:bottom w:val="nil"/>
              <w:right w:val="nil"/>
            </w:tcBorders>
            <w:hideMark/>
          </w:tcPr>
          <w:p w14:paraId="7E76D2D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82E1E3" w14:textId="77777777" w:rsidR="002E0941" w:rsidRDefault="002E0941">
            <w:pPr>
              <w:rPr>
                <w:rFonts w:ascii="Calibri" w:hAnsi="Calibri" w:cs="Calibri"/>
                <w:sz w:val="22"/>
                <w:szCs w:val="22"/>
              </w:rPr>
            </w:pPr>
            <w:r>
              <w:rPr>
                <w:rFonts w:ascii="Calibri" w:hAnsi="Calibri" w:cs="Calibri"/>
                <w:sz w:val="22"/>
                <w:szCs w:val="22"/>
              </w:rPr>
              <w:t xml:space="preserve">- Status-omschrijving generiek </w:t>
            </w:r>
          </w:p>
        </w:tc>
        <w:tc>
          <w:tcPr>
            <w:tcW w:w="2500" w:type="pct"/>
            <w:tcBorders>
              <w:top w:val="nil"/>
              <w:left w:val="nil"/>
              <w:bottom w:val="nil"/>
              <w:right w:val="nil"/>
            </w:tcBorders>
            <w:hideMark/>
          </w:tcPr>
          <w:p w14:paraId="4B209768" w14:textId="77777777" w:rsidR="002E0941" w:rsidRDefault="002E0941">
            <w:pPr>
              <w:rPr>
                <w:rFonts w:ascii="Calibri" w:hAnsi="Calibri" w:cs="Calibri"/>
                <w:sz w:val="22"/>
                <w:szCs w:val="22"/>
              </w:rPr>
            </w:pPr>
            <w:r>
              <w:rPr>
                <w:rFonts w:ascii="Calibri" w:hAnsi="Calibri" w:cs="Calibri"/>
                <w:sz w:val="22"/>
                <w:szCs w:val="22"/>
              </w:rPr>
              <w:t xml:space="preserve">Algemeen gehanteerde omschrijving van de aard van de laatst bekende status van de gerelateerde ZAAK. </w:t>
            </w:r>
          </w:p>
        </w:tc>
        <w:tc>
          <w:tcPr>
            <w:tcW w:w="500" w:type="pct"/>
            <w:tcBorders>
              <w:top w:val="nil"/>
              <w:left w:val="nil"/>
              <w:bottom w:val="nil"/>
              <w:right w:val="nil"/>
            </w:tcBorders>
            <w:hideMark/>
          </w:tcPr>
          <w:p w14:paraId="3C5D57BC"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3FB90C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574F11D" w14:textId="77777777" w:rsidTr="002E0941">
        <w:trPr>
          <w:tblCellSpacing w:w="15" w:type="dxa"/>
        </w:trPr>
        <w:tc>
          <w:tcPr>
            <w:tcW w:w="250" w:type="pct"/>
            <w:tcBorders>
              <w:top w:val="nil"/>
              <w:left w:val="nil"/>
              <w:bottom w:val="nil"/>
              <w:right w:val="nil"/>
            </w:tcBorders>
            <w:hideMark/>
          </w:tcPr>
          <w:p w14:paraId="1C83BC3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D76D16" w14:textId="77777777" w:rsidR="002E0941" w:rsidRDefault="002E0941">
            <w:pPr>
              <w:rPr>
                <w:rFonts w:ascii="Calibri" w:hAnsi="Calibri" w:cs="Calibri"/>
                <w:sz w:val="22"/>
                <w:szCs w:val="22"/>
              </w:rPr>
            </w:pPr>
            <w:r>
              <w:rPr>
                <w:rFonts w:ascii="Calibri" w:hAnsi="Calibri" w:cs="Calibri"/>
                <w:sz w:val="22"/>
                <w:szCs w:val="22"/>
              </w:rPr>
              <w:t xml:space="preserve">- Verantwoordelijke organisatie </w:t>
            </w:r>
          </w:p>
        </w:tc>
        <w:tc>
          <w:tcPr>
            <w:tcW w:w="2500" w:type="pct"/>
            <w:tcBorders>
              <w:top w:val="nil"/>
              <w:left w:val="nil"/>
              <w:bottom w:val="nil"/>
              <w:right w:val="nil"/>
            </w:tcBorders>
            <w:hideMark/>
          </w:tcPr>
          <w:p w14:paraId="57808AD4" w14:textId="77777777" w:rsidR="002E0941" w:rsidRDefault="002E0941">
            <w:pPr>
              <w:rPr>
                <w:rFonts w:ascii="Calibri" w:hAnsi="Calibri" w:cs="Calibri"/>
                <w:sz w:val="22"/>
                <w:szCs w:val="22"/>
              </w:rPr>
            </w:pPr>
            <w:r>
              <w:rPr>
                <w:rFonts w:ascii="Calibri" w:hAnsi="Calibri" w:cs="Calibri"/>
                <w:sz w:val="22"/>
                <w:szCs w:val="22"/>
              </w:rPr>
              <w:t xml:space="preserve">Het RSIN van de organisatie die verantwoordelijk is voor de behandeling van de gerelateerde ZAAK. </w:t>
            </w:r>
          </w:p>
        </w:tc>
        <w:tc>
          <w:tcPr>
            <w:tcW w:w="500" w:type="pct"/>
            <w:tcBorders>
              <w:top w:val="nil"/>
              <w:left w:val="nil"/>
              <w:bottom w:val="nil"/>
              <w:right w:val="nil"/>
            </w:tcBorders>
            <w:hideMark/>
          </w:tcPr>
          <w:p w14:paraId="795ADCCD" w14:textId="77777777" w:rsidR="002E0941" w:rsidRDefault="002E0941">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2DD592F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BAB17A3" w14:textId="77777777" w:rsidTr="002E0941">
        <w:trPr>
          <w:tblCellSpacing w:w="15" w:type="dxa"/>
        </w:trPr>
        <w:tc>
          <w:tcPr>
            <w:tcW w:w="250" w:type="pct"/>
            <w:tcBorders>
              <w:top w:val="nil"/>
              <w:left w:val="nil"/>
              <w:bottom w:val="nil"/>
              <w:right w:val="nil"/>
            </w:tcBorders>
            <w:hideMark/>
          </w:tcPr>
          <w:p w14:paraId="2252D36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84152A" w14:textId="77777777" w:rsidR="002E0941" w:rsidRDefault="002E0941">
            <w:pPr>
              <w:rPr>
                <w:rFonts w:ascii="Calibri" w:hAnsi="Calibri" w:cs="Calibri"/>
                <w:sz w:val="22"/>
                <w:szCs w:val="22"/>
              </w:rPr>
            </w:pPr>
            <w:r>
              <w:rPr>
                <w:rFonts w:ascii="Calibri" w:hAnsi="Calibri" w:cs="Calibri"/>
                <w:sz w:val="22"/>
                <w:szCs w:val="22"/>
              </w:rPr>
              <w:t xml:space="preserve">- Zaakidentificatie </w:t>
            </w:r>
          </w:p>
        </w:tc>
        <w:tc>
          <w:tcPr>
            <w:tcW w:w="2500" w:type="pct"/>
            <w:tcBorders>
              <w:top w:val="nil"/>
              <w:left w:val="nil"/>
              <w:bottom w:val="nil"/>
              <w:right w:val="nil"/>
            </w:tcBorders>
            <w:hideMark/>
          </w:tcPr>
          <w:p w14:paraId="0C2CDFCD" w14:textId="77777777" w:rsidR="002E0941" w:rsidRDefault="002E0941">
            <w:pPr>
              <w:rPr>
                <w:rFonts w:ascii="Calibri" w:hAnsi="Calibri" w:cs="Calibri"/>
                <w:sz w:val="22"/>
                <w:szCs w:val="22"/>
              </w:rPr>
            </w:pPr>
            <w:r>
              <w:rPr>
                <w:rFonts w:ascii="Calibri" w:hAnsi="Calibri" w:cs="Calibri"/>
                <w:sz w:val="22"/>
                <w:szCs w:val="22"/>
              </w:rPr>
              <w:t>De unieke identificatie van de gerelateerde ZAAK.</w:t>
            </w:r>
          </w:p>
        </w:tc>
        <w:tc>
          <w:tcPr>
            <w:tcW w:w="500" w:type="pct"/>
            <w:tcBorders>
              <w:top w:val="nil"/>
              <w:left w:val="nil"/>
              <w:bottom w:val="nil"/>
              <w:right w:val="nil"/>
            </w:tcBorders>
            <w:hideMark/>
          </w:tcPr>
          <w:p w14:paraId="30927265"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7D3B6BF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A657086" w14:textId="77777777" w:rsidTr="002E0941">
        <w:trPr>
          <w:tblCellSpacing w:w="15" w:type="dxa"/>
        </w:trPr>
        <w:tc>
          <w:tcPr>
            <w:tcW w:w="250" w:type="pct"/>
            <w:tcBorders>
              <w:top w:val="nil"/>
              <w:left w:val="nil"/>
              <w:bottom w:val="nil"/>
              <w:right w:val="nil"/>
            </w:tcBorders>
            <w:hideMark/>
          </w:tcPr>
          <w:p w14:paraId="1DB6A7C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34E3B02" w14:textId="77777777" w:rsidR="002E0941" w:rsidRDefault="002E0941">
            <w:pPr>
              <w:rPr>
                <w:rFonts w:ascii="Calibri" w:hAnsi="Calibri" w:cs="Calibri"/>
                <w:sz w:val="22"/>
                <w:szCs w:val="22"/>
              </w:rPr>
            </w:pPr>
            <w:r>
              <w:rPr>
                <w:rFonts w:ascii="Calibri" w:hAnsi="Calibri" w:cs="Calibri"/>
                <w:sz w:val="22"/>
                <w:szCs w:val="22"/>
              </w:rPr>
              <w:t xml:space="preserve">- Zaaktype-omschrijving generiek </w:t>
            </w:r>
          </w:p>
        </w:tc>
        <w:tc>
          <w:tcPr>
            <w:tcW w:w="2500" w:type="pct"/>
            <w:tcBorders>
              <w:top w:val="nil"/>
              <w:left w:val="nil"/>
              <w:bottom w:val="nil"/>
              <w:right w:val="nil"/>
            </w:tcBorders>
            <w:hideMark/>
          </w:tcPr>
          <w:p w14:paraId="6B3A6F6D" w14:textId="77777777" w:rsidR="002E0941" w:rsidRDefault="002E0941">
            <w:pPr>
              <w:rPr>
                <w:rFonts w:ascii="Calibri" w:hAnsi="Calibri" w:cs="Calibri"/>
                <w:sz w:val="22"/>
                <w:szCs w:val="22"/>
              </w:rPr>
            </w:pPr>
            <w:r>
              <w:rPr>
                <w:rFonts w:ascii="Calibri" w:hAnsi="Calibri" w:cs="Calibri"/>
                <w:sz w:val="22"/>
                <w:szCs w:val="22"/>
              </w:rPr>
              <w:t xml:space="preserve">Algemeen gehanteerde omschrijving van de aard van ZAAKen van het ZAAKTYPE waartoe de gerelateerde zaak behoort. </w:t>
            </w:r>
          </w:p>
        </w:tc>
        <w:tc>
          <w:tcPr>
            <w:tcW w:w="500" w:type="pct"/>
            <w:tcBorders>
              <w:top w:val="nil"/>
              <w:left w:val="nil"/>
              <w:bottom w:val="nil"/>
              <w:right w:val="nil"/>
            </w:tcBorders>
            <w:hideMark/>
          </w:tcPr>
          <w:p w14:paraId="3BD18F2D"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16E956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E15CBB2" w14:textId="77777777" w:rsidTr="002E0941">
        <w:trPr>
          <w:tblCellSpacing w:w="15" w:type="dxa"/>
        </w:trPr>
        <w:tc>
          <w:tcPr>
            <w:tcW w:w="250" w:type="pct"/>
            <w:tcBorders>
              <w:top w:val="nil"/>
              <w:left w:val="nil"/>
              <w:bottom w:val="nil"/>
              <w:right w:val="nil"/>
            </w:tcBorders>
            <w:hideMark/>
          </w:tcPr>
          <w:p w14:paraId="609A86D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333CEDB" w14:textId="77777777" w:rsidR="002E0941" w:rsidRDefault="002E0941">
            <w:pPr>
              <w:rPr>
                <w:rFonts w:ascii="Calibri" w:hAnsi="Calibri" w:cs="Calibri"/>
                <w:sz w:val="22"/>
                <w:szCs w:val="22"/>
              </w:rPr>
            </w:pPr>
            <w:r>
              <w:rPr>
                <w:rFonts w:ascii="Calibri" w:hAnsi="Calibri" w:cs="Calibri"/>
                <w:sz w:val="22"/>
                <w:szCs w:val="22"/>
              </w:rPr>
              <w:t xml:space="preserve">- Zaaktypecode </w:t>
            </w:r>
          </w:p>
        </w:tc>
        <w:tc>
          <w:tcPr>
            <w:tcW w:w="2500" w:type="pct"/>
            <w:tcBorders>
              <w:top w:val="nil"/>
              <w:left w:val="nil"/>
              <w:bottom w:val="nil"/>
              <w:right w:val="nil"/>
            </w:tcBorders>
            <w:hideMark/>
          </w:tcPr>
          <w:p w14:paraId="15937EDA" w14:textId="77777777" w:rsidR="002E0941" w:rsidRDefault="002E0941">
            <w:pPr>
              <w:rPr>
                <w:rFonts w:ascii="Calibri" w:hAnsi="Calibri" w:cs="Calibri"/>
                <w:sz w:val="22"/>
                <w:szCs w:val="22"/>
              </w:rPr>
            </w:pPr>
            <w:r>
              <w:rPr>
                <w:rFonts w:ascii="Calibri" w:hAnsi="Calibri" w:cs="Calibri"/>
                <w:sz w:val="22"/>
                <w:szCs w:val="22"/>
              </w:rPr>
              <w:t xml:space="preserve">De algemeen gehanteerde code van de aard van ZAAKen van het ZAAKTYPE waartoe de gerelateerde zaak behoort </w:t>
            </w:r>
          </w:p>
        </w:tc>
        <w:tc>
          <w:tcPr>
            <w:tcW w:w="500" w:type="pct"/>
            <w:tcBorders>
              <w:top w:val="nil"/>
              <w:left w:val="nil"/>
              <w:bottom w:val="nil"/>
              <w:right w:val="nil"/>
            </w:tcBorders>
            <w:hideMark/>
          </w:tcPr>
          <w:p w14:paraId="56763C1F" w14:textId="77777777" w:rsidR="002E0941" w:rsidRDefault="002E0941">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10ED63A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14AC2AF" w14:textId="77777777" w:rsidTr="002E0941">
        <w:trPr>
          <w:tblCellSpacing w:w="15" w:type="dxa"/>
        </w:trPr>
        <w:tc>
          <w:tcPr>
            <w:tcW w:w="250" w:type="pct"/>
            <w:tcBorders>
              <w:top w:val="nil"/>
              <w:left w:val="nil"/>
              <w:bottom w:val="nil"/>
              <w:right w:val="nil"/>
            </w:tcBorders>
            <w:hideMark/>
          </w:tcPr>
          <w:p w14:paraId="2534626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5B0C5B0" w14:textId="77777777" w:rsidR="002E0941" w:rsidRDefault="002E0941">
            <w:pPr>
              <w:rPr>
                <w:rFonts w:ascii="Calibri" w:hAnsi="Calibri" w:cs="Calibri"/>
                <w:sz w:val="22"/>
                <w:szCs w:val="22"/>
              </w:rPr>
            </w:pPr>
            <w:r>
              <w:rPr>
                <w:rFonts w:ascii="Calibri" w:hAnsi="Calibri" w:cs="Calibri"/>
                <w:sz w:val="22"/>
                <w:szCs w:val="22"/>
              </w:rPr>
              <w:t xml:space="preserve">Ander zaakobject zaak : </w:t>
            </w:r>
          </w:p>
        </w:tc>
        <w:tc>
          <w:tcPr>
            <w:tcW w:w="2500" w:type="pct"/>
            <w:tcBorders>
              <w:top w:val="nil"/>
              <w:left w:val="nil"/>
              <w:bottom w:val="nil"/>
              <w:right w:val="nil"/>
            </w:tcBorders>
            <w:hideMark/>
          </w:tcPr>
          <w:p w14:paraId="499CE5D3" w14:textId="77777777" w:rsidR="002E0941" w:rsidRDefault="002E0941">
            <w:pPr>
              <w:rPr>
                <w:rFonts w:ascii="Calibri" w:hAnsi="Calibri" w:cs="Calibri"/>
                <w:sz w:val="22"/>
                <w:szCs w:val="22"/>
              </w:rPr>
            </w:pPr>
            <w:r>
              <w:rPr>
                <w:rFonts w:ascii="Calibri" w:hAnsi="Calibri" w:cs="Calibri"/>
                <w:sz w:val="22"/>
                <w:szCs w:val="22"/>
              </w:rPr>
              <w:t xml:space="preserve">Aanduiding van het object (of de objecten) waarop de ZAAK betrekking heeft indien dat object (of die objecten) niet aangeduid kan worden met de relatie ?ZAAK heeft betrekking op OBJECT?. </w:t>
            </w:r>
          </w:p>
        </w:tc>
        <w:tc>
          <w:tcPr>
            <w:tcW w:w="500" w:type="pct"/>
            <w:tcBorders>
              <w:top w:val="nil"/>
              <w:left w:val="nil"/>
              <w:bottom w:val="nil"/>
              <w:right w:val="nil"/>
            </w:tcBorders>
            <w:hideMark/>
          </w:tcPr>
          <w:p w14:paraId="2329B748"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26900A7" w14:textId="77777777" w:rsidR="002E0941" w:rsidRDefault="002E0941">
            <w:pPr>
              <w:rPr>
                <w:rFonts w:ascii="Calibri" w:hAnsi="Calibri" w:cs="Calibri"/>
                <w:sz w:val="22"/>
                <w:szCs w:val="22"/>
              </w:rPr>
            </w:pPr>
            <w:r>
              <w:rPr>
                <w:rFonts w:ascii="Calibri" w:hAnsi="Calibri" w:cs="Calibri"/>
                <w:sz w:val="22"/>
                <w:szCs w:val="22"/>
              </w:rPr>
              <w:t xml:space="preserve">0 .. * </w:t>
            </w:r>
          </w:p>
        </w:tc>
      </w:tr>
      <w:tr w:rsidR="002E0941" w14:paraId="63D3D777" w14:textId="77777777" w:rsidTr="002E0941">
        <w:trPr>
          <w:tblCellSpacing w:w="15" w:type="dxa"/>
        </w:trPr>
        <w:tc>
          <w:tcPr>
            <w:tcW w:w="250" w:type="pct"/>
            <w:tcBorders>
              <w:top w:val="nil"/>
              <w:left w:val="nil"/>
              <w:bottom w:val="nil"/>
              <w:right w:val="nil"/>
            </w:tcBorders>
            <w:hideMark/>
          </w:tcPr>
          <w:p w14:paraId="0C1BA06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E42C76" w14:textId="77777777" w:rsidR="002E0941" w:rsidRDefault="002E0941">
            <w:pPr>
              <w:rPr>
                <w:rFonts w:ascii="Calibri" w:hAnsi="Calibri" w:cs="Calibri"/>
                <w:sz w:val="22"/>
                <w:szCs w:val="22"/>
              </w:rPr>
            </w:pPr>
            <w:r>
              <w:rPr>
                <w:rFonts w:ascii="Calibri" w:hAnsi="Calibri" w:cs="Calibri"/>
                <w:sz w:val="22"/>
                <w:szCs w:val="22"/>
              </w:rPr>
              <w:t xml:space="preserve">- Ander zaakobject aanduiding </w:t>
            </w:r>
          </w:p>
        </w:tc>
        <w:tc>
          <w:tcPr>
            <w:tcW w:w="2500" w:type="pct"/>
            <w:tcBorders>
              <w:top w:val="nil"/>
              <w:left w:val="nil"/>
              <w:bottom w:val="nil"/>
              <w:right w:val="nil"/>
            </w:tcBorders>
            <w:hideMark/>
          </w:tcPr>
          <w:p w14:paraId="3E8A7D70" w14:textId="77777777" w:rsidR="002E0941" w:rsidRDefault="002E0941">
            <w:pPr>
              <w:rPr>
                <w:rFonts w:ascii="Calibri" w:hAnsi="Calibri" w:cs="Calibri"/>
                <w:sz w:val="22"/>
                <w:szCs w:val="22"/>
              </w:rPr>
            </w:pPr>
            <w:r>
              <w:rPr>
                <w:rFonts w:ascii="Calibri" w:hAnsi="Calibri" w:cs="Calibri"/>
                <w:sz w:val="22"/>
                <w:szCs w:val="22"/>
              </w:rPr>
              <w:t>Een identificerende beschrijving van het ANDER ZAAKOBJECT.</w:t>
            </w:r>
          </w:p>
        </w:tc>
        <w:tc>
          <w:tcPr>
            <w:tcW w:w="500" w:type="pct"/>
            <w:tcBorders>
              <w:top w:val="nil"/>
              <w:left w:val="nil"/>
              <w:bottom w:val="nil"/>
              <w:right w:val="nil"/>
            </w:tcBorders>
            <w:hideMark/>
          </w:tcPr>
          <w:p w14:paraId="61FB11F8"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7ED409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13161D9" w14:textId="77777777" w:rsidTr="002E0941">
        <w:trPr>
          <w:tblCellSpacing w:w="15" w:type="dxa"/>
        </w:trPr>
        <w:tc>
          <w:tcPr>
            <w:tcW w:w="250" w:type="pct"/>
            <w:tcBorders>
              <w:top w:val="nil"/>
              <w:left w:val="nil"/>
              <w:bottom w:val="nil"/>
              <w:right w:val="nil"/>
            </w:tcBorders>
            <w:hideMark/>
          </w:tcPr>
          <w:p w14:paraId="50FDDEC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6574285" w14:textId="77777777" w:rsidR="002E0941" w:rsidRDefault="002E0941">
            <w:pPr>
              <w:rPr>
                <w:rFonts w:ascii="Calibri" w:hAnsi="Calibri" w:cs="Calibri"/>
                <w:sz w:val="22"/>
                <w:szCs w:val="22"/>
              </w:rPr>
            </w:pPr>
            <w:r>
              <w:rPr>
                <w:rFonts w:ascii="Calibri" w:hAnsi="Calibri" w:cs="Calibri"/>
                <w:sz w:val="22"/>
                <w:szCs w:val="22"/>
              </w:rPr>
              <w:t xml:space="preserve">- Ander zaakobject omschrijving </w:t>
            </w:r>
          </w:p>
        </w:tc>
        <w:tc>
          <w:tcPr>
            <w:tcW w:w="2500" w:type="pct"/>
            <w:tcBorders>
              <w:top w:val="nil"/>
              <w:left w:val="nil"/>
              <w:bottom w:val="nil"/>
              <w:right w:val="nil"/>
            </w:tcBorders>
            <w:hideMark/>
          </w:tcPr>
          <w:p w14:paraId="4C9FA8D4" w14:textId="77777777" w:rsidR="002E0941" w:rsidRDefault="002E0941">
            <w:pPr>
              <w:rPr>
                <w:rFonts w:ascii="Calibri" w:hAnsi="Calibri" w:cs="Calibri"/>
                <w:sz w:val="22"/>
                <w:szCs w:val="22"/>
              </w:rPr>
            </w:pPr>
            <w:r>
              <w:rPr>
                <w:rFonts w:ascii="Calibri" w:hAnsi="Calibri" w:cs="Calibri"/>
                <w:sz w:val="22"/>
                <w:szCs w:val="22"/>
              </w:rPr>
              <w:t>Een korte omschrijving van de aard van het ANDER ZAAKOBJECT.</w:t>
            </w:r>
          </w:p>
        </w:tc>
        <w:tc>
          <w:tcPr>
            <w:tcW w:w="500" w:type="pct"/>
            <w:tcBorders>
              <w:top w:val="nil"/>
              <w:left w:val="nil"/>
              <w:bottom w:val="nil"/>
              <w:right w:val="nil"/>
            </w:tcBorders>
            <w:hideMark/>
          </w:tcPr>
          <w:p w14:paraId="241CB5EB"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C7BB73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9B86F56" w14:textId="77777777" w:rsidTr="002E0941">
        <w:trPr>
          <w:tblCellSpacing w:w="15" w:type="dxa"/>
        </w:trPr>
        <w:tc>
          <w:tcPr>
            <w:tcW w:w="250" w:type="pct"/>
            <w:tcBorders>
              <w:top w:val="nil"/>
              <w:left w:val="nil"/>
              <w:bottom w:val="nil"/>
              <w:right w:val="nil"/>
            </w:tcBorders>
            <w:hideMark/>
          </w:tcPr>
          <w:p w14:paraId="4E838EC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8097D67" w14:textId="77777777" w:rsidR="002E0941" w:rsidRDefault="002E0941">
            <w:pPr>
              <w:rPr>
                <w:rFonts w:ascii="Calibri" w:hAnsi="Calibri" w:cs="Calibri"/>
                <w:sz w:val="22"/>
                <w:szCs w:val="22"/>
              </w:rPr>
            </w:pPr>
            <w:r>
              <w:rPr>
                <w:rFonts w:ascii="Calibri" w:hAnsi="Calibri" w:cs="Calibri"/>
                <w:sz w:val="22"/>
                <w:szCs w:val="22"/>
              </w:rPr>
              <w:t xml:space="preserve">- Ander zaakobject lokatie </w:t>
            </w:r>
          </w:p>
        </w:tc>
        <w:tc>
          <w:tcPr>
            <w:tcW w:w="2500" w:type="pct"/>
            <w:tcBorders>
              <w:top w:val="nil"/>
              <w:left w:val="nil"/>
              <w:bottom w:val="nil"/>
              <w:right w:val="nil"/>
            </w:tcBorders>
            <w:hideMark/>
          </w:tcPr>
          <w:p w14:paraId="0F1C9DBB"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ligging of de omtrek van het ANDER ZAAKOBJECT. </w:t>
            </w:r>
          </w:p>
        </w:tc>
        <w:tc>
          <w:tcPr>
            <w:tcW w:w="500" w:type="pct"/>
            <w:tcBorders>
              <w:top w:val="nil"/>
              <w:left w:val="nil"/>
              <w:bottom w:val="nil"/>
              <w:right w:val="nil"/>
            </w:tcBorders>
            <w:hideMark/>
          </w:tcPr>
          <w:p w14:paraId="57DBC315" w14:textId="77777777" w:rsidR="002E0941" w:rsidRDefault="002E0941">
            <w:pPr>
              <w:rPr>
                <w:rFonts w:ascii="Calibri" w:hAnsi="Calibri" w:cs="Calibri"/>
                <w:sz w:val="22"/>
                <w:szCs w:val="22"/>
              </w:rPr>
            </w:pPr>
            <w:r>
              <w:rPr>
                <w:rFonts w:ascii="Calibri" w:hAnsi="Calibri" w:cs="Calibri"/>
                <w:sz w:val="22"/>
                <w:szCs w:val="22"/>
              </w:rPr>
              <w:t xml:space="preserve">PuntLijn(Multi)Vlak </w:t>
            </w:r>
          </w:p>
        </w:tc>
        <w:tc>
          <w:tcPr>
            <w:tcW w:w="500" w:type="pct"/>
            <w:tcBorders>
              <w:top w:val="nil"/>
              <w:left w:val="nil"/>
              <w:bottom w:val="nil"/>
              <w:right w:val="nil"/>
            </w:tcBorders>
            <w:hideMark/>
          </w:tcPr>
          <w:p w14:paraId="24D7E6A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4137462" w14:textId="77777777" w:rsidTr="002E0941">
        <w:trPr>
          <w:tblCellSpacing w:w="15" w:type="dxa"/>
        </w:trPr>
        <w:tc>
          <w:tcPr>
            <w:tcW w:w="250" w:type="pct"/>
            <w:tcBorders>
              <w:top w:val="nil"/>
              <w:left w:val="nil"/>
              <w:bottom w:val="nil"/>
              <w:right w:val="nil"/>
            </w:tcBorders>
            <w:hideMark/>
          </w:tcPr>
          <w:p w14:paraId="0393E17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3DD7BD" w14:textId="77777777" w:rsidR="002E0941" w:rsidRDefault="002E0941">
            <w:pPr>
              <w:rPr>
                <w:rFonts w:ascii="Calibri" w:hAnsi="Calibri" w:cs="Calibri"/>
                <w:sz w:val="22"/>
                <w:szCs w:val="22"/>
              </w:rPr>
            </w:pPr>
            <w:r>
              <w:rPr>
                <w:rFonts w:ascii="Calibri" w:hAnsi="Calibri" w:cs="Calibri"/>
                <w:sz w:val="22"/>
                <w:szCs w:val="22"/>
              </w:rPr>
              <w:t xml:space="preserve">- Ander zaakobject registratie </w:t>
            </w:r>
          </w:p>
        </w:tc>
        <w:tc>
          <w:tcPr>
            <w:tcW w:w="2500" w:type="pct"/>
            <w:tcBorders>
              <w:top w:val="nil"/>
              <w:left w:val="nil"/>
              <w:bottom w:val="nil"/>
              <w:right w:val="nil"/>
            </w:tcBorders>
            <w:hideMark/>
          </w:tcPr>
          <w:p w14:paraId="6E8A665E" w14:textId="77777777" w:rsidR="002E0941" w:rsidRDefault="002E0941">
            <w:pPr>
              <w:rPr>
                <w:rFonts w:ascii="Calibri" w:hAnsi="Calibri" w:cs="Calibri"/>
                <w:sz w:val="22"/>
                <w:szCs w:val="22"/>
              </w:rPr>
            </w:pPr>
            <w:r>
              <w:rPr>
                <w:rFonts w:ascii="Calibri" w:hAnsi="Calibri" w:cs="Calibri"/>
                <w:sz w:val="22"/>
                <w:szCs w:val="22"/>
              </w:rPr>
              <w:t>De naam van de registratie waarin gegevens van het ANDER ZAAKOBJECT worden beheerd.</w:t>
            </w:r>
          </w:p>
        </w:tc>
        <w:tc>
          <w:tcPr>
            <w:tcW w:w="500" w:type="pct"/>
            <w:tcBorders>
              <w:top w:val="nil"/>
              <w:left w:val="nil"/>
              <w:bottom w:val="nil"/>
              <w:right w:val="nil"/>
            </w:tcBorders>
            <w:hideMark/>
          </w:tcPr>
          <w:p w14:paraId="4E8615E4"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9029B7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073ABE4" w14:textId="77777777" w:rsidTr="002E0941">
        <w:trPr>
          <w:tblCellSpacing w:w="15" w:type="dxa"/>
        </w:trPr>
        <w:tc>
          <w:tcPr>
            <w:tcW w:w="250" w:type="pct"/>
            <w:tcBorders>
              <w:top w:val="nil"/>
              <w:left w:val="nil"/>
              <w:bottom w:val="nil"/>
              <w:right w:val="nil"/>
            </w:tcBorders>
            <w:hideMark/>
          </w:tcPr>
          <w:p w14:paraId="39649E0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40E745D" w14:textId="77777777" w:rsidR="002E0941" w:rsidRDefault="002E0941">
            <w:pPr>
              <w:rPr>
                <w:rFonts w:ascii="Calibri" w:hAnsi="Calibri" w:cs="Calibri"/>
                <w:sz w:val="22"/>
                <w:szCs w:val="22"/>
              </w:rPr>
            </w:pPr>
            <w:r>
              <w:rPr>
                <w:rFonts w:ascii="Calibri" w:hAnsi="Calibri" w:cs="Calibri"/>
                <w:sz w:val="22"/>
                <w:szCs w:val="22"/>
              </w:rPr>
              <w:t xml:space="preserve">Procesobject : </w:t>
            </w:r>
          </w:p>
        </w:tc>
        <w:tc>
          <w:tcPr>
            <w:tcW w:w="2500" w:type="pct"/>
            <w:tcBorders>
              <w:top w:val="nil"/>
              <w:left w:val="nil"/>
              <w:bottom w:val="nil"/>
              <w:right w:val="nil"/>
            </w:tcBorders>
            <w:hideMark/>
          </w:tcPr>
          <w:p w14:paraId="1992F21F" w14:textId="77777777" w:rsidR="002E0941" w:rsidRDefault="002E0941">
            <w:pPr>
              <w:rPr>
                <w:rFonts w:ascii="Calibri" w:hAnsi="Calibri" w:cs="Calibri"/>
                <w:sz w:val="22"/>
                <w:szCs w:val="22"/>
              </w:rPr>
            </w:pPr>
            <w:r>
              <w:rPr>
                <w:rFonts w:ascii="Calibri" w:hAnsi="Calibri" w:cs="Calibri"/>
                <w:sz w:val="22"/>
                <w:szCs w:val="22"/>
              </w:rPr>
              <w:t xml:space="preserve">Specificatie van de attribuutsoort van het object, subject of gebeurtenis waarop, vanuit archiveringsoptiek, de zaak betrekking heeft en dat bepalend is voor de start van de archiefactietermijn. </w:t>
            </w:r>
          </w:p>
        </w:tc>
        <w:tc>
          <w:tcPr>
            <w:tcW w:w="500" w:type="pct"/>
            <w:tcBorders>
              <w:top w:val="nil"/>
              <w:left w:val="nil"/>
              <w:bottom w:val="nil"/>
              <w:right w:val="nil"/>
            </w:tcBorders>
            <w:hideMark/>
          </w:tcPr>
          <w:p w14:paraId="355F5D0A"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68110F1"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5D574853" w14:textId="77777777" w:rsidTr="002E0941">
        <w:trPr>
          <w:tblCellSpacing w:w="15" w:type="dxa"/>
        </w:trPr>
        <w:tc>
          <w:tcPr>
            <w:tcW w:w="250" w:type="pct"/>
            <w:tcBorders>
              <w:top w:val="nil"/>
              <w:left w:val="nil"/>
              <w:bottom w:val="nil"/>
              <w:right w:val="nil"/>
            </w:tcBorders>
            <w:hideMark/>
          </w:tcPr>
          <w:p w14:paraId="3096287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B9B2085" w14:textId="77777777" w:rsidR="002E0941" w:rsidRDefault="002E0941">
            <w:pPr>
              <w:rPr>
                <w:rFonts w:ascii="Calibri" w:hAnsi="Calibri" w:cs="Calibri"/>
                <w:sz w:val="22"/>
                <w:szCs w:val="22"/>
              </w:rPr>
            </w:pPr>
            <w:r>
              <w:rPr>
                <w:rFonts w:ascii="Calibri" w:hAnsi="Calibri" w:cs="Calibri"/>
                <w:sz w:val="22"/>
                <w:szCs w:val="22"/>
              </w:rPr>
              <w:t xml:space="preserve">- Registratie </w:t>
            </w:r>
          </w:p>
        </w:tc>
        <w:tc>
          <w:tcPr>
            <w:tcW w:w="2500" w:type="pct"/>
            <w:tcBorders>
              <w:top w:val="nil"/>
              <w:left w:val="nil"/>
              <w:bottom w:val="nil"/>
              <w:right w:val="nil"/>
            </w:tcBorders>
            <w:hideMark/>
          </w:tcPr>
          <w:p w14:paraId="593B4623" w14:textId="77777777" w:rsidR="002E0941" w:rsidRDefault="002E0941">
            <w:pPr>
              <w:rPr>
                <w:rFonts w:ascii="Calibri" w:hAnsi="Calibri" w:cs="Calibri"/>
                <w:sz w:val="22"/>
                <w:szCs w:val="22"/>
              </w:rPr>
            </w:pPr>
            <w:r>
              <w:rPr>
                <w:rFonts w:ascii="Calibri" w:hAnsi="Calibri" w:cs="Calibri"/>
                <w:sz w:val="22"/>
                <w:szCs w:val="22"/>
              </w:rPr>
              <w:t>De naam van de registratie waarvan het procesobject deel uit maakt.</w:t>
            </w:r>
          </w:p>
        </w:tc>
        <w:tc>
          <w:tcPr>
            <w:tcW w:w="500" w:type="pct"/>
            <w:tcBorders>
              <w:top w:val="nil"/>
              <w:left w:val="nil"/>
              <w:bottom w:val="nil"/>
              <w:right w:val="nil"/>
            </w:tcBorders>
            <w:hideMark/>
          </w:tcPr>
          <w:p w14:paraId="51FE92EB"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2E5711E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DE3505E" w14:textId="77777777" w:rsidTr="002E0941">
        <w:trPr>
          <w:tblCellSpacing w:w="15" w:type="dxa"/>
        </w:trPr>
        <w:tc>
          <w:tcPr>
            <w:tcW w:w="250" w:type="pct"/>
            <w:tcBorders>
              <w:top w:val="nil"/>
              <w:left w:val="nil"/>
              <w:bottom w:val="nil"/>
              <w:right w:val="nil"/>
            </w:tcBorders>
            <w:hideMark/>
          </w:tcPr>
          <w:p w14:paraId="787E7DD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7AE1A83" w14:textId="77777777" w:rsidR="002E0941" w:rsidRDefault="002E0941">
            <w:pPr>
              <w:rPr>
                <w:rFonts w:ascii="Calibri" w:hAnsi="Calibri" w:cs="Calibri"/>
                <w:sz w:val="22"/>
                <w:szCs w:val="22"/>
              </w:rPr>
            </w:pPr>
            <w:r>
              <w:rPr>
                <w:rFonts w:ascii="Calibri" w:hAnsi="Calibri" w:cs="Calibri"/>
                <w:sz w:val="22"/>
                <w:szCs w:val="22"/>
              </w:rPr>
              <w:t xml:space="preserve">- Objecttype </w:t>
            </w:r>
          </w:p>
        </w:tc>
        <w:tc>
          <w:tcPr>
            <w:tcW w:w="2500" w:type="pct"/>
            <w:tcBorders>
              <w:top w:val="nil"/>
              <w:left w:val="nil"/>
              <w:bottom w:val="nil"/>
              <w:right w:val="nil"/>
            </w:tcBorders>
            <w:hideMark/>
          </w:tcPr>
          <w:p w14:paraId="5D3BEE07" w14:textId="77777777" w:rsidR="002E0941" w:rsidRDefault="002E0941">
            <w:pPr>
              <w:rPr>
                <w:rFonts w:ascii="Calibri" w:hAnsi="Calibri" w:cs="Calibri"/>
                <w:sz w:val="22"/>
                <w:szCs w:val="22"/>
              </w:rPr>
            </w:pPr>
            <w:r>
              <w:rPr>
                <w:rFonts w:ascii="Calibri" w:hAnsi="Calibri" w:cs="Calibri"/>
                <w:sz w:val="22"/>
                <w:szCs w:val="22"/>
              </w:rPr>
              <w:t>Het soort object dat het procesobject representeert.</w:t>
            </w:r>
          </w:p>
        </w:tc>
        <w:tc>
          <w:tcPr>
            <w:tcW w:w="500" w:type="pct"/>
            <w:tcBorders>
              <w:top w:val="nil"/>
              <w:left w:val="nil"/>
              <w:bottom w:val="nil"/>
              <w:right w:val="nil"/>
            </w:tcBorders>
            <w:hideMark/>
          </w:tcPr>
          <w:p w14:paraId="5F276599"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05717D5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313CE8F" w14:textId="77777777" w:rsidTr="002E0941">
        <w:trPr>
          <w:tblCellSpacing w:w="15" w:type="dxa"/>
        </w:trPr>
        <w:tc>
          <w:tcPr>
            <w:tcW w:w="250" w:type="pct"/>
            <w:tcBorders>
              <w:top w:val="nil"/>
              <w:left w:val="nil"/>
              <w:bottom w:val="nil"/>
              <w:right w:val="nil"/>
            </w:tcBorders>
            <w:hideMark/>
          </w:tcPr>
          <w:p w14:paraId="448F227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229A32B" w14:textId="77777777" w:rsidR="002E0941" w:rsidRDefault="002E0941">
            <w:pPr>
              <w:rPr>
                <w:rFonts w:ascii="Calibri" w:hAnsi="Calibri" w:cs="Calibri"/>
                <w:sz w:val="22"/>
                <w:szCs w:val="22"/>
              </w:rPr>
            </w:pPr>
            <w:r>
              <w:rPr>
                <w:rFonts w:ascii="Calibri" w:hAnsi="Calibri" w:cs="Calibri"/>
                <w:sz w:val="22"/>
                <w:szCs w:val="22"/>
              </w:rPr>
              <w:t xml:space="preserve">- Identificatie </w:t>
            </w:r>
          </w:p>
        </w:tc>
        <w:tc>
          <w:tcPr>
            <w:tcW w:w="2500" w:type="pct"/>
            <w:tcBorders>
              <w:top w:val="nil"/>
              <w:left w:val="nil"/>
              <w:bottom w:val="nil"/>
              <w:right w:val="nil"/>
            </w:tcBorders>
            <w:hideMark/>
          </w:tcPr>
          <w:p w14:paraId="52657918" w14:textId="77777777" w:rsidR="002E0941" w:rsidRDefault="002E0941">
            <w:pPr>
              <w:rPr>
                <w:rFonts w:ascii="Calibri" w:hAnsi="Calibri" w:cs="Calibri"/>
                <w:sz w:val="22"/>
                <w:szCs w:val="22"/>
              </w:rPr>
            </w:pPr>
            <w:r>
              <w:rPr>
                <w:rFonts w:ascii="Calibri" w:hAnsi="Calibri" w:cs="Calibri"/>
                <w:sz w:val="22"/>
                <w:szCs w:val="22"/>
              </w:rPr>
              <w:t>De unieke aanduiding van het procesobject.</w:t>
            </w:r>
          </w:p>
        </w:tc>
        <w:tc>
          <w:tcPr>
            <w:tcW w:w="500" w:type="pct"/>
            <w:tcBorders>
              <w:top w:val="nil"/>
              <w:left w:val="nil"/>
              <w:bottom w:val="nil"/>
              <w:right w:val="nil"/>
            </w:tcBorders>
            <w:hideMark/>
          </w:tcPr>
          <w:p w14:paraId="19E36AB5"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4481653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66440DD" w14:textId="77777777" w:rsidTr="002E0941">
        <w:trPr>
          <w:tblCellSpacing w:w="15" w:type="dxa"/>
        </w:trPr>
        <w:tc>
          <w:tcPr>
            <w:tcW w:w="250" w:type="pct"/>
            <w:tcBorders>
              <w:top w:val="nil"/>
              <w:left w:val="nil"/>
              <w:bottom w:val="nil"/>
              <w:right w:val="nil"/>
            </w:tcBorders>
            <w:hideMark/>
          </w:tcPr>
          <w:p w14:paraId="19E821E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969B8F0" w14:textId="77777777" w:rsidR="002E0941" w:rsidRDefault="002E0941">
            <w:pPr>
              <w:rPr>
                <w:rFonts w:ascii="Calibri" w:hAnsi="Calibri" w:cs="Calibri"/>
                <w:sz w:val="22"/>
                <w:szCs w:val="22"/>
              </w:rPr>
            </w:pPr>
            <w:r>
              <w:rPr>
                <w:rFonts w:ascii="Calibri" w:hAnsi="Calibri" w:cs="Calibri"/>
                <w:sz w:val="22"/>
                <w:szCs w:val="22"/>
              </w:rPr>
              <w:t xml:space="preserve">- Datumkenmerk </w:t>
            </w:r>
          </w:p>
        </w:tc>
        <w:tc>
          <w:tcPr>
            <w:tcW w:w="2500" w:type="pct"/>
            <w:tcBorders>
              <w:top w:val="nil"/>
              <w:left w:val="nil"/>
              <w:bottom w:val="nil"/>
              <w:right w:val="nil"/>
            </w:tcBorders>
            <w:hideMark/>
          </w:tcPr>
          <w:p w14:paraId="67E8D276" w14:textId="77777777" w:rsidR="002E0941" w:rsidRDefault="002E0941">
            <w:pPr>
              <w:rPr>
                <w:rFonts w:ascii="Calibri" w:hAnsi="Calibri" w:cs="Calibri"/>
                <w:sz w:val="22"/>
                <w:szCs w:val="22"/>
              </w:rPr>
            </w:pPr>
            <w:r>
              <w:rPr>
                <w:rFonts w:ascii="Calibri" w:hAnsi="Calibri" w:cs="Calibri"/>
                <w:sz w:val="22"/>
                <w:szCs w:val="22"/>
              </w:rPr>
              <w:t xml:space="preserve">De naam van de attribuutsoort van het procesobject dat bepalend is voor het einde van de procestermijn. </w:t>
            </w:r>
          </w:p>
        </w:tc>
        <w:tc>
          <w:tcPr>
            <w:tcW w:w="500" w:type="pct"/>
            <w:tcBorders>
              <w:top w:val="nil"/>
              <w:left w:val="nil"/>
              <w:bottom w:val="nil"/>
              <w:right w:val="nil"/>
            </w:tcBorders>
            <w:hideMark/>
          </w:tcPr>
          <w:p w14:paraId="69DEDBB2"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259F2BE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8FB8BEC" w14:textId="77777777" w:rsidTr="002E0941">
        <w:trPr>
          <w:tblCellSpacing w:w="15" w:type="dxa"/>
        </w:trPr>
        <w:tc>
          <w:tcPr>
            <w:tcW w:w="250" w:type="pct"/>
            <w:tcBorders>
              <w:top w:val="nil"/>
              <w:left w:val="nil"/>
              <w:bottom w:val="nil"/>
              <w:right w:val="nil"/>
            </w:tcBorders>
            <w:hideMark/>
          </w:tcPr>
          <w:p w14:paraId="2F19597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8A1BBE" w14:textId="77777777" w:rsidR="002E0941" w:rsidRDefault="002E0941">
            <w:pPr>
              <w:rPr>
                <w:rFonts w:ascii="Calibri" w:hAnsi="Calibri" w:cs="Calibri"/>
                <w:sz w:val="22"/>
                <w:szCs w:val="22"/>
              </w:rPr>
            </w:pPr>
            <w:r>
              <w:rPr>
                <w:rFonts w:ascii="Calibri" w:hAnsi="Calibri" w:cs="Calibri"/>
                <w:sz w:val="22"/>
                <w:szCs w:val="22"/>
              </w:rPr>
              <w:t xml:space="preserve">Eigenschap zaak : </w:t>
            </w:r>
          </w:p>
        </w:tc>
        <w:tc>
          <w:tcPr>
            <w:tcW w:w="2500" w:type="pct"/>
            <w:tcBorders>
              <w:top w:val="nil"/>
              <w:left w:val="nil"/>
              <w:bottom w:val="nil"/>
              <w:right w:val="nil"/>
            </w:tcBorders>
            <w:hideMark/>
          </w:tcPr>
          <w:p w14:paraId="1F574F59" w14:textId="77777777" w:rsidR="002E0941" w:rsidRDefault="002E0941">
            <w:pPr>
              <w:rPr>
                <w:rFonts w:ascii="Calibri" w:hAnsi="Calibri" w:cs="Calibri"/>
                <w:sz w:val="22"/>
                <w:szCs w:val="22"/>
              </w:rPr>
            </w:pPr>
            <w:r>
              <w:rPr>
                <w:rFonts w:ascii="Calibri" w:hAnsi="Calibri" w:cs="Calibri"/>
                <w:sz w:val="22"/>
                <w:szCs w:val="22"/>
              </w:rPr>
              <w:t xml:space="preserve">Een relevant inhoudelijk gegeven waarvan waarden bij ZAAKen van eenzelfde ZAAKTYPE geregistreerd moeten kunnen worden en dat geen standaard kenmerk is van een ZAAK. </w:t>
            </w:r>
          </w:p>
        </w:tc>
        <w:tc>
          <w:tcPr>
            <w:tcW w:w="500" w:type="pct"/>
            <w:tcBorders>
              <w:top w:val="nil"/>
              <w:left w:val="nil"/>
              <w:bottom w:val="nil"/>
              <w:right w:val="nil"/>
            </w:tcBorders>
            <w:hideMark/>
          </w:tcPr>
          <w:p w14:paraId="738BBE9A"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531C1FC4" w14:textId="77777777" w:rsidR="002E0941" w:rsidRDefault="002E0941">
            <w:pPr>
              <w:rPr>
                <w:rFonts w:ascii="Calibri" w:hAnsi="Calibri" w:cs="Calibri"/>
                <w:sz w:val="22"/>
                <w:szCs w:val="22"/>
              </w:rPr>
            </w:pPr>
            <w:r>
              <w:rPr>
                <w:rFonts w:ascii="Calibri" w:hAnsi="Calibri" w:cs="Calibri"/>
                <w:sz w:val="22"/>
                <w:szCs w:val="22"/>
              </w:rPr>
              <w:t xml:space="preserve">0 .. * </w:t>
            </w:r>
          </w:p>
        </w:tc>
      </w:tr>
    </w:tbl>
    <w:p w14:paraId="6533E84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8486A8B" w14:textId="77777777" w:rsidTr="002E0941">
        <w:trPr>
          <w:tblCellSpacing w:w="15" w:type="dxa"/>
        </w:trPr>
        <w:tc>
          <w:tcPr>
            <w:tcW w:w="1500" w:type="pct"/>
            <w:tcBorders>
              <w:top w:val="nil"/>
              <w:left w:val="nil"/>
              <w:bottom w:val="nil"/>
              <w:right w:val="nil"/>
            </w:tcBorders>
            <w:hideMark/>
          </w:tcPr>
          <w:p w14:paraId="1361C17C"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7D2C2EA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4CC7DCCB" w14:textId="77777777" w:rsidTr="002E0941">
        <w:trPr>
          <w:tblCellSpacing w:w="15" w:type="dxa"/>
        </w:trPr>
        <w:tc>
          <w:tcPr>
            <w:tcW w:w="0" w:type="auto"/>
            <w:tcBorders>
              <w:top w:val="nil"/>
              <w:left w:val="nil"/>
              <w:bottom w:val="nil"/>
              <w:right w:val="nil"/>
            </w:tcBorders>
            <w:hideMark/>
          </w:tcPr>
          <w:p w14:paraId="2307E7C3"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152E4CF"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42078D1"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0823E9FC" w14:textId="77777777" w:rsidTr="002E0941">
        <w:trPr>
          <w:tblCellSpacing w:w="15" w:type="dxa"/>
        </w:trPr>
        <w:tc>
          <w:tcPr>
            <w:tcW w:w="250" w:type="pct"/>
            <w:tcBorders>
              <w:top w:val="nil"/>
              <w:left w:val="nil"/>
              <w:bottom w:val="nil"/>
              <w:right w:val="nil"/>
            </w:tcBorders>
            <w:hideMark/>
          </w:tcPr>
          <w:p w14:paraId="2A6E2825"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5F06E975" w14:textId="77777777" w:rsidR="002E0941" w:rsidRDefault="002E0941">
            <w:pPr>
              <w:rPr>
                <w:rFonts w:ascii="Calibri" w:hAnsi="Calibri" w:cs="Calibri"/>
                <w:sz w:val="22"/>
                <w:szCs w:val="22"/>
              </w:rPr>
            </w:pPr>
            <w:r>
              <w:rPr>
                <w:rFonts w:ascii="Calibri" w:hAnsi="Calibri" w:cs="Calibri"/>
                <w:sz w:val="22"/>
                <w:szCs w:val="22"/>
              </w:rPr>
              <w:t xml:space="preserve">ZAAK [ 0 .. * ] kent INFORMATIEOBJECT [ 1 .. * ] </w:t>
            </w:r>
          </w:p>
        </w:tc>
        <w:tc>
          <w:tcPr>
            <w:tcW w:w="2500" w:type="pct"/>
            <w:tcBorders>
              <w:top w:val="nil"/>
              <w:left w:val="nil"/>
              <w:bottom w:val="nil"/>
              <w:right w:val="nil"/>
            </w:tcBorders>
            <w:hideMark/>
          </w:tcPr>
          <w:p w14:paraId="27371B6D" w14:textId="77777777" w:rsidR="002E0941" w:rsidRDefault="002E0941">
            <w:pPr>
              <w:rPr>
                <w:rFonts w:ascii="Calibri" w:hAnsi="Calibri" w:cs="Calibri"/>
                <w:sz w:val="22"/>
                <w:szCs w:val="22"/>
              </w:rPr>
            </w:pPr>
            <w:r>
              <w:rPr>
                <w:rFonts w:ascii="Calibri" w:hAnsi="Calibri" w:cs="Calibri"/>
                <w:sz w:val="22"/>
                <w:szCs w:val="22"/>
              </w:rPr>
              <w:t xml:space="preserve">De relatie tussen een ZAAK en een INFORMATIEOBJECT dat relevant is voor de behandeling van die ZAAK en/of gecreëerd is in het kader van de behandeling van die ZAAK </w:t>
            </w:r>
          </w:p>
        </w:tc>
      </w:tr>
      <w:tr w:rsidR="002E0941" w14:paraId="35906C67" w14:textId="77777777" w:rsidTr="002E0941">
        <w:trPr>
          <w:tblCellSpacing w:w="15" w:type="dxa"/>
        </w:trPr>
        <w:tc>
          <w:tcPr>
            <w:tcW w:w="250" w:type="pct"/>
            <w:tcBorders>
              <w:top w:val="nil"/>
              <w:left w:val="nil"/>
              <w:bottom w:val="nil"/>
              <w:right w:val="nil"/>
            </w:tcBorders>
            <w:hideMark/>
          </w:tcPr>
          <w:p w14:paraId="64D423AA"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96916A9" w14:textId="77777777" w:rsidR="002E0941" w:rsidRDefault="002E0941">
            <w:pPr>
              <w:rPr>
                <w:rFonts w:ascii="Calibri" w:hAnsi="Calibri" w:cs="Calibri"/>
                <w:sz w:val="22"/>
                <w:szCs w:val="22"/>
              </w:rPr>
            </w:pPr>
            <w:r>
              <w:rPr>
                <w:rFonts w:ascii="Calibri" w:hAnsi="Calibri" w:cs="Calibri"/>
                <w:sz w:val="22"/>
                <w:szCs w:val="22"/>
              </w:rPr>
              <w:t xml:space="preserve">ZAAK [ 1 .. * ] betreft OBJECT [ 0 .. * ] </w:t>
            </w:r>
          </w:p>
        </w:tc>
        <w:tc>
          <w:tcPr>
            <w:tcW w:w="2500" w:type="pct"/>
            <w:tcBorders>
              <w:top w:val="nil"/>
              <w:left w:val="nil"/>
              <w:bottom w:val="nil"/>
              <w:right w:val="nil"/>
            </w:tcBorders>
            <w:hideMark/>
          </w:tcPr>
          <w:p w14:paraId="0F972C70" w14:textId="77777777" w:rsidR="002E0941" w:rsidRDefault="002E0941">
            <w:pPr>
              <w:rPr>
                <w:rFonts w:ascii="Calibri" w:hAnsi="Calibri" w:cs="Calibri"/>
                <w:sz w:val="22"/>
                <w:szCs w:val="22"/>
              </w:rPr>
            </w:pPr>
            <w:r>
              <w:rPr>
                <w:rFonts w:ascii="Calibri" w:hAnsi="Calibri" w:cs="Calibri"/>
                <w:sz w:val="22"/>
                <w:szCs w:val="22"/>
              </w:rPr>
              <w:t>Het OBJECT waarop de ZAAK betrekking heeft.</w:t>
            </w:r>
          </w:p>
        </w:tc>
      </w:tr>
      <w:tr w:rsidR="002E0941" w14:paraId="753B4584" w14:textId="77777777" w:rsidTr="002E0941">
        <w:trPr>
          <w:tblCellSpacing w:w="15" w:type="dxa"/>
        </w:trPr>
        <w:tc>
          <w:tcPr>
            <w:tcW w:w="250" w:type="pct"/>
            <w:tcBorders>
              <w:top w:val="nil"/>
              <w:left w:val="nil"/>
              <w:bottom w:val="nil"/>
              <w:right w:val="nil"/>
            </w:tcBorders>
            <w:hideMark/>
          </w:tcPr>
          <w:p w14:paraId="009B693D"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520F704" w14:textId="77777777" w:rsidR="002E0941" w:rsidRDefault="002E0941">
            <w:pPr>
              <w:rPr>
                <w:rFonts w:ascii="Calibri" w:hAnsi="Calibri" w:cs="Calibri"/>
                <w:sz w:val="22"/>
                <w:szCs w:val="22"/>
              </w:rPr>
            </w:pPr>
            <w:r>
              <w:rPr>
                <w:rFonts w:ascii="Calibri" w:hAnsi="Calibri" w:cs="Calibri"/>
                <w:sz w:val="22"/>
                <w:szCs w:val="22"/>
              </w:rPr>
              <w:t xml:space="preserve">ZAAK [ 0 .. * ] is van versie van ZAAKTYPE [ 1 ] </w:t>
            </w:r>
          </w:p>
        </w:tc>
        <w:tc>
          <w:tcPr>
            <w:tcW w:w="2500" w:type="pct"/>
            <w:tcBorders>
              <w:top w:val="nil"/>
              <w:left w:val="nil"/>
              <w:bottom w:val="nil"/>
              <w:right w:val="nil"/>
            </w:tcBorders>
            <w:hideMark/>
          </w:tcPr>
          <w:p w14:paraId="3CB13496" w14:textId="77777777" w:rsidR="002E0941" w:rsidRDefault="002E0941">
            <w:pPr>
              <w:rPr>
                <w:rFonts w:ascii="Calibri" w:hAnsi="Calibri" w:cs="Calibri"/>
                <w:sz w:val="22"/>
                <w:szCs w:val="22"/>
              </w:rPr>
            </w:pPr>
            <w:r>
              <w:rPr>
                <w:rFonts w:ascii="Calibri" w:hAnsi="Calibri" w:cs="Calibri"/>
                <w:sz w:val="22"/>
                <w:szCs w:val="22"/>
              </w:rPr>
              <w:t>Aanduiding van de aard van de ZAAK.</w:t>
            </w:r>
          </w:p>
        </w:tc>
      </w:tr>
      <w:tr w:rsidR="002E0941" w14:paraId="419B43B0" w14:textId="77777777" w:rsidTr="002E0941">
        <w:trPr>
          <w:tblCellSpacing w:w="15" w:type="dxa"/>
        </w:trPr>
        <w:tc>
          <w:tcPr>
            <w:tcW w:w="250" w:type="pct"/>
            <w:tcBorders>
              <w:top w:val="nil"/>
              <w:left w:val="nil"/>
              <w:bottom w:val="nil"/>
              <w:right w:val="nil"/>
            </w:tcBorders>
            <w:hideMark/>
          </w:tcPr>
          <w:p w14:paraId="7DE6CFC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1ABE5585" w14:textId="77777777" w:rsidR="002E0941" w:rsidRDefault="002E0941">
            <w:pPr>
              <w:rPr>
                <w:rFonts w:ascii="Calibri" w:hAnsi="Calibri" w:cs="Calibri"/>
                <w:sz w:val="22"/>
                <w:szCs w:val="22"/>
              </w:rPr>
            </w:pPr>
            <w:r>
              <w:rPr>
                <w:rFonts w:ascii="Calibri" w:hAnsi="Calibri" w:cs="Calibri"/>
                <w:sz w:val="22"/>
                <w:szCs w:val="22"/>
              </w:rPr>
              <w:t xml:space="preserve">ZAAK [ 0 .. * ] is deelzaak van ZAAK [ 0 .. 1 ] </w:t>
            </w:r>
          </w:p>
        </w:tc>
        <w:tc>
          <w:tcPr>
            <w:tcW w:w="2500" w:type="pct"/>
            <w:tcBorders>
              <w:top w:val="nil"/>
              <w:left w:val="nil"/>
              <w:bottom w:val="nil"/>
              <w:right w:val="nil"/>
            </w:tcBorders>
            <w:hideMark/>
          </w:tcPr>
          <w:p w14:paraId="12E3A0C4" w14:textId="77777777" w:rsidR="002E0941" w:rsidRDefault="002E0941">
            <w:pPr>
              <w:rPr>
                <w:rFonts w:ascii="Calibri" w:hAnsi="Calibri" w:cs="Calibri"/>
                <w:sz w:val="22"/>
                <w:szCs w:val="22"/>
              </w:rPr>
            </w:pPr>
            <w:r>
              <w:rPr>
                <w:rFonts w:ascii="Calibri" w:hAnsi="Calibri" w:cs="Calibri"/>
                <w:sz w:val="22"/>
                <w:szCs w:val="22"/>
              </w:rPr>
              <w:t xml:space="preserve">De verwijzing naar de ZAAK, waarom verzocht is door de initiator daarvan, die behandeld wordt in twee of meer separate ZAAKen waarvan de onderhavige ZAAK er één is. </w:t>
            </w:r>
          </w:p>
        </w:tc>
      </w:tr>
      <w:tr w:rsidR="002E0941" w14:paraId="7ECBA996" w14:textId="77777777" w:rsidTr="002E0941">
        <w:trPr>
          <w:tblCellSpacing w:w="15" w:type="dxa"/>
        </w:trPr>
        <w:tc>
          <w:tcPr>
            <w:tcW w:w="250" w:type="pct"/>
            <w:tcBorders>
              <w:top w:val="nil"/>
              <w:left w:val="nil"/>
              <w:bottom w:val="nil"/>
              <w:right w:val="nil"/>
            </w:tcBorders>
            <w:hideMark/>
          </w:tcPr>
          <w:p w14:paraId="7C809186"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6B5BB2AB" w14:textId="77777777" w:rsidR="002E0941" w:rsidRDefault="002E0941">
            <w:pPr>
              <w:rPr>
                <w:rFonts w:ascii="Calibri" w:hAnsi="Calibri" w:cs="Calibri"/>
                <w:sz w:val="22"/>
                <w:szCs w:val="22"/>
              </w:rPr>
            </w:pPr>
            <w:r>
              <w:rPr>
                <w:rFonts w:ascii="Calibri" w:hAnsi="Calibri" w:cs="Calibri"/>
                <w:sz w:val="22"/>
                <w:szCs w:val="22"/>
              </w:rPr>
              <w:t xml:space="preserve">ZAAK [ 0 .. * ] heeft bij afronding RESULTAATTYPE [ 0 .. 1 ] </w:t>
            </w:r>
          </w:p>
        </w:tc>
        <w:tc>
          <w:tcPr>
            <w:tcW w:w="2500" w:type="pct"/>
            <w:tcBorders>
              <w:top w:val="nil"/>
              <w:left w:val="nil"/>
              <w:bottom w:val="nil"/>
              <w:right w:val="nil"/>
            </w:tcBorders>
            <w:hideMark/>
          </w:tcPr>
          <w:p w14:paraId="37E24707" w14:textId="77777777" w:rsidR="002E0941" w:rsidRDefault="002E0941">
            <w:pPr>
              <w:rPr>
                <w:rFonts w:ascii="Calibri" w:hAnsi="Calibri" w:cs="Calibri"/>
                <w:sz w:val="22"/>
                <w:szCs w:val="22"/>
              </w:rPr>
            </w:pPr>
            <w:r>
              <w:rPr>
                <w:rFonts w:ascii="Calibri" w:hAnsi="Calibri" w:cs="Calibri"/>
                <w:sz w:val="22"/>
                <w:szCs w:val="22"/>
              </w:rPr>
              <w:t>Het resultaat dat bij afronding van de zaak bereikt is.</w:t>
            </w:r>
          </w:p>
        </w:tc>
      </w:tr>
      <w:tr w:rsidR="002E0941" w14:paraId="5173E31C" w14:textId="77777777" w:rsidTr="002E0941">
        <w:trPr>
          <w:tblCellSpacing w:w="15" w:type="dxa"/>
        </w:trPr>
        <w:tc>
          <w:tcPr>
            <w:tcW w:w="250" w:type="pct"/>
            <w:tcBorders>
              <w:top w:val="nil"/>
              <w:left w:val="nil"/>
              <w:bottom w:val="nil"/>
              <w:right w:val="nil"/>
            </w:tcBorders>
            <w:hideMark/>
          </w:tcPr>
          <w:p w14:paraId="6635DBB9"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B3B2857" w14:textId="77777777" w:rsidR="002E0941" w:rsidRDefault="002E0941">
            <w:pPr>
              <w:rPr>
                <w:rFonts w:ascii="Calibri" w:hAnsi="Calibri" w:cs="Calibri"/>
                <w:sz w:val="22"/>
                <w:szCs w:val="22"/>
              </w:rPr>
            </w:pPr>
            <w:r>
              <w:rPr>
                <w:rFonts w:ascii="Calibri" w:hAnsi="Calibri" w:cs="Calibri"/>
                <w:sz w:val="22"/>
                <w:szCs w:val="22"/>
              </w:rPr>
              <w:t xml:space="preserve">ZAAK [ 0 .. * ] heeft relevante andere ZAAK [ 0 .. * ] </w:t>
            </w:r>
          </w:p>
        </w:tc>
        <w:tc>
          <w:tcPr>
            <w:tcW w:w="2500" w:type="pct"/>
            <w:tcBorders>
              <w:top w:val="nil"/>
              <w:left w:val="nil"/>
              <w:bottom w:val="nil"/>
              <w:right w:val="nil"/>
            </w:tcBorders>
            <w:hideMark/>
          </w:tcPr>
          <w:p w14:paraId="67876D2A" w14:textId="77777777" w:rsidR="002E0941" w:rsidRDefault="002E0941">
            <w:pPr>
              <w:rPr>
                <w:rFonts w:ascii="Calibri" w:hAnsi="Calibri" w:cs="Calibri"/>
                <w:sz w:val="22"/>
                <w:szCs w:val="22"/>
              </w:rPr>
            </w:pPr>
            <w:r>
              <w:rPr>
                <w:rFonts w:ascii="Calibri" w:hAnsi="Calibri" w:cs="Calibri"/>
                <w:sz w:val="22"/>
                <w:szCs w:val="22"/>
              </w:rPr>
              <w:t>De andere ZAAKen die relevant zijn voor de ZAAK.</w:t>
            </w:r>
          </w:p>
        </w:tc>
      </w:tr>
    </w:tbl>
    <w:p w14:paraId="65DC96D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1D13E42" w14:textId="77777777" w:rsidTr="002E0941">
        <w:trPr>
          <w:tblCellSpacing w:w="15" w:type="dxa"/>
        </w:trPr>
        <w:tc>
          <w:tcPr>
            <w:tcW w:w="1500" w:type="pct"/>
            <w:tcBorders>
              <w:top w:val="nil"/>
              <w:left w:val="nil"/>
              <w:bottom w:val="nil"/>
              <w:right w:val="nil"/>
            </w:tcBorders>
            <w:hideMark/>
          </w:tcPr>
          <w:p w14:paraId="5A94997D"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234E286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
        <w:gridCol w:w="8658"/>
      </w:tblGrid>
      <w:tr w:rsidR="002E0941" w14:paraId="25D82C79" w14:textId="77777777" w:rsidTr="0055546E">
        <w:trPr>
          <w:tblCellSpacing w:w="15" w:type="dxa"/>
        </w:trPr>
        <w:tc>
          <w:tcPr>
            <w:tcW w:w="247" w:type="pct"/>
            <w:tcBorders>
              <w:top w:val="nil"/>
              <w:left w:val="nil"/>
              <w:bottom w:val="nil"/>
              <w:right w:val="nil"/>
            </w:tcBorders>
            <w:hideMark/>
          </w:tcPr>
          <w:p w14:paraId="087069EF" w14:textId="77777777" w:rsidR="002E0941" w:rsidRDefault="002E0941">
            <w:pPr>
              <w:rPr>
                <w:rFonts w:ascii="Calibri" w:hAnsi="Calibri" w:cs="Calibri"/>
                <w:sz w:val="22"/>
                <w:szCs w:val="22"/>
              </w:rPr>
            </w:pPr>
            <w:r>
              <w:rPr>
                <w:rFonts w:ascii="Calibri" w:hAnsi="Calibri" w:cs="Calibri"/>
                <w:sz w:val="22"/>
                <w:szCs w:val="22"/>
              </w:rPr>
              <w:t> </w:t>
            </w:r>
          </w:p>
        </w:tc>
        <w:tc>
          <w:tcPr>
            <w:tcW w:w="4703" w:type="pct"/>
            <w:tcBorders>
              <w:top w:val="nil"/>
              <w:left w:val="nil"/>
              <w:bottom w:val="nil"/>
              <w:right w:val="nil"/>
            </w:tcBorders>
            <w:hideMark/>
          </w:tcPr>
          <w:p w14:paraId="5B9CB4FD" w14:textId="77777777" w:rsidR="002E0941" w:rsidRDefault="002E0941">
            <w:pPr>
              <w:rPr>
                <w:rFonts w:ascii="Calibri" w:hAnsi="Calibri" w:cs="Calibri"/>
                <w:sz w:val="22"/>
                <w:szCs w:val="22"/>
              </w:rPr>
            </w:pPr>
            <w:r>
              <w:rPr>
                <w:rFonts w:ascii="Calibri" w:hAnsi="Calibri" w:cs="Calibri"/>
                <w:sz w:val="22"/>
                <w:szCs w:val="22"/>
              </w:rPr>
              <w:t xml:space="preserve">De ZAAK vormt de kern van het zaakgericht werken. Wat in een individueel geval een ZAAK is, waar die begint en waar die eindigt, wordt bekeken vanuit het perspectief van de initiator van de ZAAK (burger, bedrijf, medewerker, etc.). Het traject van (aan)vraag cq. aanleiding voor de ZAAK tot en met de levering van de producten/of diensten die een passend antwoord vormen op die aanleiding, bepaalt de omvang en afbakening van de ZAAK. Hiermee komt de afbakening van een ZAAK overeen met een bedrijfsproces: ?van klant tot klant?. Dit betekent onder meer dat onderdelen van bedrijfsprocessen geen zelfstandige zaken vormen. Het betekent ook dat een aanleiding die niet leidt tot de start van de uitvoering van een bedrijfsproces, niet leidt tot een ZAAK (deze wordt behandeld in het kader van een reeds lopende ZAAK). In de praktijk kan dit tot problemen leiden als de gewenste producten en diensten in verschillende bedrijfsprocessen vervaardigd worden d.w.z. voor elk gewenst product of dienst, of groep daarvan, is een zelfstandig bedrijfsproces operationeel. De ZAAK wordt dan behandeld in deelzaken door per deelzaak één bedrijfsproces uit te voeren. Met de ?hoofdzaak? wordt gecoördineerd dat de optelsom van de te leveren producten en diensten beantwoord aan de oorspronkelijke klantvraag. Zowel een ZAAK zonder deelzaken als een deelzaak betreft dus telkens één bedrijfsproces. Ook een ?deelzaak? modelleren we als 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 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binnen hetzelfde informatiedomein opereren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 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 zoals een bezwaarzaak die volgt op een vergunningzaak. Dit modelleren we eveneens met de relatie ?ZAAK heeft gerelateerde ZAAK?. De aard van de relatie modelleren we met de relatieklasse ZAKENRELATIE. Ook heeft elke ZAAK één of meer betrokkenen, wat we modelleren via de ROL. Een ZAAK, met eventuele deelzaken (of alleen de verwijzing daarnaar) dan wel de verwijzing naar de ?hoofdzaak?, alle kenmerken, alle daaraan gerelateerde INFORMATIEOBJECTen en alle andere gerelateerde gegevens (via ROL, ZAAKOBJECT, etc.) vormen gezamenlijk het zaakdossier. Het zaakdossier modelleren we dus niet als apart objecttype. Evenmin modelleren we een zgn. objectdossier. Dit betreft immers alle zaken, met bijbehorende kenmerken en INFORMATIEOBJECTen, eventueel van bepaalde ZAAKTYPEn, die gerelateerd zijn aan een bepaald OBJECT. </w:t>
            </w:r>
          </w:p>
        </w:tc>
      </w:tr>
    </w:tbl>
    <w:p w14:paraId="73CD8719" w14:textId="77777777" w:rsidR="0055546E" w:rsidRDefault="0055546E" w:rsidP="0055546E">
      <w:pPr>
        <w:pStyle w:val="Kop2"/>
        <w:rPr>
          <w:rFonts w:ascii="Calibri" w:hAnsi="Calibri" w:cs="Calibri"/>
        </w:rPr>
      </w:pPr>
      <w:bookmarkStart w:id="61" w:name="global_class_Model_ANDERNATUURLIJKPERSOO"/>
      <w:bookmarkStart w:id="62" w:name="_Toc517048425"/>
      <w:bookmarkEnd w:id="61"/>
      <w:r>
        <w:rPr>
          <w:rFonts w:ascii="Calibri" w:hAnsi="Calibri" w:cs="Calibri"/>
        </w:rPr>
        <w:t>Objecttype ZAAKTYPE</w:t>
      </w:r>
      <w:bookmarkEnd w:id="6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55546E" w14:paraId="29E80C42" w14:textId="77777777" w:rsidTr="0055546E">
        <w:trPr>
          <w:tblCellSpacing w:w="15" w:type="dxa"/>
        </w:trPr>
        <w:tc>
          <w:tcPr>
            <w:tcW w:w="1500" w:type="pct"/>
            <w:tcBorders>
              <w:top w:val="nil"/>
              <w:left w:val="nil"/>
              <w:bottom w:val="nil"/>
              <w:right w:val="nil"/>
            </w:tcBorders>
            <w:hideMark/>
          </w:tcPr>
          <w:p w14:paraId="2EC4B0E3" w14:textId="77777777" w:rsidR="0055546E" w:rsidRDefault="0055546E" w:rsidP="0055546E">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AC2B008" w14:textId="77777777" w:rsidR="0055546E" w:rsidRDefault="0055546E" w:rsidP="0055546E">
            <w:pPr>
              <w:rPr>
                <w:rFonts w:ascii="Calibri" w:hAnsi="Calibri" w:cs="Calibri"/>
                <w:sz w:val="22"/>
                <w:szCs w:val="22"/>
              </w:rPr>
            </w:pPr>
            <w:r>
              <w:rPr>
                <w:rFonts w:ascii="Calibri" w:hAnsi="Calibri" w:cs="Calibri"/>
                <w:sz w:val="22"/>
                <w:szCs w:val="22"/>
              </w:rPr>
              <w:t>ZAAKTYPE</w:t>
            </w:r>
          </w:p>
        </w:tc>
      </w:tr>
      <w:tr w:rsidR="0055546E" w14:paraId="554C3D4D" w14:textId="77777777" w:rsidTr="0055546E">
        <w:trPr>
          <w:tblCellSpacing w:w="15" w:type="dxa"/>
        </w:trPr>
        <w:tc>
          <w:tcPr>
            <w:tcW w:w="1500" w:type="pct"/>
            <w:tcBorders>
              <w:top w:val="nil"/>
              <w:left w:val="nil"/>
              <w:bottom w:val="nil"/>
              <w:right w:val="nil"/>
            </w:tcBorders>
            <w:hideMark/>
          </w:tcPr>
          <w:p w14:paraId="462B024A" w14:textId="77777777" w:rsidR="0055546E" w:rsidRDefault="0055546E" w:rsidP="0055546E">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03A134" w14:textId="77777777" w:rsidR="0055546E" w:rsidRDefault="0055546E" w:rsidP="0055546E">
            <w:pPr>
              <w:rPr>
                <w:rFonts w:ascii="Calibri" w:hAnsi="Calibri" w:cs="Calibri"/>
                <w:sz w:val="22"/>
                <w:szCs w:val="22"/>
              </w:rPr>
            </w:pPr>
            <w:r>
              <w:rPr>
                <w:rFonts w:ascii="Calibri" w:hAnsi="Calibri" w:cs="Calibri"/>
                <w:sz w:val="22"/>
                <w:szCs w:val="22"/>
              </w:rPr>
              <w:t>VNG-R</w:t>
            </w:r>
          </w:p>
        </w:tc>
      </w:tr>
      <w:tr w:rsidR="0055546E" w14:paraId="381EB0C3" w14:textId="77777777" w:rsidTr="0055546E">
        <w:trPr>
          <w:tblCellSpacing w:w="15" w:type="dxa"/>
        </w:trPr>
        <w:tc>
          <w:tcPr>
            <w:tcW w:w="1500" w:type="pct"/>
            <w:tcBorders>
              <w:top w:val="nil"/>
              <w:left w:val="nil"/>
              <w:bottom w:val="nil"/>
              <w:right w:val="nil"/>
            </w:tcBorders>
            <w:hideMark/>
          </w:tcPr>
          <w:p w14:paraId="68D8A516" w14:textId="77777777" w:rsidR="0055546E" w:rsidRDefault="0055546E" w:rsidP="0055546E">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422F55" w14:textId="77777777" w:rsidR="0055546E" w:rsidRDefault="0055546E" w:rsidP="0055546E">
            <w:pPr>
              <w:rPr>
                <w:rFonts w:ascii="Calibri" w:hAnsi="Calibri" w:cs="Calibri"/>
                <w:sz w:val="22"/>
                <w:szCs w:val="22"/>
              </w:rPr>
            </w:pPr>
            <w:r>
              <w:rPr>
                <w:rFonts w:ascii="Calibri" w:hAnsi="Calibri" w:cs="Calibri"/>
                <w:sz w:val="22"/>
                <w:szCs w:val="22"/>
              </w:rPr>
              <w:t xml:space="preserve">Specificatie van de wijze van besturing van, en vast te leggen informatie over een bedrijfsproces dat als zaak uitgevoerd wordt. </w:t>
            </w:r>
          </w:p>
        </w:tc>
      </w:tr>
      <w:tr w:rsidR="0055546E" w14:paraId="1C0BBF42" w14:textId="77777777" w:rsidTr="0055546E">
        <w:trPr>
          <w:tblCellSpacing w:w="15" w:type="dxa"/>
        </w:trPr>
        <w:tc>
          <w:tcPr>
            <w:tcW w:w="1500" w:type="pct"/>
            <w:tcBorders>
              <w:top w:val="nil"/>
              <w:left w:val="nil"/>
              <w:bottom w:val="nil"/>
              <w:right w:val="nil"/>
            </w:tcBorders>
            <w:hideMark/>
          </w:tcPr>
          <w:p w14:paraId="0C6FFD5D" w14:textId="77777777" w:rsidR="0055546E" w:rsidRDefault="0055546E" w:rsidP="0055546E">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578811" w14:textId="77777777" w:rsidR="0055546E" w:rsidRDefault="0055546E" w:rsidP="0055546E">
            <w:pPr>
              <w:rPr>
                <w:rFonts w:ascii="Calibri" w:hAnsi="Calibri" w:cs="Calibri"/>
                <w:sz w:val="22"/>
                <w:szCs w:val="22"/>
              </w:rPr>
            </w:pPr>
            <w:r>
              <w:rPr>
                <w:rFonts w:ascii="Calibri" w:hAnsi="Calibri" w:cs="Calibri"/>
                <w:sz w:val="22"/>
                <w:szCs w:val="22"/>
              </w:rPr>
              <w:t>VNG-R o.b.v. RGBZ</w:t>
            </w:r>
          </w:p>
        </w:tc>
      </w:tr>
      <w:tr w:rsidR="0055546E" w14:paraId="0EEDA9BD" w14:textId="77777777" w:rsidTr="0055546E">
        <w:trPr>
          <w:tblCellSpacing w:w="15" w:type="dxa"/>
        </w:trPr>
        <w:tc>
          <w:tcPr>
            <w:tcW w:w="1500" w:type="pct"/>
            <w:tcBorders>
              <w:top w:val="nil"/>
              <w:left w:val="nil"/>
              <w:bottom w:val="nil"/>
              <w:right w:val="nil"/>
            </w:tcBorders>
            <w:hideMark/>
          </w:tcPr>
          <w:p w14:paraId="09B4FA9B" w14:textId="77777777" w:rsidR="0055546E" w:rsidRDefault="0055546E" w:rsidP="0055546E">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FEC58D" w14:textId="77777777" w:rsidR="0055546E" w:rsidRDefault="0055546E" w:rsidP="0055546E">
            <w:pPr>
              <w:rPr>
                <w:rFonts w:ascii="Calibri" w:hAnsi="Calibri" w:cs="Calibri"/>
                <w:sz w:val="22"/>
                <w:szCs w:val="22"/>
              </w:rPr>
            </w:pPr>
            <w:r>
              <w:rPr>
                <w:rFonts w:ascii="Calibri" w:hAnsi="Calibri" w:cs="Calibri"/>
                <w:sz w:val="22"/>
                <w:szCs w:val="22"/>
              </w:rPr>
              <w:t>1 juli 2012</w:t>
            </w:r>
          </w:p>
        </w:tc>
      </w:tr>
      <w:tr w:rsidR="0055546E" w14:paraId="6FBFF219" w14:textId="77777777" w:rsidTr="0055546E">
        <w:trPr>
          <w:tblCellSpacing w:w="15" w:type="dxa"/>
        </w:trPr>
        <w:tc>
          <w:tcPr>
            <w:tcW w:w="1500" w:type="pct"/>
            <w:tcBorders>
              <w:top w:val="nil"/>
              <w:left w:val="nil"/>
              <w:bottom w:val="nil"/>
              <w:right w:val="nil"/>
            </w:tcBorders>
            <w:hideMark/>
          </w:tcPr>
          <w:p w14:paraId="4E956058" w14:textId="77777777" w:rsidR="0055546E" w:rsidRDefault="0055546E" w:rsidP="0055546E">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539E0202" w14:textId="77777777" w:rsidR="0055546E" w:rsidRDefault="0055546E" w:rsidP="0055546E">
            <w:pPr>
              <w:rPr>
                <w:rFonts w:ascii="Calibri" w:hAnsi="Calibri" w:cs="Calibri"/>
                <w:sz w:val="22"/>
                <w:szCs w:val="22"/>
              </w:rPr>
            </w:pPr>
            <w:r>
              <w:rPr>
                <w:rFonts w:ascii="Calibri" w:hAnsi="Calibri" w:cs="Calibri"/>
                <w:sz w:val="22"/>
                <w:szCs w:val="22"/>
              </w:rPr>
              <w:t>Zaaktype-identificatie Domein RSIN</w:t>
            </w:r>
          </w:p>
        </w:tc>
      </w:tr>
      <w:tr w:rsidR="0055546E" w14:paraId="53A235E1" w14:textId="77777777" w:rsidTr="0055546E">
        <w:trPr>
          <w:tblCellSpacing w:w="15" w:type="dxa"/>
        </w:trPr>
        <w:tc>
          <w:tcPr>
            <w:tcW w:w="1500" w:type="pct"/>
            <w:tcBorders>
              <w:top w:val="nil"/>
              <w:left w:val="nil"/>
              <w:bottom w:val="nil"/>
              <w:right w:val="nil"/>
            </w:tcBorders>
            <w:hideMark/>
          </w:tcPr>
          <w:p w14:paraId="31B78E16" w14:textId="77777777" w:rsidR="0055546E" w:rsidRDefault="0055546E" w:rsidP="0055546E">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9D2B622" w14:textId="77777777" w:rsidR="0055546E" w:rsidRDefault="0055546E" w:rsidP="0055546E">
            <w:pPr>
              <w:rPr>
                <w:rFonts w:ascii="Calibri" w:hAnsi="Calibri" w:cs="Calibri"/>
                <w:sz w:val="22"/>
                <w:szCs w:val="22"/>
              </w:rPr>
            </w:pPr>
          </w:p>
        </w:tc>
      </w:tr>
      <w:tr w:rsidR="0055546E" w14:paraId="34526A8D" w14:textId="77777777" w:rsidTr="0055546E">
        <w:trPr>
          <w:tblCellSpacing w:w="15" w:type="dxa"/>
        </w:trPr>
        <w:tc>
          <w:tcPr>
            <w:tcW w:w="1500" w:type="pct"/>
            <w:tcBorders>
              <w:top w:val="nil"/>
              <w:left w:val="nil"/>
              <w:bottom w:val="nil"/>
              <w:right w:val="nil"/>
            </w:tcBorders>
            <w:hideMark/>
          </w:tcPr>
          <w:p w14:paraId="10F9D86D" w14:textId="77777777" w:rsidR="0055546E" w:rsidRDefault="0055546E" w:rsidP="0055546E">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BF07F59" w14:textId="77777777" w:rsidR="0055546E" w:rsidRDefault="0055546E" w:rsidP="0055546E">
            <w:pPr>
              <w:rPr>
                <w:rFonts w:ascii="Calibri" w:hAnsi="Calibri" w:cs="Calibri"/>
                <w:sz w:val="22"/>
                <w:szCs w:val="22"/>
              </w:rPr>
            </w:pPr>
          </w:p>
        </w:tc>
      </w:tr>
      <w:tr w:rsidR="0055546E" w14:paraId="4F08FAB9" w14:textId="77777777" w:rsidTr="0055546E">
        <w:trPr>
          <w:tblCellSpacing w:w="15" w:type="dxa"/>
        </w:trPr>
        <w:tc>
          <w:tcPr>
            <w:tcW w:w="1500" w:type="pct"/>
            <w:tcBorders>
              <w:top w:val="nil"/>
              <w:left w:val="nil"/>
              <w:bottom w:val="nil"/>
              <w:right w:val="nil"/>
            </w:tcBorders>
            <w:hideMark/>
          </w:tcPr>
          <w:p w14:paraId="58CE684E" w14:textId="77777777" w:rsidR="0055546E" w:rsidRDefault="0055546E" w:rsidP="0055546E">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1846450" w14:textId="77777777" w:rsidR="0055546E" w:rsidRDefault="0055546E" w:rsidP="0055546E">
            <w:pPr>
              <w:rPr>
                <w:rFonts w:ascii="Calibri" w:hAnsi="Calibri" w:cs="Calibri"/>
                <w:sz w:val="22"/>
                <w:szCs w:val="22"/>
              </w:rPr>
            </w:pPr>
            <w:r>
              <w:rPr>
                <w:rFonts w:ascii="Calibri" w:hAnsi="Calibri" w:cs="Calibri"/>
                <w:sz w:val="22"/>
                <w:szCs w:val="22"/>
              </w:rPr>
              <w:t>Nee</w:t>
            </w:r>
          </w:p>
        </w:tc>
      </w:tr>
    </w:tbl>
    <w:p w14:paraId="268764C0"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744EE3F1" w14:textId="77777777" w:rsidTr="0055546E">
        <w:trPr>
          <w:tblCellSpacing w:w="15" w:type="dxa"/>
        </w:trPr>
        <w:tc>
          <w:tcPr>
            <w:tcW w:w="1500" w:type="pct"/>
            <w:tcBorders>
              <w:top w:val="nil"/>
              <w:left w:val="nil"/>
              <w:bottom w:val="nil"/>
              <w:right w:val="nil"/>
            </w:tcBorders>
            <w:hideMark/>
          </w:tcPr>
          <w:p w14:paraId="3330DB03" w14:textId="77777777" w:rsidR="0055546E" w:rsidRDefault="0055546E" w:rsidP="0055546E">
            <w:pPr>
              <w:rPr>
                <w:rFonts w:ascii="Calibri" w:hAnsi="Calibri" w:cs="Calibri"/>
                <w:sz w:val="22"/>
                <w:szCs w:val="22"/>
              </w:rPr>
            </w:pPr>
            <w:r>
              <w:rPr>
                <w:rFonts w:ascii="Calibri" w:hAnsi="Calibri" w:cs="Calibri"/>
                <w:b/>
                <w:bCs/>
                <w:sz w:val="22"/>
                <w:szCs w:val="22"/>
              </w:rPr>
              <w:t>Overzicht attributen</w:t>
            </w:r>
          </w:p>
        </w:tc>
      </w:tr>
    </w:tbl>
    <w:p w14:paraId="118B9D4C"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658"/>
        <w:gridCol w:w="3246"/>
        <w:gridCol w:w="2633"/>
        <w:gridCol w:w="492"/>
      </w:tblGrid>
      <w:tr w:rsidR="0055546E" w14:paraId="773A339B" w14:textId="77777777" w:rsidTr="0055546E">
        <w:trPr>
          <w:tblCellSpacing w:w="15" w:type="dxa"/>
        </w:trPr>
        <w:tc>
          <w:tcPr>
            <w:tcW w:w="0" w:type="auto"/>
            <w:tcBorders>
              <w:top w:val="nil"/>
              <w:left w:val="nil"/>
              <w:bottom w:val="nil"/>
              <w:right w:val="nil"/>
            </w:tcBorders>
            <w:hideMark/>
          </w:tcPr>
          <w:p w14:paraId="341E331E" w14:textId="77777777" w:rsidR="0055546E" w:rsidRDefault="0055546E" w:rsidP="0055546E">
            <w:pPr>
              <w:rPr>
                <w:rFonts w:ascii="Calibri" w:hAnsi="Calibri" w:cs="Calibri"/>
                <w:sz w:val="22"/>
                <w:szCs w:val="22"/>
              </w:rPr>
            </w:pPr>
          </w:p>
        </w:tc>
        <w:tc>
          <w:tcPr>
            <w:tcW w:w="0" w:type="auto"/>
            <w:tcBorders>
              <w:top w:val="nil"/>
              <w:left w:val="nil"/>
              <w:bottom w:val="nil"/>
              <w:right w:val="nil"/>
            </w:tcBorders>
            <w:hideMark/>
          </w:tcPr>
          <w:p w14:paraId="059BDCD2" w14:textId="77777777" w:rsidR="0055546E" w:rsidRDefault="0055546E" w:rsidP="0055546E">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7730C60" w14:textId="77777777" w:rsidR="0055546E" w:rsidRDefault="0055546E" w:rsidP="0055546E">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3AE9F89" w14:textId="77777777" w:rsidR="0055546E" w:rsidRDefault="0055546E" w:rsidP="0055546E">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D2B0A61" w14:textId="77777777" w:rsidR="0055546E" w:rsidRDefault="0055546E" w:rsidP="0055546E">
            <w:pPr>
              <w:rPr>
                <w:rFonts w:ascii="Calibri" w:hAnsi="Calibri" w:cs="Calibri"/>
                <w:sz w:val="22"/>
                <w:szCs w:val="22"/>
              </w:rPr>
            </w:pPr>
            <w:r>
              <w:rPr>
                <w:rFonts w:ascii="Calibri" w:hAnsi="Calibri" w:cs="Calibri"/>
                <w:i/>
                <w:iCs/>
                <w:sz w:val="22"/>
                <w:szCs w:val="22"/>
              </w:rPr>
              <w:t>Card</w:t>
            </w:r>
          </w:p>
        </w:tc>
      </w:tr>
      <w:tr w:rsidR="0055546E" w14:paraId="7C859243" w14:textId="77777777" w:rsidTr="0055546E">
        <w:trPr>
          <w:tblCellSpacing w:w="15" w:type="dxa"/>
        </w:trPr>
        <w:tc>
          <w:tcPr>
            <w:tcW w:w="250" w:type="pct"/>
            <w:tcBorders>
              <w:top w:val="nil"/>
              <w:left w:val="nil"/>
              <w:bottom w:val="nil"/>
              <w:right w:val="nil"/>
            </w:tcBorders>
            <w:hideMark/>
          </w:tcPr>
          <w:p w14:paraId="0EDAB1A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DD2BC0" w14:textId="77777777" w:rsidR="0055546E" w:rsidRDefault="0055546E" w:rsidP="0055546E">
            <w:pPr>
              <w:rPr>
                <w:rFonts w:ascii="Calibri" w:hAnsi="Calibri" w:cs="Calibri"/>
                <w:sz w:val="22"/>
                <w:szCs w:val="22"/>
              </w:rPr>
            </w:pPr>
            <w:r>
              <w:rPr>
                <w:rFonts w:ascii="Calibri" w:hAnsi="Calibri" w:cs="Calibri"/>
                <w:sz w:val="22"/>
                <w:szCs w:val="22"/>
              </w:rPr>
              <w:t xml:space="preserve">Zaaktype-identificatie </w:t>
            </w:r>
          </w:p>
        </w:tc>
        <w:tc>
          <w:tcPr>
            <w:tcW w:w="2500" w:type="pct"/>
            <w:tcBorders>
              <w:top w:val="nil"/>
              <w:left w:val="nil"/>
              <w:bottom w:val="nil"/>
              <w:right w:val="nil"/>
            </w:tcBorders>
            <w:hideMark/>
          </w:tcPr>
          <w:p w14:paraId="1DE462C8" w14:textId="77777777" w:rsidR="0055546E" w:rsidRDefault="0055546E" w:rsidP="0055546E">
            <w:pPr>
              <w:rPr>
                <w:rFonts w:ascii="Calibri" w:hAnsi="Calibri" w:cs="Calibri"/>
                <w:sz w:val="22"/>
                <w:szCs w:val="22"/>
              </w:rPr>
            </w:pPr>
            <w:r>
              <w:rPr>
                <w:rFonts w:ascii="Calibri" w:hAnsi="Calibri" w:cs="Calibri"/>
                <w:sz w:val="22"/>
                <w:szCs w:val="22"/>
              </w:rPr>
              <w:t>Unieke identificatie van het ZAAKTYPE binnen de CATALOGUS waarin het ZAAKTYPE voorkomt.</w:t>
            </w:r>
          </w:p>
        </w:tc>
        <w:tc>
          <w:tcPr>
            <w:tcW w:w="500" w:type="pct"/>
            <w:tcBorders>
              <w:top w:val="nil"/>
              <w:left w:val="nil"/>
              <w:bottom w:val="nil"/>
              <w:right w:val="nil"/>
            </w:tcBorders>
            <w:hideMark/>
          </w:tcPr>
          <w:p w14:paraId="5DAE5A36"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4C7B55E"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64E421A0" w14:textId="77777777" w:rsidTr="0055546E">
        <w:trPr>
          <w:tblCellSpacing w:w="15" w:type="dxa"/>
        </w:trPr>
        <w:tc>
          <w:tcPr>
            <w:tcW w:w="250" w:type="pct"/>
            <w:tcBorders>
              <w:top w:val="nil"/>
              <w:left w:val="nil"/>
              <w:bottom w:val="nil"/>
              <w:right w:val="nil"/>
            </w:tcBorders>
            <w:hideMark/>
          </w:tcPr>
          <w:p w14:paraId="2B49209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74B559" w14:textId="77777777" w:rsidR="0055546E" w:rsidRDefault="0055546E" w:rsidP="0055546E">
            <w:pPr>
              <w:rPr>
                <w:rFonts w:ascii="Calibri" w:hAnsi="Calibri" w:cs="Calibri"/>
                <w:sz w:val="22"/>
                <w:szCs w:val="22"/>
              </w:rPr>
            </w:pPr>
            <w:r>
              <w:rPr>
                <w:rFonts w:ascii="Calibri" w:hAnsi="Calibri" w:cs="Calibri"/>
                <w:sz w:val="22"/>
                <w:szCs w:val="22"/>
              </w:rPr>
              <w:t xml:space="preserve">Domein </w:t>
            </w:r>
          </w:p>
        </w:tc>
        <w:tc>
          <w:tcPr>
            <w:tcW w:w="2500" w:type="pct"/>
            <w:tcBorders>
              <w:top w:val="nil"/>
              <w:left w:val="nil"/>
              <w:bottom w:val="nil"/>
              <w:right w:val="nil"/>
            </w:tcBorders>
            <w:hideMark/>
          </w:tcPr>
          <w:p w14:paraId="2B5DE569" w14:textId="77777777" w:rsidR="0055546E" w:rsidRDefault="0055546E" w:rsidP="0055546E">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c>
          <w:tcPr>
            <w:tcW w:w="500" w:type="pct"/>
            <w:tcBorders>
              <w:top w:val="nil"/>
              <w:left w:val="nil"/>
              <w:bottom w:val="nil"/>
              <w:right w:val="nil"/>
            </w:tcBorders>
            <w:hideMark/>
          </w:tcPr>
          <w:p w14:paraId="4C36AAF6" w14:textId="77777777" w:rsidR="0055546E" w:rsidRDefault="0055546E" w:rsidP="0055546E">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68497396"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E46D0AC" w14:textId="77777777" w:rsidTr="0055546E">
        <w:trPr>
          <w:tblCellSpacing w:w="15" w:type="dxa"/>
        </w:trPr>
        <w:tc>
          <w:tcPr>
            <w:tcW w:w="250" w:type="pct"/>
            <w:tcBorders>
              <w:top w:val="nil"/>
              <w:left w:val="nil"/>
              <w:bottom w:val="nil"/>
              <w:right w:val="nil"/>
            </w:tcBorders>
            <w:hideMark/>
          </w:tcPr>
          <w:p w14:paraId="1EEAD2B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1A1826E" w14:textId="77777777" w:rsidR="0055546E" w:rsidRDefault="0055546E" w:rsidP="0055546E">
            <w:pPr>
              <w:rPr>
                <w:rFonts w:ascii="Calibri" w:hAnsi="Calibri" w:cs="Calibri"/>
                <w:sz w:val="22"/>
                <w:szCs w:val="22"/>
              </w:rPr>
            </w:pPr>
            <w:r>
              <w:rPr>
                <w:rFonts w:ascii="Calibri" w:hAnsi="Calibri" w:cs="Calibri"/>
                <w:sz w:val="22"/>
                <w:szCs w:val="22"/>
              </w:rPr>
              <w:t xml:space="preserve">RSIN </w:t>
            </w:r>
          </w:p>
        </w:tc>
        <w:tc>
          <w:tcPr>
            <w:tcW w:w="2500" w:type="pct"/>
            <w:tcBorders>
              <w:top w:val="nil"/>
              <w:left w:val="nil"/>
              <w:bottom w:val="nil"/>
              <w:right w:val="nil"/>
            </w:tcBorders>
            <w:hideMark/>
          </w:tcPr>
          <w:p w14:paraId="1C157D4C" w14:textId="77777777" w:rsidR="0055546E" w:rsidRDefault="0055546E" w:rsidP="0055546E">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c>
          <w:tcPr>
            <w:tcW w:w="500" w:type="pct"/>
            <w:tcBorders>
              <w:top w:val="nil"/>
              <w:left w:val="nil"/>
              <w:bottom w:val="nil"/>
              <w:right w:val="nil"/>
            </w:tcBorders>
            <w:hideMark/>
          </w:tcPr>
          <w:p w14:paraId="7F747D16" w14:textId="77777777" w:rsidR="0055546E" w:rsidRDefault="0055546E" w:rsidP="0055546E">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32EFA2D7"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D4034C0" w14:textId="77777777" w:rsidTr="0055546E">
        <w:trPr>
          <w:tblCellSpacing w:w="15" w:type="dxa"/>
        </w:trPr>
        <w:tc>
          <w:tcPr>
            <w:tcW w:w="250" w:type="pct"/>
            <w:tcBorders>
              <w:top w:val="nil"/>
              <w:left w:val="nil"/>
              <w:bottom w:val="nil"/>
              <w:right w:val="nil"/>
            </w:tcBorders>
            <w:hideMark/>
          </w:tcPr>
          <w:p w14:paraId="6DC023A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24E7AD" w14:textId="77777777" w:rsidR="0055546E" w:rsidRDefault="0055546E" w:rsidP="0055546E">
            <w:pPr>
              <w:rPr>
                <w:rFonts w:ascii="Calibri" w:hAnsi="Calibri" w:cs="Calibri"/>
                <w:sz w:val="22"/>
                <w:szCs w:val="22"/>
              </w:rPr>
            </w:pPr>
            <w:r>
              <w:rPr>
                <w:rFonts w:ascii="Calibri" w:hAnsi="Calibri" w:cs="Calibri"/>
                <w:sz w:val="22"/>
                <w:szCs w:val="22"/>
              </w:rPr>
              <w:t xml:space="preserve">Zaaktype-omschrijving </w:t>
            </w:r>
          </w:p>
        </w:tc>
        <w:tc>
          <w:tcPr>
            <w:tcW w:w="2500" w:type="pct"/>
            <w:tcBorders>
              <w:top w:val="nil"/>
              <w:left w:val="nil"/>
              <w:bottom w:val="nil"/>
              <w:right w:val="nil"/>
            </w:tcBorders>
            <w:hideMark/>
          </w:tcPr>
          <w:p w14:paraId="45D8DD98" w14:textId="77777777" w:rsidR="0055546E" w:rsidRDefault="0055546E" w:rsidP="0055546E">
            <w:pPr>
              <w:rPr>
                <w:rFonts w:ascii="Calibri" w:hAnsi="Calibri" w:cs="Calibri"/>
                <w:sz w:val="22"/>
                <w:szCs w:val="22"/>
              </w:rPr>
            </w:pPr>
            <w:r>
              <w:rPr>
                <w:rFonts w:ascii="Calibri" w:hAnsi="Calibri" w:cs="Calibri"/>
                <w:sz w:val="22"/>
                <w:szCs w:val="22"/>
              </w:rPr>
              <w:t>Omschrijving van de aard van ZAAKen van het ZAAKTYPE.</w:t>
            </w:r>
          </w:p>
        </w:tc>
        <w:tc>
          <w:tcPr>
            <w:tcW w:w="500" w:type="pct"/>
            <w:tcBorders>
              <w:top w:val="nil"/>
              <w:left w:val="nil"/>
              <w:bottom w:val="nil"/>
              <w:right w:val="nil"/>
            </w:tcBorders>
            <w:hideMark/>
          </w:tcPr>
          <w:p w14:paraId="2BB9F2E7"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7A843DD"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67C8C01" w14:textId="77777777" w:rsidTr="0055546E">
        <w:trPr>
          <w:tblCellSpacing w:w="15" w:type="dxa"/>
        </w:trPr>
        <w:tc>
          <w:tcPr>
            <w:tcW w:w="250" w:type="pct"/>
            <w:tcBorders>
              <w:top w:val="nil"/>
              <w:left w:val="nil"/>
              <w:bottom w:val="nil"/>
              <w:right w:val="nil"/>
            </w:tcBorders>
            <w:hideMark/>
          </w:tcPr>
          <w:p w14:paraId="13347DD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CBB37C" w14:textId="77777777" w:rsidR="0055546E" w:rsidRDefault="0055546E" w:rsidP="0055546E">
            <w:pPr>
              <w:rPr>
                <w:rFonts w:ascii="Calibri" w:hAnsi="Calibri" w:cs="Calibri"/>
                <w:sz w:val="22"/>
                <w:szCs w:val="22"/>
              </w:rPr>
            </w:pPr>
            <w:r>
              <w:rPr>
                <w:rFonts w:ascii="Calibri" w:hAnsi="Calibri" w:cs="Calibri"/>
                <w:sz w:val="22"/>
                <w:szCs w:val="22"/>
              </w:rPr>
              <w:t xml:space="preserve">Zaaktype-omschrijving generiek </w:t>
            </w:r>
          </w:p>
        </w:tc>
        <w:tc>
          <w:tcPr>
            <w:tcW w:w="2500" w:type="pct"/>
            <w:tcBorders>
              <w:top w:val="nil"/>
              <w:left w:val="nil"/>
              <w:bottom w:val="nil"/>
              <w:right w:val="nil"/>
            </w:tcBorders>
            <w:hideMark/>
          </w:tcPr>
          <w:p w14:paraId="24B17FDA" w14:textId="77777777" w:rsidR="0055546E" w:rsidRDefault="0055546E" w:rsidP="0055546E">
            <w:pPr>
              <w:rPr>
                <w:rFonts w:ascii="Calibri" w:hAnsi="Calibri" w:cs="Calibri"/>
                <w:sz w:val="22"/>
                <w:szCs w:val="22"/>
              </w:rPr>
            </w:pPr>
            <w:r>
              <w:rPr>
                <w:rFonts w:ascii="Calibri" w:hAnsi="Calibri" w:cs="Calibri"/>
                <w:sz w:val="22"/>
                <w:szCs w:val="22"/>
              </w:rPr>
              <w:t>Algemeen gehanteerde omschrijving van de aard van ZAAKen van het ZAAKTYPE</w:t>
            </w:r>
          </w:p>
        </w:tc>
        <w:tc>
          <w:tcPr>
            <w:tcW w:w="500" w:type="pct"/>
            <w:tcBorders>
              <w:top w:val="nil"/>
              <w:left w:val="nil"/>
              <w:bottom w:val="nil"/>
              <w:right w:val="nil"/>
            </w:tcBorders>
            <w:hideMark/>
          </w:tcPr>
          <w:p w14:paraId="4882A5F0"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724B690"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DF5E7BF" w14:textId="77777777" w:rsidTr="0055546E">
        <w:trPr>
          <w:tblCellSpacing w:w="15" w:type="dxa"/>
        </w:trPr>
        <w:tc>
          <w:tcPr>
            <w:tcW w:w="250" w:type="pct"/>
            <w:tcBorders>
              <w:top w:val="nil"/>
              <w:left w:val="nil"/>
              <w:bottom w:val="nil"/>
              <w:right w:val="nil"/>
            </w:tcBorders>
            <w:hideMark/>
          </w:tcPr>
          <w:p w14:paraId="6313C61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8A38EB8" w14:textId="77777777" w:rsidR="0055546E" w:rsidRDefault="0055546E" w:rsidP="0055546E">
            <w:pPr>
              <w:rPr>
                <w:rFonts w:ascii="Calibri" w:hAnsi="Calibri" w:cs="Calibri"/>
                <w:sz w:val="22"/>
                <w:szCs w:val="22"/>
              </w:rPr>
            </w:pPr>
            <w:r>
              <w:rPr>
                <w:rFonts w:ascii="Calibri" w:hAnsi="Calibri" w:cs="Calibri"/>
                <w:sz w:val="22"/>
                <w:szCs w:val="22"/>
              </w:rPr>
              <w:t xml:space="preserve">Trefwoord </w:t>
            </w:r>
          </w:p>
        </w:tc>
        <w:tc>
          <w:tcPr>
            <w:tcW w:w="2500" w:type="pct"/>
            <w:tcBorders>
              <w:top w:val="nil"/>
              <w:left w:val="nil"/>
              <w:bottom w:val="nil"/>
              <w:right w:val="nil"/>
            </w:tcBorders>
            <w:hideMark/>
          </w:tcPr>
          <w:p w14:paraId="05A6CFF6" w14:textId="77777777" w:rsidR="0055546E" w:rsidRDefault="0055546E" w:rsidP="0055546E">
            <w:pPr>
              <w:rPr>
                <w:rFonts w:ascii="Calibri" w:hAnsi="Calibri" w:cs="Calibri"/>
                <w:sz w:val="22"/>
                <w:szCs w:val="22"/>
              </w:rPr>
            </w:pPr>
            <w:r>
              <w:rPr>
                <w:rFonts w:ascii="Calibri" w:hAnsi="Calibri" w:cs="Calibri"/>
                <w:sz w:val="22"/>
                <w:szCs w:val="22"/>
              </w:rPr>
              <w:t>Een trefwoord waarmee ZAAKen van het ZAAKTYPE kunnen worden gekarakteriseerd.</w:t>
            </w:r>
          </w:p>
        </w:tc>
        <w:tc>
          <w:tcPr>
            <w:tcW w:w="500" w:type="pct"/>
            <w:tcBorders>
              <w:top w:val="nil"/>
              <w:left w:val="nil"/>
              <w:bottom w:val="nil"/>
              <w:right w:val="nil"/>
            </w:tcBorders>
            <w:hideMark/>
          </w:tcPr>
          <w:p w14:paraId="6B84BCCC" w14:textId="77777777" w:rsidR="0055546E" w:rsidRDefault="0055546E" w:rsidP="0055546E">
            <w:pPr>
              <w:rPr>
                <w:rFonts w:ascii="Calibri" w:hAnsi="Calibri" w:cs="Calibri"/>
                <w:sz w:val="22"/>
                <w:szCs w:val="22"/>
              </w:rPr>
            </w:pPr>
            <w:r>
              <w:rPr>
                <w:rFonts w:ascii="Calibri" w:hAnsi="Calibri" w:cs="Calibri"/>
                <w:sz w:val="22"/>
                <w:szCs w:val="22"/>
              </w:rPr>
              <w:t xml:space="preserve">AN30 </w:t>
            </w:r>
          </w:p>
        </w:tc>
        <w:tc>
          <w:tcPr>
            <w:tcW w:w="500" w:type="pct"/>
            <w:tcBorders>
              <w:top w:val="nil"/>
              <w:left w:val="nil"/>
              <w:bottom w:val="nil"/>
              <w:right w:val="nil"/>
            </w:tcBorders>
            <w:hideMark/>
          </w:tcPr>
          <w:p w14:paraId="5E4BD34C" w14:textId="77777777" w:rsidR="0055546E" w:rsidRDefault="0055546E" w:rsidP="0055546E">
            <w:pPr>
              <w:rPr>
                <w:rFonts w:ascii="Calibri" w:hAnsi="Calibri" w:cs="Calibri"/>
                <w:sz w:val="22"/>
                <w:szCs w:val="22"/>
              </w:rPr>
            </w:pPr>
            <w:r>
              <w:rPr>
                <w:rFonts w:ascii="Calibri" w:hAnsi="Calibri" w:cs="Calibri"/>
                <w:sz w:val="22"/>
                <w:szCs w:val="22"/>
              </w:rPr>
              <w:t>0 .. *</w:t>
            </w:r>
          </w:p>
        </w:tc>
      </w:tr>
      <w:tr w:rsidR="0055546E" w14:paraId="61101E79" w14:textId="77777777" w:rsidTr="0055546E">
        <w:trPr>
          <w:tblCellSpacing w:w="15" w:type="dxa"/>
        </w:trPr>
        <w:tc>
          <w:tcPr>
            <w:tcW w:w="250" w:type="pct"/>
            <w:tcBorders>
              <w:top w:val="nil"/>
              <w:left w:val="nil"/>
              <w:bottom w:val="nil"/>
              <w:right w:val="nil"/>
            </w:tcBorders>
            <w:hideMark/>
          </w:tcPr>
          <w:p w14:paraId="7DC85BC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A75055C" w14:textId="77777777" w:rsidR="0055546E" w:rsidRDefault="0055546E" w:rsidP="0055546E">
            <w:pPr>
              <w:rPr>
                <w:rFonts w:ascii="Calibri" w:hAnsi="Calibri" w:cs="Calibri"/>
                <w:sz w:val="22"/>
                <w:szCs w:val="22"/>
              </w:rPr>
            </w:pPr>
            <w:r>
              <w:rPr>
                <w:rFonts w:ascii="Calibri" w:hAnsi="Calibri" w:cs="Calibri"/>
                <w:sz w:val="22"/>
                <w:szCs w:val="22"/>
              </w:rPr>
              <w:t xml:space="preserve">Vertrouwelijkheidaanduiding </w:t>
            </w:r>
          </w:p>
        </w:tc>
        <w:tc>
          <w:tcPr>
            <w:tcW w:w="2500" w:type="pct"/>
            <w:tcBorders>
              <w:top w:val="nil"/>
              <w:left w:val="nil"/>
              <w:bottom w:val="nil"/>
              <w:right w:val="nil"/>
            </w:tcBorders>
            <w:hideMark/>
          </w:tcPr>
          <w:p w14:paraId="465B52D8" w14:textId="77777777" w:rsidR="0055546E" w:rsidRDefault="0055546E" w:rsidP="0055546E">
            <w:pPr>
              <w:rPr>
                <w:rFonts w:ascii="Calibri" w:hAnsi="Calibri" w:cs="Calibri"/>
                <w:sz w:val="22"/>
                <w:szCs w:val="22"/>
              </w:rPr>
            </w:pPr>
            <w:r>
              <w:rPr>
                <w:rFonts w:ascii="Calibri" w:hAnsi="Calibri" w:cs="Calibri"/>
                <w:sz w:val="22"/>
                <w:szCs w:val="22"/>
              </w:rPr>
              <w:t xml:space="preserve">Aanduiding van de mate waarin zaakdossiers van ZAAKen van dit ZAAKTYPE voor de openbaarheid bestemd zijn. </w:t>
            </w:r>
          </w:p>
        </w:tc>
        <w:tc>
          <w:tcPr>
            <w:tcW w:w="500" w:type="pct"/>
            <w:tcBorders>
              <w:top w:val="nil"/>
              <w:left w:val="nil"/>
              <w:bottom w:val="nil"/>
              <w:right w:val="nil"/>
            </w:tcBorders>
            <w:hideMark/>
          </w:tcPr>
          <w:p w14:paraId="3885F9B1" w14:textId="77777777" w:rsidR="0055546E" w:rsidRDefault="0055546E" w:rsidP="0055546E">
            <w:pPr>
              <w:rPr>
                <w:rFonts w:ascii="Calibri" w:hAnsi="Calibri" w:cs="Calibri"/>
                <w:sz w:val="22"/>
                <w:szCs w:val="22"/>
              </w:rPr>
            </w:pPr>
            <w:r>
              <w:rPr>
                <w:rFonts w:ascii="Calibri" w:hAnsi="Calibri" w:cs="Calibri"/>
                <w:sz w:val="22"/>
                <w:szCs w:val="22"/>
              </w:rPr>
              <w:t xml:space="preserve">vertrouwelijkheidaanduiding </w:t>
            </w:r>
          </w:p>
        </w:tc>
        <w:tc>
          <w:tcPr>
            <w:tcW w:w="500" w:type="pct"/>
            <w:tcBorders>
              <w:top w:val="nil"/>
              <w:left w:val="nil"/>
              <w:bottom w:val="nil"/>
              <w:right w:val="nil"/>
            </w:tcBorders>
            <w:hideMark/>
          </w:tcPr>
          <w:p w14:paraId="06C8D13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900A56E" w14:textId="77777777" w:rsidTr="0055546E">
        <w:trPr>
          <w:tblCellSpacing w:w="15" w:type="dxa"/>
        </w:trPr>
        <w:tc>
          <w:tcPr>
            <w:tcW w:w="250" w:type="pct"/>
            <w:tcBorders>
              <w:top w:val="nil"/>
              <w:left w:val="nil"/>
              <w:bottom w:val="nil"/>
              <w:right w:val="nil"/>
            </w:tcBorders>
            <w:hideMark/>
          </w:tcPr>
          <w:p w14:paraId="426DF7D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C93AC3" w14:textId="77777777" w:rsidR="0055546E" w:rsidRDefault="0055546E" w:rsidP="0055546E">
            <w:pPr>
              <w:rPr>
                <w:rFonts w:ascii="Calibri" w:hAnsi="Calibri" w:cs="Calibri"/>
                <w:sz w:val="22"/>
                <w:szCs w:val="22"/>
              </w:rPr>
            </w:pPr>
            <w:r>
              <w:rPr>
                <w:rFonts w:ascii="Calibri" w:hAnsi="Calibri" w:cs="Calibri"/>
                <w:sz w:val="22"/>
                <w:szCs w:val="22"/>
              </w:rPr>
              <w:t xml:space="preserve">Zaakcategorie </w:t>
            </w:r>
          </w:p>
        </w:tc>
        <w:tc>
          <w:tcPr>
            <w:tcW w:w="2500" w:type="pct"/>
            <w:tcBorders>
              <w:top w:val="nil"/>
              <w:left w:val="nil"/>
              <w:bottom w:val="nil"/>
              <w:right w:val="nil"/>
            </w:tcBorders>
            <w:hideMark/>
          </w:tcPr>
          <w:p w14:paraId="35E00DE7" w14:textId="77777777" w:rsidR="0055546E" w:rsidRDefault="0055546E" w:rsidP="0055546E">
            <w:pPr>
              <w:rPr>
                <w:rFonts w:ascii="Calibri" w:hAnsi="Calibri" w:cs="Calibri"/>
                <w:sz w:val="22"/>
                <w:szCs w:val="22"/>
              </w:rPr>
            </w:pPr>
            <w:r>
              <w:rPr>
                <w:rFonts w:ascii="Calibri" w:hAnsi="Calibri" w:cs="Calibri"/>
                <w:sz w:val="22"/>
                <w:szCs w:val="22"/>
              </w:rPr>
              <w:t>Typering van de aard van ZAAKen van het ZAAKTYPE.</w:t>
            </w:r>
          </w:p>
        </w:tc>
        <w:tc>
          <w:tcPr>
            <w:tcW w:w="500" w:type="pct"/>
            <w:tcBorders>
              <w:top w:val="nil"/>
              <w:left w:val="nil"/>
              <w:bottom w:val="nil"/>
              <w:right w:val="nil"/>
            </w:tcBorders>
            <w:hideMark/>
          </w:tcPr>
          <w:p w14:paraId="6F822032" w14:textId="77777777" w:rsidR="0055546E" w:rsidRDefault="0055546E" w:rsidP="0055546E">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6E1A10B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B6A97B2" w14:textId="77777777" w:rsidTr="0055546E">
        <w:trPr>
          <w:tblCellSpacing w:w="15" w:type="dxa"/>
        </w:trPr>
        <w:tc>
          <w:tcPr>
            <w:tcW w:w="250" w:type="pct"/>
            <w:tcBorders>
              <w:top w:val="nil"/>
              <w:left w:val="nil"/>
              <w:bottom w:val="nil"/>
              <w:right w:val="nil"/>
            </w:tcBorders>
            <w:hideMark/>
          </w:tcPr>
          <w:p w14:paraId="28D7628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EB885E" w14:textId="77777777" w:rsidR="0055546E" w:rsidRDefault="0055546E" w:rsidP="0055546E">
            <w:pPr>
              <w:rPr>
                <w:rFonts w:ascii="Calibri" w:hAnsi="Calibri" w:cs="Calibri"/>
                <w:sz w:val="22"/>
                <w:szCs w:val="22"/>
              </w:rPr>
            </w:pPr>
            <w:r>
              <w:rPr>
                <w:rFonts w:ascii="Calibri" w:hAnsi="Calibri" w:cs="Calibri"/>
                <w:sz w:val="22"/>
                <w:szCs w:val="22"/>
              </w:rPr>
              <w:t xml:space="preserve">Opschorting/aanhouding mogelijk </w:t>
            </w:r>
          </w:p>
        </w:tc>
        <w:tc>
          <w:tcPr>
            <w:tcW w:w="2500" w:type="pct"/>
            <w:tcBorders>
              <w:top w:val="nil"/>
              <w:left w:val="nil"/>
              <w:bottom w:val="nil"/>
              <w:right w:val="nil"/>
            </w:tcBorders>
            <w:hideMark/>
          </w:tcPr>
          <w:p w14:paraId="0BDB6840" w14:textId="77777777" w:rsidR="0055546E" w:rsidRDefault="0055546E" w:rsidP="0055546E">
            <w:pPr>
              <w:rPr>
                <w:rFonts w:ascii="Calibri" w:hAnsi="Calibri" w:cs="Calibri"/>
                <w:sz w:val="22"/>
                <w:szCs w:val="22"/>
              </w:rPr>
            </w:pPr>
            <w:r>
              <w:rPr>
                <w:rFonts w:ascii="Calibri" w:hAnsi="Calibri" w:cs="Calibri"/>
                <w:sz w:val="22"/>
                <w:szCs w:val="22"/>
              </w:rPr>
              <w:t xml:space="preserve">Aanduiding die aangeeft of ZAAKen van dit ZAAKTYPE kunnen worden opgeschort en/of aangehouden. </w:t>
            </w:r>
          </w:p>
        </w:tc>
        <w:tc>
          <w:tcPr>
            <w:tcW w:w="500" w:type="pct"/>
            <w:tcBorders>
              <w:top w:val="nil"/>
              <w:left w:val="nil"/>
              <w:bottom w:val="nil"/>
              <w:right w:val="nil"/>
            </w:tcBorders>
            <w:hideMark/>
          </w:tcPr>
          <w:p w14:paraId="7B3B1A84" w14:textId="77777777" w:rsidR="0055546E" w:rsidRDefault="0055546E" w:rsidP="0055546E">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25752DCB"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2A8F56B0" w14:textId="77777777" w:rsidTr="0055546E">
        <w:trPr>
          <w:tblCellSpacing w:w="15" w:type="dxa"/>
        </w:trPr>
        <w:tc>
          <w:tcPr>
            <w:tcW w:w="250" w:type="pct"/>
            <w:tcBorders>
              <w:top w:val="nil"/>
              <w:left w:val="nil"/>
              <w:bottom w:val="nil"/>
              <w:right w:val="nil"/>
            </w:tcBorders>
            <w:hideMark/>
          </w:tcPr>
          <w:p w14:paraId="634A3E0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23BC0B5" w14:textId="77777777" w:rsidR="0055546E" w:rsidRDefault="0055546E" w:rsidP="0055546E">
            <w:pPr>
              <w:rPr>
                <w:rFonts w:ascii="Calibri" w:hAnsi="Calibri" w:cs="Calibri"/>
                <w:sz w:val="22"/>
                <w:szCs w:val="22"/>
              </w:rPr>
            </w:pPr>
            <w:r>
              <w:rPr>
                <w:rFonts w:ascii="Calibri" w:hAnsi="Calibri" w:cs="Calibri"/>
                <w:sz w:val="22"/>
                <w:szCs w:val="22"/>
              </w:rPr>
              <w:t xml:space="preserve">Verlenging mogelijk </w:t>
            </w:r>
          </w:p>
        </w:tc>
        <w:tc>
          <w:tcPr>
            <w:tcW w:w="2500" w:type="pct"/>
            <w:tcBorders>
              <w:top w:val="nil"/>
              <w:left w:val="nil"/>
              <w:bottom w:val="nil"/>
              <w:right w:val="nil"/>
            </w:tcBorders>
            <w:hideMark/>
          </w:tcPr>
          <w:p w14:paraId="395CB1E0" w14:textId="77777777" w:rsidR="0055546E" w:rsidRDefault="0055546E" w:rsidP="0055546E">
            <w:pPr>
              <w:rPr>
                <w:rFonts w:ascii="Calibri" w:hAnsi="Calibri" w:cs="Calibri"/>
                <w:sz w:val="22"/>
                <w:szCs w:val="22"/>
              </w:rPr>
            </w:pPr>
            <w:r>
              <w:rPr>
                <w:rFonts w:ascii="Calibri" w:hAnsi="Calibri" w:cs="Calibri"/>
                <w:sz w:val="22"/>
                <w:szCs w:val="22"/>
              </w:rPr>
              <w:t xml:space="preserve">Aanduiding die aangeeft of de Doorlooptijd behandeling van ZAAKen van dit ZAAKTYPE kan worden verlengd. </w:t>
            </w:r>
          </w:p>
        </w:tc>
        <w:tc>
          <w:tcPr>
            <w:tcW w:w="500" w:type="pct"/>
            <w:tcBorders>
              <w:top w:val="nil"/>
              <w:left w:val="nil"/>
              <w:bottom w:val="nil"/>
              <w:right w:val="nil"/>
            </w:tcBorders>
            <w:hideMark/>
          </w:tcPr>
          <w:p w14:paraId="3420BB36" w14:textId="77777777" w:rsidR="0055546E" w:rsidRDefault="0055546E" w:rsidP="0055546E">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66BAE27A"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4AFEEED" w14:textId="77777777" w:rsidTr="0055546E">
        <w:trPr>
          <w:tblCellSpacing w:w="15" w:type="dxa"/>
        </w:trPr>
        <w:tc>
          <w:tcPr>
            <w:tcW w:w="250" w:type="pct"/>
            <w:tcBorders>
              <w:top w:val="nil"/>
              <w:left w:val="nil"/>
              <w:bottom w:val="nil"/>
              <w:right w:val="nil"/>
            </w:tcBorders>
            <w:hideMark/>
          </w:tcPr>
          <w:p w14:paraId="57FD54C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AA7B5D" w14:textId="77777777" w:rsidR="0055546E" w:rsidRDefault="0055546E" w:rsidP="0055546E">
            <w:pPr>
              <w:rPr>
                <w:rFonts w:ascii="Calibri" w:hAnsi="Calibri" w:cs="Calibri"/>
                <w:sz w:val="22"/>
                <w:szCs w:val="22"/>
              </w:rPr>
            </w:pPr>
            <w:r>
              <w:rPr>
                <w:rFonts w:ascii="Calibri" w:hAnsi="Calibri" w:cs="Calibri"/>
                <w:sz w:val="22"/>
                <w:szCs w:val="22"/>
              </w:rPr>
              <w:t xml:space="preserve">Verlengingstermijn </w:t>
            </w:r>
          </w:p>
        </w:tc>
        <w:tc>
          <w:tcPr>
            <w:tcW w:w="2500" w:type="pct"/>
            <w:tcBorders>
              <w:top w:val="nil"/>
              <w:left w:val="nil"/>
              <w:bottom w:val="nil"/>
              <w:right w:val="nil"/>
            </w:tcBorders>
            <w:hideMark/>
          </w:tcPr>
          <w:p w14:paraId="234B582F" w14:textId="77777777" w:rsidR="0055546E" w:rsidRDefault="0055546E" w:rsidP="0055546E">
            <w:pPr>
              <w:rPr>
                <w:rFonts w:ascii="Calibri" w:hAnsi="Calibri" w:cs="Calibri"/>
                <w:sz w:val="22"/>
                <w:szCs w:val="22"/>
              </w:rPr>
            </w:pPr>
            <w:r>
              <w:rPr>
                <w:rFonts w:ascii="Calibri" w:hAnsi="Calibri" w:cs="Calibri"/>
                <w:sz w:val="22"/>
                <w:szCs w:val="22"/>
              </w:rPr>
              <w:t xml:space="preserve">De termijn in dagen waarmee de Doorlooptijd behandeling van ZAAKen van dit ZAAKTYPE kan worden verlengd. </w:t>
            </w:r>
          </w:p>
        </w:tc>
        <w:tc>
          <w:tcPr>
            <w:tcW w:w="500" w:type="pct"/>
            <w:tcBorders>
              <w:top w:val="nil"/>
              <w:left w:val="nil"/>
              <w:bottom w:val="nil"/>
              <w:right w:val="nil"/>
            </w:tcBorders>
            <w:hideMark/>
          </w:tcPr>
          <w:p w14:paraId="1C82BBCC" w14:textId="77777777" w:rsidR="0055546E" w:rsidRDefault="0055546E" w:rsidP="0055546E">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5E6B47D7"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CFEB126" w14:textId="77777777" w:rsidTr="0055546E">
        <w:trPr>
          <w:tblCellSpacing w:w="15" w:type="dxa"/>
        </w:trPr>
        <w:tc>
          <w:tcPr>
            <w:tcW w:w="250" w:type="pct"/>
            <w:tcBorders>
              <w:top w:val="nil"/>
              <w:left w:val="nil"/>
              <w:bottom w:val="nil"/>
              <w:right w:val="nil"/>
            </w:tcBorders>
            <w:hideMark/>
          </w:tcPr>
          <w:p w14:paraId="7C6DE28B"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E98F6A5" w14:textId="77777777" w:rsidR="0055546E" w:rsidRDefault="0055546E" w:rsidP="0055546E">
            <w:pPr>
              <w:rPr>
                <w:rFonts w:ascii="Calibri" w:hAnsi="Calibri" w:cs="Calibri"/>
                <w:sz w:val="22"/>
                <w:szCs w:val="22"/>
              </w:rPr>
            </w:pPr>
            <w:r>
              <w:rPr>
                <w:rFonts w:ascii="Calibri" w:hAnsi="Calibri" w:cs="Calibri"/>
                <w:sz w:val="22"/>
                <w:szCs w:val="22"/>
              </w:rPr>
              <w:t xml:space="preserve">Publicatie-indicatie </w:t>
            </w:r>
          </w:p>
        </w:tc>
        <w:tc>
          <w:tcPr>
            <w:tcW w:w="2500" w:type="pct"/>
            <w:tcBorders>
              <w:top w:val="nil"/>
              <w:left w:val="nil"/>
              <w:bottom w:val="nil"/>
              <w:right w:val="nil"/>
            </w:tcBorders>
            <w:hideMark/>
          </w:tcPr>
          <w:p w14:paraId="6D3ACD10" w14:textId="77777777" w:rsidR="0055546E" w:rsidRDefault="0055546E" w:rsidP="0055546E">
            <w:pPr>
              <w:rPr>
                <w:rFonts w:ascii="Calibri" w:hAnsi="Calibri" w:cs="Calibri"/>
                <w:sz w:val="22"/>
                <w:szCs w:val="22"/>
              </w:rPr>
            </w:pPr>
            <w:r>
              <w:rPr>
                <w:rFonts w:ascii="Calibri" w:hAnsi="Calibri" w:cs="Calibri"/>
                <w:sz w:val="22"/>
                <w:szCs w:val="22"/>
              </w:rPr>
              <w:t>Aanduiding of (het starten van) een ZAAK van dit ZAAKTYPE gepubliceerd moet worden.</w:t>
            </w:r>
          </w:p>
        </w:tc>
        <w:tc>
          <w:tcPr>
            <w:tcW w:w="500" w:type="pct"/>
            <w:tcBorders>
              <w:top w:val="nil"/>
              <w:left w:val="nil"/>
              <w:bottom w:val="nil"/>
              <w:right w:val="nil"/>
            </w:tcBorders>
            <w:hideMark/>
          </w:tcPr>
          <w:p w14:paraId="03D9D6B4" w14:textId="77777777" w:rsidR="0055546E" w:rsidRDefault="0055546E" w:rsidP="0055546E">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570E5C7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257C262" w14:textId="77777777" w:rsidTr="0055546E">
        <w:trPr>
          <w:tblCellSpacing w:w="15" w:type="dxa"/>
        </w:trPr>
        <w:tc>
          <w:tcPr>
            <w:tcW w:w="250" w:type="pct"/>
            <w:tcBorders>
              <w:top w:val="nil"/>
              <w:left w:val="nil"/>
              <w:bottom w:val="nil"/>
              <w:right w:val="nil"/>
            </w:tcBorders>
            <w:hideMark/>
          </w:tcPr>
          <w:p w14:paraId="31DEF02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0B09B01" w14:textId="77777777" w:rsidR="0055546E" w:rsidRDefault="0055546E" w:rsidP="0055546E">
            <w:pPr>
              <w:rPr>
                <w:rFonts w:ascii="Calibri" w:hAnsi="Calibri" w:cs="Calibri"/>
                <w:sz w:val="22"/>
                <w:szCs w:val="22"/>
              </w:rPr>
            </w:pPr>
            <w:r>
              <w:rPr>
                <w:rFonts w:ascii="Calibri" w:hAnsi="Calibri" w:cs="Calibri"/>
                <w:sz w:val="22"/>
                <w:szCs w:val="22"/>
              </w:rPr>
              <w:t xml:space="preserve">Publicatietekst </w:t>
            </w:r>
          </w:p>
        </w:tc>
        <w:tc>
          <w:tcPr>
            <w:tcW w:w="2500" w:type="pct"/>
            <w:tcBorders>
              <w:top w:val="nil"/>
              <w:left w:val="nil"/>
              <w:bottom w:val="nil"/>
              <w:right w:val="nil"/>
            </w:tcBorders>
            <w:hideMark/>
          </w:tcPr>
          <w:p w14:paraId="22375918" w14:textId="77777777" w:rsidR="0055546E" w:rsidRDefault="0055546E" w:rsidP="0055546E">
            <w:pPr>
              <w:rPr>
                <w:rFonts w:ascii="Calibri" w:hAnsi="Calibri" w:cs="Calibri"/>
                <w:sz w:val="22"/>
                <w:szCs w:val="22"/>
              </w:rPr>
            </w:pPr>
            <w:r>
              <w:rPr>
                <w:rFonts w:ascii="Calibri" w:hAnsi="Calibri" w:cs="Calibri"/>
                <w:sz w:val="22"/>
                <w:szCs w:val="22"/>
              </w:rPr>
              <w:t>De generieke tekst van de publicatie van ZAAKen van dit ZAAKTYPE.</w:t>
            </w:r>
          </w:p>
        </w:tc>
        <w:tc>
          <w:tcPr>
            <w:tcW w:w="500" w:type="pct"/>
            <w:tcBorders>
              <w:top w:val="nil"/>
              <w:left w:val="nil"/>
              <w:bottom w:val="nil"/>
              <w:right w:val="nil"/>
            </w:tcBorders>
            <w:hideMark/>
          </w:tcPr>
          <w:p w14:paraId="4061BE7E" w14:textId="77777777" w:rsidR="0055546E" w:rsidRDefault="0055546E" w:rsidP="0055546E">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00D5BA46"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13298A01" w14:textId="77777777" w:rsidTr="0055546E">
        <w:trPr>
          <w:tblCellSpacing w:w="15" w:type="dxa"/>
        </w:trPr>
        <w:tc>
          <w:tcPr>
            <w:tcW w:w="250" w:type="pct"/>
            <w:tcBorders>
              <w:top w:val="nil"/>
              <w:left w:val="nil"/>
              <w:bottom w:val="nil"/>
              <w:right w:val="nil"/>
            </w:tcBorders>
            <w:hideMark/>
          </w:tcPr>
          <w:p w14:paraId="1BC8F0D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6CD034D" w14:textId="77777777" w:rsidR="0055546E" w:rsidRDefault="0055546E" w:rsidP="0055546E">
            <w:pPr>
              <w:rPr>
                <w:rFonts w:ascii="Calibri" w:hAnsi="Calibri" w:cs="Calibri"/>
                <w:sz w:val="22"/>
                <w:szCs w:val="22"/>
              </w:rPr>
            </w:pPr>
            <w:r>
              <w:rPr>
                <w:rFonts w:ascii="Calibri" w:hAnsi="Calibri" w:cs="Calibri"/>
                <w:sz w:val="22"/>
                <w:szCs w:val="22"/>
              </w:rPr>
              <w:t xml:space="preserve">Datum begin geldigheid zaaktype </w:t>
            </w:r>
          </w:p>
        </w:tc>
        <w:tc>
          <w:tcPr>
            <w:tcW w:w="2500" w:type="pct"/>
            <w:tcBorders>
              <w:top w:val="nil"/>
              <w:left w:val="nil"/>
              <w:bottom w:val="nil"/>
              <w:right w:val="nil"/>
            </w:tcBorders>
            <w:hideMark/>
          </w:tcPr>
          <w:p w14:paraId="020454DD" w14:textId="77777777" w:rsidR="0055546E" w:rsidRDefault="0055546E" w:rsidP="0055546E">
            <w:pPr>
              <w:rPr>
                <w:rFonts w:ascii="Calibri" w:hAnsi="Calibri" w:cs="Calibri"/>
                <w:sz w:val="22"/>
                <w:szCs w:val="22"/>
              </w:rPr>
            </w:pPr>
            <w:r>
              <w:rPr>
                <w:rFonts w:ascii="Calibri" w:hAnsi="Calibri" w:cs="Calibri"/>
                <w:sz w:val="22"/>
                <w:szCs w:val="22"/>
              </w:rPr>
              <w:t>De datum waarop het ZAAKTYPE is ontstaan.</w:t>
            </w:r>
          </w:p>
        </w:tc>
        <w:tc>
          <w:tcPr>
            <w:tcW w:w="500" w:type="pct"/>
            <w:tcBorders>
              <w:top w:val="nil"/>
              <w:left w:val="nil"/>
              <w:bottom w:val="nil"/>
              <w:right w:val="nil"/>
            </w:tcBorders>
            <w:hideMark/>
          </w:tcPr>
          <w:p w14:paraId="7B3860BC"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CE40891"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B368CF1" w14:textId="77777777" w:rsidTr="0055546E">
        <w:trPr>
          <w:tblCellSpacing w:w="15" w:type="dxa"/>
        </w:trPr>
        <w:tc>
          <w:tcPr>
            <w:tcW w:w="250" w:type="pct"/>
            <w:tcBorders>
              <w:top w:val="nil"/>
              <w:left w:val="nil"/>
              <w:bottom w:val="nil"/>
              <w:right w:val="nil"/>
            </w:tcBorders>
            <w:hideMark/>
          </w:tcPr>
          <w:p w14:paraId="3BA00E5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65338D6" w14:textId="77777777" w:rsidR="0055546E" w:rsidRDefault="0055546E" w:rsidP="0055546E">
            <w:pPr>
              <w:rPr>
                <w:rFonts w:ascii="Calibri" w:hAnsi="Calibri" w:cs="Calibri"/>
                <w:sz w:val="22"/>
                <w:szCs w:val="22"/>
              </w:rPr>
            </w:pPr>
            <w:r>
              <w:rPr>
                <w:rFonts w:ascii="Calibri" w:hAnsi="Calibri" w:cs="Calibri"/>
                <w:sz w:val="22"/>
                <w:szCs w:val="22"/>
              </w:rPr>
              <w:t xml:space="preserve">Versiedatum </w:t>
            </w:r>
          </w:p>
        </w:tc>
        <w:tc>
          <w:tcPr>
            <w:tcW w:w="2500" w:type="pct"/>
            <w:tcBorders>
              <w:top w:val="nil"/>
              <w:left w:val="nil"/>
              <w:bottom w:val="nil"/>
              <w:right w:val="nil"/>
            </w:tcBorders>
            <w:hideMark/>
          </w:tcPr>
          <w:p w14:paraId="41B82EAD" w14:textId="77777777" w:rsidR="0055546E" w:rsidRDefault="0055546E" w:rsidP="0055546E">
            <w:pPr>
              <w:rPr>
                <w:rFonts w:ascii="Calibri" w:hAnsi="Calibri" w:cs="Calibri"/>
                <w:sz w:val="22"/>
                <w:szCs w:val="22"/>
              </w:rPr>
            </w:pPr>
            <w:r>
              <w:rPr>
                <w:rFonts w:ascii="Calibri" w:hAnsi="Calibri" w:cs="Calibri"/>
                <w:sz w:val="22"/>
                <w:szCs w:val="22"/>
              </w:rPr>
              <w:t>De datum waarop de (gewijzigde) kenmerken van het ZAAKTYPE geldig zijn geworden</w:t>
            </w:r>
          </w:p>
        </w:tc>
        <w:tc>
          <w:tcPr>
            <w:tcW w:w="500" w:type="pct"/>
            <w:tcBorders>
              <w:top w:val="nil"/>
              <w:left w:val="nil"/>
              <w:bottom w:val="nil"/>
              <w:right w:val="nil"/>
            </w:tcBorders>
            <w:hideMark/>
          </w:tcPr>
          <w:p w14:paraId="51E380E2"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FD4365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CD30ADE" w14:textId="77777777" w:rsidTr="0055546E">
        <w:trPr>
          <w:tblCellSpacing w:w="15" w:type="dxa"/>
        </w:trPr>
        <w:tc>
          <w:tcPr>
            <w:tcW w:w="250" w:type="pct"/>
            <w:tcBorders>
              <w:top w:val="nil"/>
              <w:left w:val="nil"/>
              <w:bottom w:val="nil"/>
              <w:right w:val="nil"/>
            </w:tcBorders>
            <w:hideMark/>
          </w:tcPr>
          <w:p w14:paraId="66C9B66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67070C" w14:textId="77777777" w:rsidR="0055546E" w:rsidRDefault="0055546E" w:rsidP="0055546E">
            <w:pPr>
              <w:rPr>
                <w:rFonts w:ascii="Calibri" w:hAnsi="Calibri" w:cs="Calibri"/>
                <w:sz w:val="22"/>
                <w:szCs w:val="22"/>
              </w:rPr>
            </w:pPr>
            <w:r>
              <w:rPr>
                <w:rFonts w:ascii="Calibri" w:hAnsi="Calibri" w:cs="Calibri"/>
                <w:sz w:val="22"/>
                <w:szCs w:val="22"/>
              </w:rPr>
              <w:t xml:space="preserve">Datum einde geldigheid zaaktype </w:t>
            </w:r>
          </w:p>
        </w:tc>
        <w:tc>
          <w:tcPr>
            <w:tcW w:w="2500" w:type="pct"/>
            <w:tcBorders>
              <w:top w:val="nil"/>
              <w:left w:val="nil"/>
              <w:bottom w:val="nil"/>
              <w:right w:val="nil"/>
            </w:tcBorders>
            <w:hideMark/>
          </w:tcPr>
          <w:p w14:paraId="028646B5" w14:textId="77777777" w:rsidR="0055546E" w:rsidRDefault="0055546E" w:rsidP="0055546E">
            <w:pPr>
              <w:rPr>
                <w:rFonts w:ascii="Calibri" w:hAnsi="Calibri" w:cs="Calibri"/>
                <w:sz w:val="22"/>
                <w:szCs w:val="22"/>
              </w:rPr>
            </w:pPr>
            <w:r>
              <w:rPr>
                <w:rFonts w:ascii="Calibri" w:hAnsi="Calibri" w:cs="Calibri"/>
                <w:sz w:val="22"/>
                <w:szCs w:val="22"/>
              </w:rPr>
              <w:t>De datum waarop het ZAAKTYPE is opgeheven.</w:t>
            </w:r>
          </w:p>
        </w:tc>
        <w:tc>
          <w:tcPr>
            <w:tcW w:w="500" w:type="pct"/>
            <w:tcBorders>
              <w:top w:val="nil"/>
              <w:left w:val="nil"/>
              <w:bottom w:val="nil"/>
              <w:right w:val="nil"/>
            </w:tcBorders>
            <w:hideMark/>
          </w:tcPr>
          <w:p w14:paraId="74533E14" w14:textId="77777777" w:rsidR="0055546E" w:rsidRDefault="0055546E" w:rsidP="0055546E">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8818B8A" w14:textId="77777777" w:rsidR="0055546E" w:rsidRDefault="0055546E" w:rsidP="0055546E">
            <w:pPr>
              <w:rPr>
                <w:rFonts w:ascii="Calibri" w:hAnsi="Calibri" w:cs="Calibri"/>
                <w:sz w:val="22"/>
                <w:szCs w:val="22"/>
              </w:rPr>
            </w:pPr>
            <w:r>
              <w:rPr>
                <w:rFonts w:ascii="Calibri" w:hAnsi="Calibri" w:cs="Calibri"/>
                <w:sz w:val="22"/>
                <w:szCs w:val="22"/>
              </w:rPr>
              <w:t>0 .. 1</w:t>
            </w:r>
          </w:p>
        </w:tc>
      </w:tr>
      <w:tr w:rsidR="0055546E" w14:paraId="3DAD0E98" w14:textId="77777777" w:rsidTr="0055546E">
        <w:trPr>
          <w:tblCellSpacing w:w="15" w:type="dxa"/>
        </w:trPr>
        <w:tc>
          <w:tcPr>
            <w:tcW w:w="250" w:type="pct"/>
            <w:tcBorders>
              <w:top w:val="nil"/>
              <w:left w:val="nil"/>
              <w:bottom w:val="nil"/>
              <w:right w:val="nil"/>
            </w:tcBorders>
            <w:hideMark/>
          </w:tcPr>
          <w:p w14:paraId="2754C96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BF5DB0"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1A7A3103" w14:textId="77777777" w:rsidR="0055546E" w:rsidRDefault="0055546E" w:rsidP="0055546E">
            <w:pPr>
              <w:rPr>
                <w:rFonts w:ascii="Calibri" w:hAnsi="Calibri" w:cs="Calibri"/>
                <w:sz w:val="22"/>
                <w:szCs w:val="22"/>
              </w:rPr>
            </w:pPr>
            <w:r>
              <w:rPr>
                <w:rFonts w:ascii="Calibri" w:hAnsi="Calibri" w:cs="Calibri"/>
                <w:sz w:val="22"/>
                <w:szCs w:val="22"/>
              </w:rPr>
              <w:t xml:space="preserve">Een vanuit archiveringsoptiek onderkende groep processen met dezelfde kenmerken. </w:t>
            </w:r>
          </w:p>
        </w:tc>
        <w:tc>
          <w:tcPr>
            <w:tcW w:w="500" w:type="pct"/>
            <w:tcBorders>
              <w:top w:val="nil"/>
              <w:left w:val="nil"/>
              <w:bottom w:val="nil"/>
              <w:right w:val="nil"/>
            </w:tcBorders>
            <w:hideMark/>
          </w:tcPr>
          <w:p w14:paraId="5CB6EE2B"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70DBDCA8"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4550ABD2" w14:textId="77777777" w:rsidTr="0055546E">
        <w:trPr>
          <w:tblCellSpacing w:w="15" w:type="dxa"/>
        </w:trPr>
        <w:tc>
          <w:tcPr>
            <w:tcW w:w="250" w:type="pct"/>
            <w:tcBorders>
              <w:top w:val="nil"/>
              <w:left w:val="nil"/>
              <w:bottom w:val="nil"/>
              <w:right w:val="nil"/>
            </w:tcBorders>
            <w:hideMark/>
          </w:tcPr>
          <w:p w14:paraId="3315B6E9"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16CC61" w14:textId="77777777" w:rsidR="0055546E" w:rsidRDefault="0055546E" w:rsidP="0055546E">
            <w:pPr>
              <w:rPr>
                <w:rFonts w:ascii="Calibri" w:hAnsi="Calibri" w:cs="Calibri"/>
                <w:sz w:val="22"/>
                <w:szCs w:val="22"/>
              </w:rPr>
            </w:pPr>
            <w:r>
              <w:rPr>
                <w:rFonts w:ascii="Calibri" w:hAnsi="Calibri" w:cs="Calibri"/>
                <w:sz w:val="22"/>
                <w:szCs w:val="22"/>
              </w:rPr>
              <w:t xml:space="preserve">- Naam </w:t>
            </w:r>
          </w:p>
        </w:tc>
        <w:tc>
          <w:tcPr>
            <w:tcW w:w="2500" w:type="pct"/>
            <w:tcBorders>
              <w:top w:val="nil"/>
              <w:left w:val="nil"/>
              <w:bottom w:val="nil"/>
              <w:right w:val="nil"/>
            </w:tcBorders>
            <w:hideMark/>
          </w:tcPr>
          <w:p w14:paraId="7CAB86DE" w14:textId="77777777" w:rsidR="0055546E" w:rsidRDefault="0055546E" w:rsidP="0055546E">
            <w:pPr>
              <w:rPr>
                <w:rFonts w:ascii="Calibri" w:hAnsi="Calibri" w:cs="Calibri"/>
                <w:sz w:val="22"/>
                <w:szCs w:val="22"/>
              </w:rPr>
            </w:pPr>
            <w:r>
              <w:rPr>
                <w:rFonts w:ascii="Calibri" w:hAnsi="Calibri" w:cs="Calibri"/>
                <w:sz w:val="22"/>
                <w:szCs w:val="22"/>
              </w:rPr>
              <w:t>Benaming van het selectielijst-procestype.</w:t>
            </w:r>
          </w:p>
        </w:tc>
        <w:tc>
          <w:tcPr>
            <w:tcW w:w="500" w:type="pct"/>
            <w:tcBorders>
              <w:top w:val="nil"/>
              <w:left w:val="nil"/>
              <w:bottom w:val="nil"/>
              <w:right w:val="nil"/>
            </w:tcBorders>
            <w:hideMark/>
          </w:tcPr>
          <w:p w14:paraId="5B61E67C" w14:textId="77777777" w:rsidR="0055546E" w:rsidRDefault="0055546E" w:rsidP="0055546E">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55D41C5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195ACBB" w14:textId="77777777" w:rsidTr="0055546E">
        <w:trPr>
          <w:tblCellSpacing w:w="15" w:type="dxa"/>
        </w:trPr>
        <w:tc>
          <w:tcPr>
            <w:tcW w:w="250" w:type="pct"/>
            <w:tcBorders>
              <w:top w:val="nil"/>
              <w:left w:val="nil"/>
              <w:bottom w:val="nil"/>
              <w:right w:val="nil"/>
            </w:tcBorders>
            <w:hideMark/>
          </w:tcPr>
          <w:p w14:paraId="42DC6C2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D2F1933" w14:textId="77777777" w:rsidR="0055546E" w:rsidRDefault="0055546E" w:rsidP="0055546E">
            <w:pPr>
              <w:rPr>
                <w:rFonts w:ascii="Calibri" w:hAnsi="Calibri" w:cs="Calibri"/>
                <w:sz w:val="22"/>
                <w:szCs w:val="22"/>
              </w:rPr>
            </w:pPr>
            <w:r>
              <w:rPr>
                <w:rFonts w:ascii="Calibri" w:hAnsi="Calibri" w:cs="Calibri"/>
                <w:sz w:val="22"/>
                <w:szCs w:val="22"/>
              </w:rPr>
              <w:t xml:space="preserve">- Nummer </w:t>
            </w:r>
          </w:p>
        </w:tc>
        <w:tc>
          <w:tcPr>
            <w:tcW w:w="2500" w:type="pct"/>
            <w:tcBorders>
              <w:top w:val="nil"/>
              <w:left w:val="nil"/>
              <w:bottom w:val="nil"/>
              <w:right w:val="nil"/>
            </w:tcBorders>
            <w:hideMark/>
          </w:tcPr>
          <w:p w14:paraId="32E67000" w14:textId="77777777" w:rsidR="0055546E" w:rsidRDefault="0055546E" w:rsidP="0055546E">
            <w:pPr>
              <w:rPr>
                <w:rFonts w:ascii="Calibri" w:hAnsi="Calibri" w:cs="Calibri"/>
                <w:sz w:val="22"/>
                <w:szCs w:val="22"/>
              </w:rPr>
            </w:pPr>
            <w:r>
              <w:rPr>
                <w:rFonts w:ascii="Calibri" w:hAnsi="Calibri" w:cs="Calibri"/>
                <w:sz w:val="22"/>
                <w:szCs w:val="22"/>
              </w:rPr>
              <w:t>Nummer van het selectielijst-procestype.</w:t>
            </w:r>
          </w:p>
        </w:tc>
        <w:tc>
          <w:tcPr>
            <w:tcW w:w="500" w:type="pct"/>
            <w:tcBorders>
              <w:top w:val="nil"/>
              <w:left w:val="nil"/>
              <w:bottom w:val="nil"/>
              <w:right w:val="nil"/>
            </w:tcBorders>
            <w:hideMark/>
          </w:tcPr>
          <w:p w14:paraId="4D638BDD" w14:textId="77777777" w:rsidR="0055546E" w:rsidRDefault="0055546E" w:rsidP="0055546E">
            <w:pPr>
              <w:rPr>
                <w:rFonts w:ascii="Calibri" w:hAnsi="Calibri" w:cs="Calibri"/>
                <w:sz w:val="22"/>
                <w:szCs w:val="22"/>
              </w:rPr>
            </w:pPr>
            <w:r>
              <w:rPr>
                <w:rFonts w:ascii="Calibri" w:hAnsi="Calibri" w:cs="Calibri"/>
                <w:sz w:val="22"/>
                <w:szCs w:val="22"/>
              </w:rPr>
              <w:t xml:space="preserve">N2 </w:t>
            </w:r>
          </w:p>
        </w:tc>
        <w:tc>
          <w:tcPr>
            <w:tcW w:w="500" w:type="pct"/>
            <w:tcBorders>
              <w:top w:val="nil"/>
              <w:left w:val="nil"/>
              <w:bottom w:val="nil"/>
              <w:right w:val="nil"/>
            </w:tcBorders>
            <w:hideMark/>
          </w:tcPr>
          <w:p w14:paraId="7EF96B4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1C7D192F" w14:textId="77777777" w:rsidTr="0055546E">
        <w:trPr>
          <w:tblCellSpacing w:w="15" w:type="dxa"/>
        </w:trPr>
        <w:tc>
          <w:tcPr>
            <w:tcW w:w="250" w:type="pct"/>
            <w:tcBorders>
              <w:top w:val="nil"/>
              <w:left w:val="nil"/>
              <w:bottom w:val="nil"/>
              <w:right w:val="nil"/>
            </w:tcBorders>
            <w:hideMark/>
          </w:tcPr>
          <w:p w14:paraId="26105A4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640F30" w14:textId="77777777" w:rsidR="0055546E" w:rsidRDefault="0055546E" w:rsidP="0055546E">
            <w:pPr>
              <w:rPr>
                <w:rFonts w:ascii="Calibri" w:hAnsi="Calibri" w:cs="Calibri"/>
                <w:sz w:val="22"/>
                <w:szCs w:val="22"/>
              </w:rPr>
            </w:pPr>
            <w:r>
              <w:rPr>
                <w:rFonts w:ascii="Calibri" w:hAnsi="Calibri" w:cs="Calibri"/>
                <w:sz w:val="22"/>
                <w:szCs w:val="22"/>
              </w:rPr>
              <w:t xml:space="preserve">- Procesobjecttype </w:t>
            </w:r>
          </w:p>
        </w:tc>
        <w:tc>
          <w:tcPr>
            <w:tcW w:w="2500" w:type="pct"/>
            <w:tcBorders>
              <w:top w:val="nil"/>
              <w:left w:val="nil"/>
              <w:bottom w:val="nil"/>
              <w:right w:val="nil"/>
            </w:tcBorders>
            <w:hideMark/>
          </w:tcPr>
          <w:p w14:paraId="05A78386" w14:textId="77777777" w:rsidR="0055546E" w:rsidRDefault="0055546E" w:rsidP="0055546E">
            <w:pPr>
              <w:rPr>
                <w:rFonts w:ascii="Calibri" w:hAnsi="Calibri" w:cs="Calibri"/>
                <w:sz w:val="22"/>
                <w:szCs w:val="22"/>
              </w:rPr>
            </w:pPr>
            <w:r>
              <w:rPr>
                <w:rFonts w:ascii="Calibri" w:hAnsi="Calibri" w:cs="Calibri"/>
                <w:sz w:val="22"/>
                <w:szCs w:val="22"/>
              </w:rPr>
              <w:t>Het onderwerp waarop het selectielijst-procestype betrekking heeft.</w:t>
            </w:r>
          </w:p>
        </w:tc>
        <w:tc>
          <w:tcPr>
            <w:tcW w:w="500" w:type="pct"/>
            <w:tcBorders>
              <w:top w:val="nil"/>
              <w:left w:val="nil"/>
              <w:bottom w:val="nil"/>
              <w:right w:val="nil"/>
            </w:tcBorders>
            <w:hideMark/>
          </w:tcPr>
          <w:p w14:paraId="066D726A" w14:textId="77777777" w:rsidR="0055546E" w:rsidRDefault="0055546E" w:rsidP="0055546E">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FCB11F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3480EA0" w14:textId="77777777" w:rsidTr="0055546E">
        <w:trPr>
          <w:tblCellSpacing w:w="15" w:type="dxa"/>
        </w:trPr>
        <w:tc>
          <w:tcPr>
            <w:tcW w:w="250" w:type="pct"/>
            <w:tcBorders>
              <w:top w:val="nil"/>
              <w:left w:val="nil"/>
              <w:bottom w:val="nil"/>
              <w:right w:val="nil"/>
            </w:tcBorders>
            <w:hideMark/>
          </w:tcPr>
          <w:p w14:paraId="063BDB7F"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1604C30"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265797FE" w14:textId="77777777" w:rsidR="0055546E" w:rsidRDefault="0055546E" w:rsidP="0055546E">
            <w:pPr>
              <w:rPr>
                <w:rFonts w:ascii="Calibri" w:hAnsi="Calibri" w:cs="Calibri"/>
                <w:sz w:val="22"/>
                <w:szCs w:val="22"/>
              </w:rPr>
            </w:pPr>
            <w:r>
              <w:rPr>
                <w:rFonts w:ascii="Calibri" w:hAnsi="Calibri" w:cs="Calibri"/>
                <w:sz w:val="22"/>
                <w:szCs w:val="22"/>
              </w:rPr>
              <w:t xml:space="preserve">De systematische identificatie van zaakdossiers van dit ZAAKTYPE overeenkomstig logisch gestructureerde conventies, methoden en procedureregels. </w:t>
            </w:r>
          </w:p>
        </w:tc>
        <w:tc>
          <w:tcPr>
            <w:tcW w:w="500" w:type="pct"/>
            <w:tcBorders>
              <w:top w:val="nil"/>
              <w:left w:val="nil"/>
              <w:bottom w:val="nil"/>
              <w:right w:val="nil"/>
            </w:tcBorders>
            <w:hideMark/>
          </w:tcPr>
          <w:p w14:paraId="096EBADA"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7802ECEC"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5363395C" w14:textId="77777777" w:rsidTr="0055546E">
        <w:trPr>
          <w:tblCellSpacing w:w="15" w:type="dxa"/>
        </w:trPr>
        <w:tc>
          <w:tcPr>
            <w:tcW w:w="250" w:type="pct"/>
            <w:tcBorders>
              <w:top w:val="nil"/>
              <w:left w:val="nil"/>
              <w:bottom w:val="nil"/>
              <w:right w:val="nil"/>
            </w:tcBorders>
            <w:hideMark/>
          </w:tcPr>
          <w:p w14:paraId="1E65D164"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31EA4D2" w14:textId="77777777" w:rsidR="0055546E" w:rsidRDefault="0055546E" w:rsidP="0055546E">
            <w:pPr>
              <w:rPr>
                <w:rFonts w:ascii="Calibri" w:hAnsi="Calibri" w:cs="Calibri"/>
                <w:sz w:val="22"/>
                <w:szCs w:val="22"/>
              </w:rPr>
            </w:pPr>
            <w:r>
              <w:rPr>
                <w:rFonts w:ascii="Calibri" w:hAnsi="Calibri" w:cs="Calibri"/>
                <w:sz w:val="22"/>
                <w:szCs w:val="22"/>
              </w:rPr>
              <w:t xml:space="preserve">- Indicatie ZTC </w:t>
            </w:r>
          </w:p>
        </w:tc>
        <w:tc>
          <w:tcPr>
            <w:tcW w:w="2500" w:type="pct"/>
            <w:tcBorders>
              <w:top w:val="nil"/>
              <w:left w:val="nil"/>
              <w:bottom w:val="nil"/>
              <w:right w:val="nil"/>
            </w:tcBorders>
            <w:hideMark/>
          </w:tcPr>
          <w:p w14:paraId="09A5EEAC" w14:textId="77777777" w:rsidR="0055546E" w:rsidRDefault="0055546E" w:rsidP="0055546E">
            <w:pPr>
              <w:rPr>
                <w:rFonts w:ascii="Calibri" w:hAnsi="Calibri" w:cs="Calibri"/>
                <w:sz w:val="22"/>
                <w:szCs w:val="22"/>
              </w:rPr>
            </w:pPr>
            <w:r>
              <w:rPr>
                <w:rFonts w:ascii="Calibri" w:hAnsi="Calibri" w:cs="Calibri"/>
                <w:sz w:val="22"/>
                <w:szCs w:val="22"/>
              </w:rPr>
              <w:t xml:space="preserve">Aanduiding of de zaaktypecatalogus waarvan het zaaktype deel uit maakt, gehanteerd wordt als archiefclassificatiestelsel. </w:t>
            </w:r>
          </w:p>
        </w:tc>
        <w:tc>
          <w:tcPr>
            <w:tcW w:w="500" w:type="pct"/>
            <w:tcBorders>
              <w:top w:val="nil"/>
              <w:left w:val="nil"/>
              <w:bottom w:val="nil"/>
              <w:right w:val="nil"/>
            </w:tcBorders>
            <w:hideMark/>
          </w:tcPr>
          <w:p w14:paraId="3DC202EB" w14:textId="77777777" w:rsidR="0055546E" w:rsidRDefault="0055546E" w:rsidP="0055546E">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56F6C152"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1CF58FD" w14:textId="77777777" w:rsidTr="0055546E">
        <w:trPr>
          <w:tblCellSpacing w:w="15" w:type="dxa"/>
        </w:trPr>
        <w:tc>
          <w:tcPr>
            <w:tcW w:w="250" w:type="pct"/>
            <w:tcBorders>
              <w:top w:val="nil"/>
              <w:left w:val="nil"/>
              <w:bottom w:val="nil"/>
              <w:right w:val="nil"/>
            </w:tcBorders>
            <w:hideMark/>
          </w:tcPr>
          <w:p w14:paraId="209C5EB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EA08E4" w14:textId="77777777" w:rsidR="0055546E" w:rsidRDefault="0055546E" w:rsidP="0055546E">
            <w:pPr>
              <w:rPr>
                <w:rFonts w:ascii="Calibri" w:hAnsi="Calibri" w:cs="Calibri"/>
                <w:sz w:val="22"/>
                <w:szCs w:val="22"/>
              </w:rPr>
            </w:pPr>
            <w:r>
              <w:rPr>
                <w:rFonts w:ascii="Calibri" w:hAnsi="Calibri" w:cs="Calibri"/>
                <w:sz w:val="22"/>
                <w:szCs w:val="22"/>
              </w:rPr>
              <w:t xml:space="preserve">- Bron </w:t>
            </w:r>
          </w:p>
        </w:tc>
        <w:tc>
          <w:tcPr>
            <w:tcW w:w="2500" w:type="pct"/>
            <w:tcBorders>
              <w:top w:val="nil"/>
              <w:left w:val="nil"/>
              <w:bottom w:val="nil"/>
              <w:right w:val="nil"/>
            </w:tcBorders>
            <w:hideMark/>
          </w:tcPr>
          <w:p w14:paraId="1263E314" w14:textId="77777777" w:rsidR="0055546E" w:rsidRDefault="0055546E" w:rsidP="0055546E">
            <w:pPr>
              <w:rPr>
                <w:rFonts w:ascii="Calibri" w:hAnsi="Calibri" w:cs="Calibri"/>
                <w:sz w:val="22"/>
                <w:szCs w:val="22"/>
              </w:rPr>
            </w:pPr>
            <w:r>
              <w:rPr>
                <w:rFonts w:ascii="Calibri" w:hAnsi="Calibri" w:cs="Calibri"/>
                <w:sz w:val="22"/>
                <w:szCs w:val="22"/>
              </w:rPr>
              <w:t>Naam en versie van het gehanteerde classificatieschema.</w:t>
            </w:r>
          </w:p>
        </w:tc>
        <w:tc>
          <w:tcPr>
            <w:tcW w:w="500" w:type="pct"/>
            <w:tcBorders>
              <w:top w:val="nil"/>
              <w:left w:val="nil"/>
              <w:bottom w:val="nil"/>
              <w:right w:val="nil"/>
            </w:tcBorders>
            <w:hideMark/>
          </w:tcPr>
          <w:p w14:paraId="1D0B3E59" w14:textId="77777777" w:rsidR="0055546E" w:rsidRDefault="0055546E" w:rsidP="0055546E">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5363AC21"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54B9CFB9" w14:textId="77777777" w:rsidTr="0055546E">
        <w:trPr>
          <w:tblCellSpacing w:w="15" w:type="dxa"/>
        </w:trPr>
        <w:tc>
          <w:tcPr>
            <w:tcW w:w="250" w:type="pct"/>
            <w:tcBorders>
              <w:top w:val="nil"/>
              <w:left w:val="nil"/>
              <w:bottom w:val="nil"/>
              <w:right w:val="nil"/>
            </w:tcBorders>
            <w:hideMark/>
          </w:tcPr>
          <w:p w14:paraId="7A95A41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9C42F4A" w14:textId="77777777" w:rsidR="0055546E" w:rsidRDefault="0055546E" w:rsidP="0055546E">
            <w:pPr>
              <w:rPr>
                <w:rFonts w:ascii="Calibri" w:hAnsi="Calibri" w:cs="Calibri"/>
                <w:sz w:val="22"/>
                <w:szCs w:val="22"/>
              </w:rPr>
            </w:pPr>
            <w:r>
              <w:rPr>
                <w:rFonts w:ascii="Calibri" w:hAnsi="Calibri" w:cs="Calibri"/>
                <w:sz w:val="22"/>
                <w:szCs w:val="22"/>
              </w:rPr>
              <w:t xml:space="preserve">- Code </w:t>
            </w:r>
          </w:p>
        </w:tc>
        <w:tc>
          <w:tcPr>
            <w:tcW w:w="2500" w:type="pct"/>
            <w:tcBorders>
              <w:top w:val="nil"/>
              <w:left w:val="nil"/>
              <w:bottom w:val="nil"/>
              <w:right w:val="nil"/>
            </w:tcBorders>
            <w:hideMark/>
          </w:tcPr>
          <w:p w14:paraId="56570153" w14:textId="77777777" w:rsidR="0055546E" w:rsidRDefault="0055546E" w:rsidP="0055546E">
            <w:pPr>
              <w:rPr>
                <w:rFonts w:ascii="Calibri" w:hAnsi="Calibri" w:cs="Calibri"/>
                <w:sz w:val="22"/>
                <w:szCs w:val="22"/>
              </w:rPr>
            </w:pPr>
            <w:r>
              <w:rPr>
                <w:rFonts w:ascii="Calibri" w:hAnsi="Calibri" w:cs="Calibri"/>
                <w:sz w:val="22"/>
                <w:szCs w:val="22"/>
              </w:rPr>
              <w:t xml:space="preserve">De codering uit het geldende classificatieschema waaronder zaakdossiers van het ZAAKTYPE geklasseerd worden. </w:t>
            </w:r>
          </w:p>
        </w:tc>
        <w:tc>
          <w:tcPr>
            <w:tcW w:w="500" w:type="pct"/>
            <w:tcBorders>
              <w:top w:val="nil"/>
              <w:left w:val="nil"/>
              <w:bottom w:val="nil"/>
              <w:right w:val="nil"/>
            </w:tcBorders>
            <w:hideMark/>
          </w:tcPr>
          <w:p w14:paraId="62DAA604" w14:textId="77777777" w:rsidR="0055546E" w:rsidRDefault="0055546E" w:rsidP="0055546E">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791FD1A0"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0A30F34" w14:textId="77777777" w:rsidTr="0055546E">
        <w:trPr>
          <w:tblCellSpacing w:w="15" w:type="dxa"/>
        </w:trPr>
        <w:tc>
          <w:tcPr>
            <w:tcW w:w="250" w:type="pct"/>
            <w:tcBorders>
              <w:top w:val="nil"/>
              <w:left w:val="nil"/>
              <w:bottom w:val="nil"/>
              <w:right w:val="nil"/>
            </w:tcBorders>
            <w:hideMark/>
          </w:tcPr>
          <w:p w14:paraId="7762DBEC"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9BE645" w14:textId="77777777" w:rsidR="0055546E" w:rsidRDefault="0055546E" w:rsidP="0055546E">
            <w:pPr>
              <w:rPr>
                <w:rFonts w:ascii="Calibri" w:hAnsi="Calibri" w:cs="Calibri"/>
                <w:sz w:val="22"/>
                <w:szCs w:val="22"/>
              </w:rPr>
            </w:pPr>
            <w:r>
              <w:rPr>
                <w:rFonts w:ascii="Calibri" w:hAnsi="Calibri" w:cs="Calibri"/>
                <w:sz w:val="22"/>
                <w:szCs w:val="22"/>
              </w:rPr>
              <w:t xml:space="preserve">/Zaaktypenrelatie ZAAKTYPE : </w:t>
            </w:r>
          </w:p>
        </w:tc>
        <w:tc>
          <w:tcPr>
            <w:tcW w:w="2500" w:type="pct"/>
            <w:tcBorders>
              <w:top w:val="nil"/>
              <w:left w:val="nil"/>
              <w:bottom w:val="nil"/>
              <w:right w:val="nil"/>
            </w:tcBorders>
            <w:hideMark/>
          </w:tcPr>
          <w:p w14:paraId="45DDB085" w14:textId="77777777" w:rsidR="0055546E" w:rsidRDefault="0055546E" w:rsidP="0055546E">
            <w:pPr>
              <w:rPr>
                <w:rFonts w:ascii="Calibri" w:hAnsi="Calibri" w:cs="Calibri"/>
                <w:sz w:val="22"/>
                <w:szCs w:val="22"/>
              </w:rPr>
            </w:pPr>
            <w:r>
              <w:rPr>
                <w:rFonts w:ascii="Calibri" w:hAnsi="Calibri" w:cs="Calibri"/>
                <w:sz w:val="22"/>
                <w:szCs w:val="22"/>
              </w:rPr>
              <w:t xml:space="preserve">De zaaktypen van zaken die relevant zijn voor zaken van dit ZAAKTYPE. </w:t>
            </w:r>
          </w:p>
        </w:tc>
        <w:tc>
          <w:tcPr>
            <w:tcW w:w="500" w:type="pct"/>
            <w:tcBorders>
              <w:top w:val="nil"/>
              <w:left w:val="nil"/>
              <w:bottom w:val="nil"/>
              <w:right w:val="nil"/>
            </w:tcBorders>
            <w:hideMark/>
          </w:tcPr>
          <w:p w14:paraId="64C9B4C8"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29294E06" w14:textId="77777777" w:rsidR="0055546E" w:rsidRDefault="0055546E" w:rsidP="0055546E">
            <w:pPr>
              <w:rPr>
                <w:rFonts w:ascii="Calibri" w:hAnsi="Calibri" w:cs="Calibri"/>
                <w:sz w:val="22"/>
                <w:szCs w:val="22"/>
              </w:rPr>
            </w:pPr>
            <w:r>
              <w:rPr>
                <w:rFonts w:ascii="Calibri" w:hAnsi="Calibri" w:cs="Calibri"/>
                <w:sz w:val="22"/>
                <w:szCs w:val="22"/>
              </w:rPr>
              <w:t xml:space="preserve">0 .. * </w:t>
            </w:r>
          </w:p>
        </w:tc>
      </w:tr>
      <w:tr w:rsidR="0055546E" w14:paraId="20759116" w14:textId="77777777" w:rsidTr="0055546E">
        <w:trPr>
          <w:tblCellSpacing w:w="15" w:type="dxa"/>
        </w:trPr>
        <w:tc>
          <w:tcPr>
            <w:tcW w:w="250" w:type="pct"/>
            <w:tcBorders>
              <w:top w:val="nil"/>
              <w:left w:val="nil"/>
              <w:bottom w:val="nil"/>
              <w:right w:val="nil"/>
            </w:tcBorders>
            <w:hideMark/>
          </w:tcPr>
          <w:p w14:paraId="7A8AFB41"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D5E3C0" w14:textId="77777777" w:rsidR="0055546E" w:rsidRDefault="0055546E" w:rsidP="0055546E">
            <w:pPr>
              <w:rPr>
                <w:rFonts w:ascii="Calibri" w:hAnsi="Calibri" w:cs="Calibri"/>
                <w:sz w:val="22"/>
                <w:szCs w:val="22"/>
              </w:rPr>
            </w:pPr>
            <w:r>
              <w:rPr>
                <w:rFonts w:ascii="Calibri" w:hAnsi="Calibri" w:cs="Calibri"/>
                <w:sz w:val="22"/>
                <w:szCs w:val="22"/>
              </w:rPr>
              <w:t xml:space="preserve">- Zaaktype-identificatie </w:t>
            </w:r>
          </w:p>
        </w:tc>
        <w:tc>
          <w:tcPr>
            <w:tcW w:w="2500" w:type="pct"/>
            <w:tcBorders>
              <w:top w:val="nil"/>
              <w:left w:val="nil"/>
              <w:bottom w:val="nil"/>
              <w:right w:val="nil"/>
            </w:tcBorders>
            <w:hideMark/>
          </w:tcPr>
          <w:p w14:paraId="688F0F65" w14:textId="77777777" w:rsidR="0055546E" w:rsidRDefault="0055546E" w:rsidP="0055546E">
            <w:pPr>
              <w:rPr>
                <w:rFonts w:ascii="Calibri" w:hAnsi="Calibri" w:cs="Calibri"/>
                <w:sz w:val="22"/>
                <w:szCs w:val="22"/>
              </w:rPr>
            </w:pPr>
            <w:r>
              <w:rPr>
                <w:rFonts w:ascii="Calibri" w:hAnsi="Calibri" w:cs="Calibri"/>
                <w:sz w:val="22"/>
                <w:szCs w:val="22"/>
              </w:rPr>
              <w:t>Unieke identificatie van het ZAAKTYPE binnen de CATALOGUS waarin het ZAAKTYPE voorkomt.</w:t>
            </w:r>
          </w:p>
        </w:tc>
        <w:tc>
          <w:tcPr>
            <w:tcW w:w="500" w:type="pct"/>
            <w:tcBorders>
              <w:top w:val="nil"/>
              <w:left w:val="nil"/>
              <w:bottom w:val="nil"/>
              <w:right w:val="nil"/>
            </w:tcBorders>
            <w:hideMark/>
          </w:tcPr>
          <w:p w14:paraId="534E7CF1"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51C0EE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7B656C4" w14:textId="77777777" w:rsidTr="0055546E">
        <w:trPr>
          <w:tblCellSpacing w:w="15" w:type="dxa"/>
        </w:trPr>
        <w:tc>
          <w:tcPr>
            <w:tcW w:w="250" w:type="pct"/>
            <w:tcBorders>
              <w:top w:val="nil"/>
              <w:left w:val="nil"/>
              <w:bottom w:val="nil"/>
              <w:right w:val="nil"/>
            </w:tcBorders>
            <w:hideMark/>
          </w:tcPr>
          <w:p w14:paraId="594BBD8D"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B3ABC7" w14:textId="77777777" w:rsidR="0055546E" w:rsidRDefault="0055546E" w:rsidP="0055546E">
            <w:pPr>
              <w:rPr>
                <w:rFonts w:ascii="Calibri" w:hAnsi="Calibri" w:cs="Calibri"/>
                <w:sz w:val="22"/>
                <w:szCs w:val="22"/>
              </w:rPr>
            </w:pPr>
            <w:r>
              <w:rPr>
                <w:rFonts w:ascii="Calibri" w:hAnsi="Calibri" w:cs="Calibri"/>
                <w:sz w:val="22"/>
                <w:szCs w:val="22"/>
              </w:rPr>
              <w:t xml:space="preserve">- Domein </w:t>
            </w:r>
          </w:p>
        </w:tc>
        <w:tc>
          <w:tcPr>
            <w:tcW w:w="2500" w:type="pct"/>
            <w:tcBorders>
              <w:top w:val="nil"/>
              <w:left w:val="nil"/>
              <w:bottom w:val="nil"/>
              <w:right w:val="nil"/>
            </w:tcBorders>
            <w:hideMark/>
          </w:tcPr>
          <w:p w14:paraId="0CD1DE2B" w14:textId="77777777" w:rsidR="0055546E" w:rsidRDefault="0055546E" w:rsidP="0055546E">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c>
          <w:tcPr>
            <w:tcW w:w="500" w:type="pct"/>
            <w:tcBorders>
              <w:top w:val="nil"/>
              <w:left w:val="nil"/>
              <w:bottom w:val="nil"/>
              <w:right w:val="nil"/>
            </w:tcBorders>
            <w:hideMark/>
          </w:tcPr>
          <w:p w14:paraId="6A44C82C" w14:textId="77777777" w:rsidR="0055546E" w:rsidRDefault="0055546E" w:rsidP="0055546E">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6BC034CC"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C021AD8" w14:textId="77777777" w:rsidTr="0055546E">
        <w:trPr>
          <w:tblCellSpacing w:w="15" w:type="dxa"/>
        </w:trPr>
        <w:tc>
          <w:tcPr>
            <w:tcW w:w="250" w:type="pct"/>
            <w:tcBorders>
              <w:top w:val="nil"/>
              <w:left w:val="nil"/>
              <w:bottom w:val="nil"/>
              <w:right w:val="nil"/>
            </w:tcBorders>
            <w:hideMark/>
          </w:tcPr>
          <w:p w14:paraId="392B8355"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5A1D75" w14:textId="77777777" w:rsidR="0055546E" w:rsidRDefault="0055546E" w:rsidP="0055546E">
            <w:pPr>
              <w:rPr>
                <w:rFonts w:ascii="Calibri" w:hAnsi="Calibri" w:cs="Calibri"/>
                <w:sz w:val="22"/>
                <w:szCs w:val="22"/>
              </w:rPr>
            </w:pPr>
            <w:r>
              <w:rPr>
                <w:rFonts w:ascii="Calibri" w:hAnsi="Calibri" w:cs="Calibri"/>
                <w:sz w:val="22"/>
                <w:szCs w:val="22"/>
              </w:rPr>
              <w:t xml:space="preserve">- RSIN </w:t>
            </w:r>
          </w:p>
        </w:tc>
        <w:tc>
          <w:tcPr>
            <w:tcW w:w="2500" w:type="pct"/>
            <w:tcBorders>
              <w:top w:val="nil"/>
              <w:left w:val="nil"/>
              <w:bottom w:val="nil"/>
              <w:right w:val="nil"/>
            </w:tcBorders>
            <w:hideMark/>
          </w:tcPr>
          <w:p w14:paraId="7D28F993" w14:textId="77777777" w:rsidR="0055546E" w:rsidRDefault="0055546E" w:rsidP="0055546E">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c>
          <w:tcPr>
            <w:tcW w:w="500" w:type="pct"/>
            <w:tcBorders>
              <w:top w:val="nil"/>
              <w:left w:val="nil"/>
              <w:bottom w:val="nil"/>
              <w:right w:val="nil"/>
            </w:tcBorders>
            <w:hideMark/>
          </w:tcPr>
          <w:p w14:paraId="27FB8812" w14:textId="77777777" w:rsidR="0055546E" w:rsidRDefault="0055546E" w:rsidP="0055546E">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779FE431"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7B8BC6C8" w14:textId="77777777" w:rsidTr="0055546E">
        <w:trPr>
          <w:tblCellSpacing w:w="15" w:type="dxa"/>
        </w:trPr>
        <w:tc>
          <w:tcPr>
            <w:tcW w:w="250" w:type="pct"/>
            <w:tcBorders>
              <w:top w:val="nil"/>
              <w:left w:val="nil"/>
              <w:bottom w:val="nil"/>
              <w:right w:val="nil"/>
            </w:tcBorders>
            <w:hideMark/>
          </w:tcPr>
          <w:p w14:paraId="07CCB1C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CDDD70" w14:textId="77777777" w:rsidR="0055546E" w:rsidRDefault="0055546E" w:rsidP="0055546E">
            <w:pPr>
              <w:rPr>
                <w:rFonts w:ascii="Calibri" w:hAnsi="Calibri" w:cs="Calibri"/>
                <w:sz w:val="22"/>
                <w:szCs w:val="22"/>
              </w:rPr>
            </w:pPr>
            <w:r>
              <w:rPr>
                <w:rFonts w:ascii="Calibri" w:hAnsi="Calibri" w:cs="Calibri"/>
                <w:sz w:val="22"/>
                <w:szCs w:val="22"/>
              </w:rPr>
              <w:t xml:space="preserve">- Aard relatie </w:t>
            </w:r>
          </w:p>
        </w:tc>
        <w:tc>
          <w:tcPr>
            <w:tcW w:w="2500" w:type="pct"/>
            <w:tcBorders>
              <w:top w:val="nil"/>
              <w:left w:val="nil"/>
              <w:bottom w:val="nil"/>
              <w:right w:val="nil"/>
            </w:tcBorders>
            <w:hideMark/>
          </w:tcPr>
          <w:p w14:paraId="3EB4F4F8" w14:textId="77777777" w:rsidR="0055546E" w:rsidRDefault="0055546E" w:rsidP="0055546E">
            <w:pPr>
              <w:rPr>
                <w:rFonts w:ascii="Calibri" w:hAnsi="Calibri" w:cs="Calibri"/>
                <w:sz w:val="22"/>
                <w:szCs w:val="22"/>
              </w:rPr>
            </w:pPr>
            <w:r>
              <w:rPr>
                <w:rFonts w:ascii="Calibri" w:hAnsi="Calibri" w:cs="Calibri"/>
                <w:sz w:val="22"/>
                <w:szCs w:val="22"/>
              </w:rPr>
              <w:t xml:space="preserve">Omschrijving van de aard van de relatie van zaken van het ZAAKTYPE tot zaken van het andere ZAAKTYPE </w:t>
            </w:r>
          </w:p>
        </w:tc>
        <w:tc>
          <w:tcPr>
            <w:tcW w:w="500" w:type="pct"/>
            <w:tcBorders>
              <w:top w:val="nil"/>
              <w:left w:val="nil"/>
              <w:bottom w:val="nil"/>
              <w:right w:val="nil"/>
            </w:tcBorders>
            <w:hideMark/>
          </w:tcPr>
          <w:p w14:paraId="3F269B6C" w14:textId="77777777" w:rsidR="0055546E" w:rsidRDefault="0055546E" w:rsidP="0055546E">
            <w:pPr>
              <w:rPr>
                <w:rFonts w:ascii="Calibri" w:hAnsi="Calibri" w:cs="Calibri"/>
                <w:sz w:val="22"/>
                <w:szCs w:val="22"/>
              </w:rPr>
            </w:pPr>
            <w:r>
              <w:rPr>
                <w:rFonts w:ascii="Calibri" w:hAnsi="Calibri" w:cs="Calibri"/>
                <w:sz w:val="22"/>
                <w:szCs w:val="22"/>
              </w:rPr>
              <w:t xml:space="preserve">aardRelatie </w:t>
            </w:r>
          </w:p>
        </w:tc>
        <w:tc>
          <w:tcPr>
            <w:tcW w:w="500" w:type="pct"/>
            <w:tcBorders>
              <w:top w:val="nil"/>
              <w:left w:val="nil"/>
              <w:bottom w:val="nil"/>
              <w:right w:val="nil"/>
            </w:tcBorders>
            <w:hideMark/>
          </w:tcPr>
          <w:p w14:paraId="4725431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3829F8DE" w14:textId="77777777" w:rsidTr="0055546E">
        <w:trPr>
          <w:tblCellSpacing w:w="15" w:type="dxa"/>
        </w:trPr>
        <w:tc>
          <w:tcPr>
            <w:tcW w:w="250" w:type="pct"/>
            <w:tcBorders>
              <w:top w:val="nil"/>
              <w:left w:val="nil"/>
              <w:bottom w:val="nil"/>
              <w:right w:val="nil"/>
            </w:tcBorders>
            <w:hideMark/>
          </w:tcPr>
          <w:p w14:paraId="3C55E96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E81345" w14:textId="77777777" w:rsidR="0055546E" w:rsidRDefault="0055546E" w:rsidP="0055546E">
            <w:pPr>
              <w:rPr>
                <w:rFonts w:ascii="Calibri" w:hAnsi="Calibri" w:cs="Calibri"/>
                <w:sz w:val="22"/>
                <w:szCs w:val="22"/>
              </w:rPr>
            </w:pPr>
            <w:r>
              <w:rPr>
                <w:rFonts w:ascii="Calibri" w:hAnsi="Calibri" w:cs="Calibri"/>
                <w:sz w:val="22"/>
                <w:szCs w:val="22"/>
              </w:rPr>
              <w:t xml:space="preserve">/Deelzaaktypenrelatie ZAAKTYPE : </w:t>
            </w:r>
          </w:p>
        </w:tc>
        <w:tc>
          <w:tcPr>
            <w:tcW w:w="2500" w:type="pct"/>
            <w:tcBorders>
              <w:top w:val="nil"/>
              <w:left w:val="nil"/>
              <w:bottom w:val="nil"/>
              <w:right w:val="nil"/>
            </w:tcBorders>
            <w:hideMark/>
          </w:tcPr>
          <w:p w14:paraId="50382BC3" w14:textId="77777777" w:rsidR="0055546E" w:rsidRDefault="0055546E" w:rsidP="0055546E">
            <w:pPr>
              <w:rPr>
                <w:rFonts w:ascii="Calibri" w:hAnsi="Calibri" w:cs="Calibri"/>
                <w:sz w:val="22"/>
                <w:szCs w:val="22"/>
              </w:rPr>
            </w:pPr>
            <w:r>
              <w:rPr>
                <w:rFonts w:ascii="Calibri" w:hAnsi="Calibri" w:cs="Calibri"/>
                <w:sz w:val="22"/>
                <w:szCs w:val="22"/>
              </w:rPr>
              <w:t xml:space="preserve">De zaaktypen (van de hoofdzaken) waaronder ZAAKen van dit ZAAKTYPE als deelzaak kunnen voorkomen. </w:t>
            </w:r>
          </w:p>
        </w:tc>
        <w:tc>
          <w:tcPr>
            <w:tcW w:w="500" w:type="pct"/>
            <w:tcBorders>
              <w:top w:val="nil"/>
              <w:left w:val="nil"/>
              <w:bottom w:val="nil"/>
              <w:right w:val="nil"/>
            </w:tcBorders>
            <w:hideMark/>
          </w:tcPr>
          <w:p w14:paraId="15F3AEAF"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4081370E" w14:textId="77777777" w:rsidR="0055546E" w:rsidRDefault="0055546E" w:rsidP="0055546E">
            <w:pPr>
              <w:rPr>
                <w:rFonts w:ascii="Calibri" w:hAnsi="Calibri" w:cs="Calibri"/>
                <w:sz w:val="22"/>
                <w:szCs w:val="22"/>
              </w:rPr>
            </w:pPr>
            <w:r>
              <w:rPr>
                <w:rFonts w:ascii="Calibri" w:hAnsi="Calibri" w:cs="Calibri"/>
                <w:sz w:val="22"/>
                <w:szCs w:val="22"/>
              </w:rPr>
              <w:t xml:space="preserve">0 .. * </w:t>
            </w:r>
          </w:p>
        </w:tc>
      </w:tr>
      <w:tr w:rsidR="0055546E" w14:paraId="3FBF3EB9" w14:textId="77777777" w:rsidTr="0055546E">
        <w:trPr>
          <w:tblCellSpacing w:w="15" w:type="dxa"/>
        </w:trPr>
        <w:tc>
          <w:tcPr>
            <w:tcW w:w="250" w:type="pct"/>
            <w:tcBorders>
              <w:top w:val="nil"/>
              <w:left w:val="nil"/>
              <w:bottom w:val="nil"/>
              <w:right w:val="nil"/>
            </w:tcBorders>
            <w:hideMark/>
          </w:tcPr>
          <w:p w14:paraId="3D3D1BE3"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C63B8FE" w14:textId="77777777" w:rsidR="0055546E" w:rsidRDefault="0055546E" w:rsidP="0055546E">
            <w:pPr>
              <w:rPr>
                <w:rFonts w:ascii="Calibri" w:hAnsi="Calibri" w:cs="Calibri"/>
                <w:sz w:val="22"/>
                <w:szCs w:val="22"/>
              </w:rPr>
            </w:pPr>
            <w:r>
              <w:rPr>
                <w:rFonts w:ascii="Calibri" w:hAnsi="Calibri" w:cs="Calibri"/>
                <w:sz w:val="22"/>
                <w:szCs w:val="22"/>
              </w:rPr>
              <w:t xml:space="preserve">- Zaaktype-identificatie </w:t>
            </w:r>
          </w:p>
        </w:tc>
        <w:tc>
          <w:tcPr>
            <w:tcW w:w="2500" w:type="pct"/>
            <w:tcBorders>
              <w:top w:val="nil"/>
              <w:left w:val="nil"/>
              <w:bottom w:val="nil"/>
              <w:right w:val="nil"/>
            </w:tcBorders>
            <w:hideMark/>
          </w:tcPr>
          <w:p w14:paraId="48BCC6D5" w14:textId="77777777" w:rsidR="0055546E" w:rsidRDefault="0055546E" w:rsidP="0055546E">
            <w:pPr>
              <w:rPr>
                <w:rFonts w:ascii="Calibri" w:hAnsi="Calibri" w:cs="Calibri"/>
                <w:sz w:val="22"/>
                <w:szCs w:val="22"/>
              </w:rPr>
            </w:pPr>
            <w:r>
              <w:rPr>
                <w:rFonts w:ascii="Calibri" w:hAnsi="Calibri" w:cs="Calibri"/>
                <w:sz w:val="22"/>
                <w:szCs w:val="22"/>
              </w:rPr>
              <w:t>Unieke identificatie van het ZAAKTYPE binnen de CATALOGUS waarin het ZAAKTYPE voorkomt.</w:t>
            </w:r>
          </w:p>
        </w:tc>
        <w:tc>
          <w:tcPr>
            <w:tcW w:w="500" w:type="pct"/>
            <w:tcBorders>
              <w:top w:val="nil"/>
              <w:left w:val="nil"/>
              <w:bottom w:val="nil"/>
              <w:right w:val="nil"/>
            </w:tcBorders>
            <w:hideMark/>
          </w:tcPr>
          <w:p w14:paraId="0D24BC36" w14:textId="77777777" w:rsidR="0055546E" w:rsidRDefault="0055546E" w:rsidP="0055546E">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55552D7F"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07EA260A" w14:textId="77777777" w:rsidTr="0055546E">
        <w:trPr>
          <w:tblCellSpacing w:w="15" w:type="dxa"/>
        </w:trPr>
        <w:tc>
          <w:tcPr>
            <w:tcW w:w="250" w:type="pct"/>
            <w:tcBorders>
              <w:top w:val="nil"/>
              <w:left w:val="nil"/>
              <w:bottom w:val="nil"/>
              <w:right w:val="nil"/>
            </w:tcBorders>
            <w:hideMark/>
          </w:tcPr>
          <w:p w14:paraId="26D6140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CB1BB1" w14:textId="77777777" w:rsidR="0055546E" w:rsidRDefault="0055546E" w:rsidP="0055546E">
            <w:pPr>
              <w:rPr>
                <w:rFonts w:ascii="Calibri" w:hAnsi="Calibri" w:cs="Calibri"/>
                <w:sz w:val="22"/>
                <w:szCs w:val="22"/>
              </w:rPr>
            </w:pPr>
            <w:r>
              <w:rPr>
                <w:rFonts w:ascii="Calibri" w:hAnsi="Calibri" w:cs="Calibri"/>
                <w:sz w:val="22"/>
                <w:szCs w:val="22"/>
              </w:rPr>
              <w:t xml:space="preserve">- Domein </w:t>
            </w:r>
          </w:p>
        </w:tc>
        <w:tc>
          <w:tcPr>
            <w:tcW w:w="2500" w:type="pct"/>
            <w:tcBorders>
              <w:top w:val="nil"/>
              <w:left w:val="nil"/>
              <w:bottom w:val="nil"/>
              <w:right w:val="nil"/>
            </w:tcBorders>
            <w:hideMark/>
          </w:tcPr>
          <w:p w14:paraId="73F25C9E" w14:textId="77777777" w:rsidR="0055546E" w:rsidRDefault="0055546E" w:rsidP="0055546E">
            <w:pPr>
              <w:rPr>
                <w:rFonts w:ascii="Calibri" w:hAnsi="Calibri" w:cs="Calibri"/>
                <w:sz w:val="22"/>
                <w:szCs w:val="22"/>
              </w:rPr>
            </w:pPr>
            <w:r>
              <w:rPr>
                <w:rFonts w:ascii="Calibri" w:hAnsi="Calibri" w:cs="Calibri"/>
                <w:sz w:val="22"/>
                <w:szCs w:val="22"/>
              </w:rPr>
              <w:t xml:space="preserve">Een afkorting waarmee wordt aangegeven voor welk domein in een CATALOGUS ZAAKTYPEn zijn uitgewerkt. </w:t>
            </w:r>
          </w:p>
        </w:tc>
        <w:tc>
          <w:tcPr>
            <w:tcW w:w="500" w:type="pct"/>
            <w:tcBorders>
              <w:top w:val="nil"/>
              <w:left w:val="nil"/>
              <w:bottom w:val="nil"/>
              <w:right w:val="nil"/>
            </w:tcBorders>
            <w:hideMark/>
          </w:tcPr>
          <w:p w14:paraId="33D81B66" w14:textId="77777777" w:rsidR="0055546E" w:rsidRDefault="0055546E" w:rsidP="0055546E">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049FF79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6D22703C" w14:textId="77777777" w:rsidTr="0055546E">
        <w:trPr>
          <w:tblCellSpacing w:w="15" w:type="dxa"/>
        </w:trPr>
        <w:tc>
          <w:tcPr>
            <w:tcW w:w="250" w:type="pct"/>
            <w:tcBorders>
              <w:top w:val="nil"/>
              <w:left w:val="nil"/>
              <w:bottom w:val="nil"/>
              <w:right w:val="nil"/>
            </w:tcBorders>
            <w:hideMark/>
          </w:tcPr>
          <w:p w14:paraId="3CC1FA5E"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AEAC7B" w14:textId="77777777" w:rsidR="0055546E" w:rsidRDefault="0055546E" w:rsidP="0055546E">
            <w:pPr>
              <w:rPr>
                <w:rFonts w:ascii="Calibri" w:hAnsi="Calibri" w:cs="Calibri"/>
                <w:sz w:val="22"/>
                <w:szCs w:val="22"/>
              </w:rPr>
            </w:pPr>
            <w:r>
              <w:rPr>
                <w:rFonts w:ascii="Calibri" w:hAnsi="Calibri" w:cs="Calibri"/>
                <w:sz w:val="22"/>
                <w:szCs w:val="22"/>
              </w:rPr>
              <w:t xml:space="preserve">- RSIN </w:t>
            </w:r>
          </w:p>
        </w:tc>
        <w:tc>
          <w:tcPr>
            <w:tcW w:w="2500" w:type="pct"/>
            <w:tcBorders>
              <w:top w:val="nil"/>
              <w:left w:val="nil"/>
              <w:bottom w:val="nil"/>
              <w:right w:val="nil"/>
            </w:tcBorders>
            <w:hideMark/>
          </w:tcPr>
          <w:p w14:paraId="601BDDB2" w14:textId="77777777" w:rsidR="0055546E" w:rsidRDefault="0055546E" w:rsidP="0055546E">
            <w:pPr>
              <w:rPr>
                <w:rFonts w:ascii="Calibri" w:hAnsi="Calibri" w:cs="Calibri"/>
                <w:sz w:val="22"/>
                <w:szCs w:val="22"/>
              </w:rPr>
            </w:pPr>
            <w:r>
              <w:rPr>
                <w:rFonts w:ascii="Calibri" w:hAnsi="Calibri" w:cs="Calibri"/>
                <w:sz w:val="22"/>
                <w:szCs w:val="22"/>
              </w:rPr>
              <w:t xml:space="preserve">Het door een kamer toegekend uniek nummer voor de INGESCHREVEN NIET-NATUURLIJK PERSOON die de eigenaar is van een CATALOGUS. </w:t>
            </w:r>
          </w:p>
        </w:tc>
        <w:tc>
          <w:tcPr>
            <w:tcW w:w="500" w:type="pct"/>
            <w:tcBorders>
              <w:top w:val="nil"/>
              <w:left w:val="nil"/>
              <w:bottom w:val="nil"/>
              <w:right w:val="nil"/>
            </w:tcBorders>
            <w:hideMark/>
          </w:tcPr>
          <w:p w14:paraId="2814EEFA" w14:textId="77777777" w:rsidR="0055546E" w:rsidRDefault="0055546E" w:rsidP="0055546E">
            <w:pPr>
              <w:rPr>
                <w:rFonts w:ascii="Calibri" w:hAnsi="Calibri" w:cs="Calibri"/>
                <w:sz w:val="22"/>
                <w:szCs w:val="22"/>
              </w:rPr>
            </w:pPr>
            <w:r>
              <w:rPr>
                <w:rFonts w:ascii="Calibri" w:hAnsi="Calibri" w:cs="Calibri"/>
                <w:sz w:val="22"/>
                <w:szCs w:val="22"/>
              </w:rPr>
              <w:t xml:space="preserve">N9 </w:t>
            </w:r>
          </w:p>
        </w:tc>
        <w:tc>
          <w:tcPr>
            <w:tcW w:w="500" w:type="pct"/>
            <w:tcBorders>
              <w:top w:val="nil"/>
              <w:left w:val="nil"/>
              <w:bottom w:val="nil"/>
              <w:right w:val="nil"/>
            </w:tcBorders>
            <w:hideMark/>
          </w:tcPr>
          <w:p w14:paraId="4620A338"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6D781FA4" w14:textId="77777777" w:rsidTr="0055546E">
        <w:trPr>
          <w:tblCellSpacing w:w="15" w:type="dxa"/>
        </w:trPr>
        <w:tc>
          <w:tcPr>
            <w:tcW w:w="250" w:type="pct"/>
            <w:tcBorders>
              <w:top w:val="nil"/>
              <w:left w:val="nil"/>
              <w:bottom w:val="nil"/>
              <w:right w:val="nil"/>
            </w:tcBorders>
            <w:hideMark/>
          </w:tcPr>
          <w:p w14:paraId="5D38A64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4FF4FE"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53769022" w14:textId="77777777" w:rsidR="0055546E" w:rsidRDefault="0055546E" w:rsidP="0055546E">
            <w:pPr>
              <w:rPr>
                <w:rFonts w:ascii="Calibri" w:hAnsi="Calibri" w:cs="Calibri"/>
                <w:sz w:val="22"/>
                <w:szCs w:val="22"/>
              </w:rPr>
            </w:pPr>
            <w:r>
              <w:rPr>
                <w:rFonts w:ascii="Calibri" w:hAnsi="Calibri" w:cs="Calibri"/>
                <w:sz w:val="22"/>
                <w:szCs w:val="22"/>
              </w:rPr>
              <w:t xml:space="preserve">De periode waarbinnen verwacht wordt dat een ZAAK van het ZAAKTYPE afgerond wordt conform de geldende servicenormen van de zaakbehandelende organisatie(s) </w:t>
            </w:r>
          </w:p>
        </w:tc>
        <w:tc>
          <w:tcPr>
            <w:tcW w:w="500" w:type="pct"/>
            <w:tcBorders>
              <w:top w:val="nil"/>
              <w:left w:val="nil"/>
              <w:bottom w:val="nil"/>
              <w:right w:val="nil"/>
            </w:tcBorders>
            <w:hideMark/>
          </w:tcPr>
          <w:p w14:paraId="06845CB8"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1EE5B5B2" w14:textId="77777777" w:rsidR="0055546E" w:rsidRDefault="0055546E" w:rsidP="0055546E">
            <w:pPr>
              <w:rPr>
                <w:rFonts w:ascii="Calibri" w:hAnsi="Calibri" w:cs="Calibri"/>
                <w:sz w:val="22"/>
                <w:szCs w:val="22"/>
              </w:rPr>
            </w:pPr>
            <w:r>
              <w:rPr>
                <w:rFonts w:ascii="Calibri" w:hAnsi="Calibri" w:cs="Calibri"/>
                <w:sz w:val="22"/>
                <w:szCs w:val="22"/>
              </w:rPr>
              <w:t xml:space="preserve">0 .. 1 </w:t>
            </w:r>
          </w:p>
        </w:tc>
      </w:tr>
      <w:tr w:rsidR="0055546E" w14:paraId="4ED23069" w14:textId="77777777" w:rsidTr="0055546E">
        <w:trPr>
          <w:tblCellSpacing w:w="15" w:type="dxa"/>
        </w:trPr>
        <w:tc>
          <w:tcPr>
            <w:tcW w:w="250" w:type="pct"/>
            <w:tcBorders>
              <w:top w:val="nil"/>
              <w:left w:val="nil"/>
              <w:bottom w:val="nil"/>
              <w:right w:val="nil"/>
            </w:tcBorders>
            <w:hideMark/>
          </w:tcPr>
          <w:p w14:paraId="3462B65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F9E07A" w14:textId="77777777" w:rsidR="0055546E" w:rsidRDefault="0055546E" w:rsidP="0055546E">
            <w:pPr>
              <w:rPr>
                <w:rFonts w:ascii="Calibri" w:hAnsi="Calibri" w:cs="Calibri"/>
                <w:sz w:val="22"/>
                <w:szCs w:val="22"/>
              </w:rPr>
            </w:pPr>
            <w:r>
              <w:rPr>
                <w:rFonts w:ascii="Calibri" w:hAnsi="Calibri" w:cs="Calibri"/>
                <w:sz w:val="22"/>
                <w:szCs w:val="22"/>
              </w:rPr>
              <w:t xml:space="preserve">- Periodeduur </w:t>
            </w:r>
          </w:p>
        </w:tc>
        <w:tc>
          <w:tcPr>
            <w:tcW w:w="2500" w:type="pct"/>
            <w:tcBorders>
              <w:top w:val="nil"/>
              <w:left w:val="nil"/>
              <w:bottom w:val="nil"/>
              <w:right w:val="nil"/>
            </w:tcBorders>
            <w:hideMark/>
          </w:tcPr>
          <w:p w14:paraId="12257CFE" w14:textId="77777777" w:rsidR="0055546E" w:rsidRDefault="0055546E" w:rsidP="0055546E">
            <w:pPr>
              <w:rPr>
                <w:rFonts w:ascii="Calibri" w:hAnsi="Calibri" w:cs="Calibri"/>
                <w:sz w:val="22"/>
                <w:szCs w:val="22"/>
              </w:rPr>
            </w:pPr>
            <w:r>
              <w:rPr>
                <w:rFonts w:ascii="Calibri" w:hAnsi="Calibri" w:cs="Calibri"/>
                <w:sz w:val="22"/>
                <w:szCs w:val="22"/>
              </w:rPr>
              <w:t>Het aantal tijdseenheden van de doorlooptijd</w:t>
            </w:r>
          </w:p>
        </w:tc>
        <w:tc>
          <w:tcPr>
            <w:tcW w:w="500" w:type="pct"/>
            <w:tcBorders>
              <w:top w:val="nil"/>
              <w:left w:val="nil"/>
              <w:bottom w:val="nil"/>
              <w:right w:val="nil"/>
            </w:tcBorders>
            <w:hideMark/>
          </w:tcPr>
          <w:p w14:paraId="4338D97D" w14:textId="77777777" w:rsidR="0055546E" w:rsidRDefault="0055546E" w:rsidP="0055546E">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76FC799B"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4C00C0F2" w14:textId="77777777" w:rsidTr="0055546E">
        <w:trPr>
          <w:tblCellSpacing w:w="15" w:type="dxa"/>
        </w:trPr>
        <w:tc>
          <w:tcPr>
            <w:tcW w:w="250" w:type="pct"/>
            <w:tcBorders>
              <w:top w:val="nil"/>
              <w:left w:val="nil"/>
              <w:bottom w:val="nil"/>
              <w:right w:val="nil"/>
            </w:tcBorders>
            <w:hideMark/>
          </w:tcPr>
          <w:p w14:paraId="709804C8"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FC684B" w14:textId="77777777" w:rsidR="0055546E" w:rsidRDefault="0055546E" w:rsidP="0055546E">
            <w:pPr>
              <w:rPr>
                <w:rFonts w:ascii="Calibri" w:hAnsi="Calibri" w:cs="Calibri"/>
                <w:sz w:val="22"/>
                <w:szCs w:val="22"/>
              </w:rPr>
            </w:pPr>
            <w:r>
              <w:rPr>
                <w:rFonts w:ascii="Calibri" w:hAnsi="Calibri" w:cs="Calibri"/>
                <w:sz w:val="22"/>
                <w:szCs w:val="22"/>
              </w:rPr>
              <w:t xml:space="preserve">- Periode-eenheid </w:t>
            </w:r>
          </w:p>
        </w:tc>
        <w:tc>
          <w:tcPr>
            <w:tcW w:w="2500" w:type="pct"/>
            <w:tcBorders>
              <w:top w:val="nil"/>
              <w:left w:val="nil"/>
              <w:bottom w:val="nil"/>
              <w:right w:val="nil"/>
            </w:tcBorders>
            <w:hideMark/>
          </w:tcPr>
          <w:p w14:paraId="7839ADA1" w14:textId="77777777" w:rsidR="0055546E" w:rsidRDefault="0055546E" w:rsidP="0055546E">
            <w:pPr>
              <w:rPr>
                <w:rFonts w:ascii="Calibri" w:hAnsi="Calibri" w:cs="Calibri"/>
                <w:sz w:val="22"/>
                <w:szCs w:val="22"/>
              </w:rPr>
            </w:pPr>
            <w:r>
              <w:rPr>
                <w:rFonts w:ascii="Calibri" w:hAnsi="Calibri" w:cs="Calibri"/>
                <w:sz w:val="22"/>
                <w:szCs w:val="22"/>
              </w:rPr>
              <w:t>De tijdseenheid waarin een periode wordt uitgedrukt</w:t>
            </w:r>
          </w:p>
        </w:tc>
        <w:tc>
          <w:tcPr>
            <w:tcW w:w="500" w:type="pct"/>
            <w:tcBorders>
              <w:top w:val="nil"/>
              <w:left w:val="nil"/>
              <w:bottom w:val="nil"/>
              <w:right w:val="nil"/>
            </w:tcBorders>
            <w:hideMark/>
          </w:tcPr>
          <w:p w14:paraId="57C6F605" w14:textId="77777777" w:rsidR="0055546E" w:rsidRDefault="0055546E" w:rsidP="0055546E">
            <w:pPr>
              <w:rPr>
                <w:rFonts w:ascii="Calibri" w:hAnsi="Calibri" w:cs="Calibri"/>
                <w:sz w:val="22"/>
                <w:szCs w:val="22"/>
              </w:rPr>
            </w:pPr>
            <w:r>
              <w:rPr>
                <w:rFonts w:ascii="Calibri" w:hAnsi="Calibri" w:cs="Calibri"/>
                <w:sz w:val="22"/>
                <w:szCs w:val="22"/>
              </w:rPr>
              <w:t xml:space="preserve">periodeEenheid </w:t>
            </w:r>
          </w:p>
        </w:tc>
        <w:tc>
          <w:tcPr>
            <w:tcW w:w="500" w:type="pct"/>
            <w:tcBorders>
              <w:top w:val="nil"/>
              <w:left w:val="nil"/>
              <w:bottom w:val="nil"/>
              <w:right w:val="nil"/>
            </w:tcBorders>
            <w:hideMark/>
          </w:tcPr>
          <w:p w14:paraId="06D8F377"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2EBB827F" w14:textId="77777777" w:rsidTr="0055546E">
        <w:trPr>
          <w:tblCellSpacing w:w="15" w:type="dxa"/>
        </w:trPr>
        <w:tc>
          <w:tcPr>
            <w:tcW w:w="250" w:type="pct"/>
            <w:tcBorders>
              <w:top w:val="nil"/>
              <w:left w:val="nil"/>
              <w:bottom w:val="nil"/>
              <w:right w:val="nil"/>
            </w:tcBorders>
            <w:hideMark/>
          </w:tcPr>
          <w:p w14:paraId="53F6DDE7"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ABC687" w14:textId="77777777" w:rsidR="0055546E" w:rsidRDefault="0055546E" w:rsidP="0055546E">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18EBFA31" w14:textId="77777777" w:rsidR="0055546E" w:rsidRDefault="0055546E" w:rsidP="0055546E">
            <w:pPr>
              <w:rPr>
                <w:rFonts w:ascii="Calibri" w:hAnsi="Calibri" w:cs="Calibri"/>
                <w:sz w:val="22"/>
                <w:szCs w:val="22"/>
              </w:rPr>
            </w:pPr>
            <w:r>
              <w:rPr>
                <w:rFonts w:ascii="Calibri" w:hAnsi="Calibri" w:cs="Calibri"/>
                <w:sz w:val="22"/>
                <w:szCs w:val="22"/>
              </w:rPr>
              <w:t xml:space="preserve">De periode waarbinnen volgens wet- en regelgeving een ZAAK van het ZAAKTYPE afgerond dient te zijn. </w:t>
            </w:r>
          </w:p>
        </w:tc>
        <w:tc>
          <w:tcPr>
            <w:tcW w:w="500" w:type="pct"/>
            <w:tcBorders>
              <w:top w:val="nil"/>
              <w:left w:val="nil"/>
              <w:bottom w:val="nil"/>
              <w:right w:val="nil"/>
            </w:tcBorders>
            <w:hideMark/>
          </w:tcPr>
          <w:p w14:paraId="2FE9F8C7" w14:textId="77777777" w:rsidR="0055546E" w:rsidRDefault="0055546E" w:rsidP="0055546E">
            <w:pPr>
              <w:rPr>
                <w:rFonts w:ascii="Calibri" w:hAnsi="Calibri" w:cs="Calibri"/>
                <w:sz w:val="22"/>
                <w:szCs w:val="22"/>
              </w:rPr>
            </w:pPr>
          </w:p>
        </w:tc>
        <w:tc>
          <w:tcPr>
            <w:tcW w:w="500" w:type="pct"/>
            <w:tcBorders>
              <w:top w:val="nil"/>
              <w:left w:val="nil"/>
              <w:bottom w:val="nil"/>
              <w:right w:val="nil"/>
            </w:tcBorders>
            <w:hideMark/>
          </w:tcPr>
          <w:p w14:paraId="3DF9AF01" w14:textId="77777777" w:rsidR="0055546E" w:rsidRDefault="0055546E" w:rsidP="0055546E">
            <w:pPr>
              <w:rPr>
                <w:rFonts w:ascii="Calibri" w:hAnsi="Calibri" w:cs="Calibri"/>
                <w:sz w:val="22"/>
                <w:szCs w:val="22"/>
              </w:rPr>
            </w:pPr>
            <w:r>
              <w:rPr>
                <w:rFonts w:ascii="Calibri" w:hAnsi="Calibri" w:cs="Calibri"/>
                <w:sz w:val="22"/>
                <w:szCs w:val="22"/>
              </w:rPr>
              <w:t xml:space="preserve">1 </w:t>
            </w:r>
          </w:p>
        </w:tc>
      </w:tr>
      <w:tr w:rsidR="0055546E" w14:paraId="56AF45E1" w14:textId="77777777" w:rsidTr="0055546E">
        <w:trPr>
          <w:tblCellSpacing w:w="15" w:type="dxa"/>
        </w:trPr>
        <w:tc>
          <w:tcPr>
            <w:tcW w:w="250" w:type="pct"/>
            <w:tcBorders>
              <w:top w:val="nil"/>
              <w:left w:val="nil"/>
              <w:bottom w:val="nil"/>
              <w:right w:val="nil"/>
            </w:tcBorders>
            <w:hideMark/>
          </w:tcPr>
          <w:p w14:paraId="6A8A0066"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B3E4715" w14:textId="77777777" w:rsidR="0055546E" w:rsidRDefault="0055546E" w:rsidP="0055546E">
            <w:pPr>
              <w:rPr>
                <w:rFonts w:ascii="Calibri" w:hAnsi="Calibri" w:cs="Calibri"/>
                <w:sz w:val="22"/>
                <w:szCs w:val="22"/>
              </w:rPr>
            </w:pPr>
            <w:r>
              <w:rPr>
                <w:rFonts w:ascii="Calibri" w:hAnsi="Calibri" w:cs="Calibri"/>
                <w:sz w:val="22"/>
                <w:szCs w:val="22"/>
              </w:rPr>
              <w:t xml:space="preserve">- Periodeduur </w:t>
            </w:r>
          </w:p>
        </w:tc>
        <w:tc>
          <w:tcPr>
            <w:tcW w:w="2500" w:type="pct"/>
            <w:tcBorders>
              <w:top w:val="nil"/>
              <w:left w:val="nil"/>
              <w:bottom w:val="nil"/>
              <w:right w:val="nil"/>
            </w:tcBorders>
            <w:hideMark/>
          </w:tcPr>
          <w:p w14:paraId="2F39DE66" w14:textId="77777777" w:rsidR="0055546E" w:rsidRDefault="0055546E" w:rsidP="0055546E">
            <w:pPr>
              <w:rPr>
                <w:rFonts w:ascii="Calibri" w:hAnsi="Calibri" w:cs="Calibri"/>
                <w:sz w:val="22"/>
                <w:szCs w:val="22"/>
              </w:rPr>
            </w:pPr>
            <w:r>
              <w:rPr>
                <w:rFonts w:ascii="Calibri" w:hAnsi="Calibri" w:cs="Calibri"/>
                <w:sz w:val="22"/>
                <w:szCs w:val="22"/>
              </w:rPr>
              <w:t>Het aantal tijdseenheden van de doorlooptijd</w:t>
            </w:r>
          </w:p>
        </w:tc>
        <w:tc>
          <w:tcPr>
            <w:tcW w:w="500" w:type="pct"/>
            <w:tcBorders>
              <w:top w:val="nil"/>
              <w:left w:val="nil"/>
              <w:bottom w:val="nil"/>
              <w:right w:val="nil"/>
            </w:tcBorders>
            <w:hideMark/>
          </w:tcPr>
          <w:p w14:paraId="5A15CCDD" w14:textId="77777777" w:rsidR="0055546E" w:rsidRDefault="0055546E" w:rsidP="0055546E">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11612403" w14:textId="77777777" w:rsidR="0055546E" w:rsidRDefault="0055546E" w:rsidP="0055546E">
            <w:pPr>
              <w:rPr>
                <w:rFonts w:ascii="Calibri" w:hAnsi="Calibri" w:cs="Calibri"/>
                <w:sz w:val="22"/>
                <w:szCs w:val="22"/>
              </w:rPr>
            </w:pPr>
            <w:r>
              <w:rPr>
                <w:rFonts w:ascii="Calibri" w:hAnsi="Calibri" w:cs="Calibri"/>
                <w:sz w:val="22"/>
                <w:szCs w:val="22"/>
              </w:rPr>
              <w:t>1</w:t>
            </w:r>
          </w:p>
        </w:tc>
      </w:tr>
      <w:tr w:rsidR="0055546E" w14:paraId="151DA779" w14:textId="77777777" w:rsidTr="0055546E">
        <w:trPr>
          <w:tblCellSpacing w:w="15" w:type="dxa"/>
        </w:trPr>
        <w:tc>
          <w:tcPr>
            <w:tcW w:w="250" w:type="pct"/>
            <w:tcBorders>
              <w:top w:val="nil"/>
              <w:left w:val="nil"/>
              <w:bottom w:val="nil"/>
              <w:right w:val="nil"/>
            </w:tcBorders>
            <w:hideMark/>
          </w:tcPr>
          <w:p w14:paraId="1D18AAD2" w14:textId="77777777" w:rsidR="0055546E" w:rsidRDefault="0055546E" w:rsidP="0055546E">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5E0B36" w14:textId="77777777" w:rsidR="0055546E" w:rsidRDefault="0055546E" w:rsidP="0055546E">
            <w:pPr>
              <w:rPr>
                <w:rFonts w:ascii="Calibri" w:hAnsi="Calibri" w:cs="Calibri"/>
                <w:sz w:val="22"/>
                <w:szCs w:val="22"/>
              </w:rPr>
            </w:pPr>
            <w:r>
              <w:rPr>
                <w:rFonts w:ascii="Calibri" w:hAnsi="Calibri" w:cs="Calibri"/>
                <w:sz w:val="22"/>
                <w:szCs w:val="22"/>
              </w:rPr>
              <w:t xml:space="preserve">- Periode-eenheid </w:t>
            </w:r>
          </w:p>
        </w:tc>
        <w:tc>
          <w:tcPr>
            <w:tcW w:w="2500" w:type="pct"/>
            <w:tcBorders>
              <w:top w:val="nil"/>
              <w:left w:val="nil"/>
              <w:bottom w:val="nil"/>
              <w:right w:val="nil"/>
            </w:tcBorders>
            <w:hideMark/>
          </w:tcPr>
          <w:p w14:paraId="70E0F70C" w14:textId="77777777" w:rsidR="0055546E" w:rsidRDefault="0055546E" w:rsidP="0055546E">
            <w:pPr>
              <w:rPr>
                <w:rFonts w:ascii="Calibri" w:hAnsi="Calibri" w:cs="Calibri"/>
                <w:sz w:val="22"/>
                <w:szCs w:val="22"/>
              </w:rPr>
            </w:pPr>
            <w:r>
              <w:rPr>
                <w:rFonts w:ascii="Calibri" w:hAnsi="Calibri" w:cs="Calibri"/>
                <w:sz w:val="22"/>
                <w:szCs w:val="22"/>
              </w:rPr>
              <w:t>De tijdseenheid waarin een periode wordt uitgedrukt.</w:t>
            </w:r>
          </w:p>
        </w:tc>
        <w:tc>
          <w:tcPr>
            <w:tcW w:w="500" w:type="pct"/>
            <w:tcBorders>
              <w:top w:val="nil"/>
              <w:left w:val="nil"/>
              <w:bottom w:val="nil"/>
              <w:right w:val="nil"/>
            </w:tcBorders>
            <w:hideMark/>
          </w:tcPr>
          <w:p w14:paraId="01727ECD" w14:textId="77777777" w:rsidR="0055546E" w:rsidRDefault="0055546E" w:rsidP="0055546E">
            <w:pPr>
              <w:rPr>
                <w:rFonts w:ascii="Calibri" w:hAnsi="Calibri" w:cs="Calibri"/>
                <w:sz w:val="22"/>
                <w:szCs w:val="22"/>
              </w:rPr>
            </w:pPr>
            <w:r>
              <w:rPr>
                <w:rFonts w:ascii="Calibri" w:hAnsi="Calibri" w:cs="Calibri"/>
                <w:sz w:val="22"/>
                <w:szCs w:val="22"/>
              </w:rPr>
              <w:t xml:space="preserve">periodeEenheid </w:t>
            </w:r>
          </w:p>
        </w:tc>
        <w:tc>
          <w:tcPr>
            <w:tcW w:w="500" w:type="pct"/>
            <w:tcBorders>
              <w:top w:val="nil"/>
              <w:left w:val="nil"/>
              <w:bottom w:val="nil"/>
              <w:right w:val="nil"/>
            </w:tcBorders>
            <w:hideMark/>
          </w:tcPr>
          <w:p w14:paraId="20772044" w14:textId="77777777" w:rsidR="0055546E" w:rsidRDefault="0055546E" w:rsidP="0055546E">
            <w:pPr>
              <w:rPr>
                <w:rFonts w:ascii="Calibri" w:hAnsi="Calibri" w:cs="Calibri"/>
                <w:sz w:val="22"/>
                <w:szCs w:val="22"/>
              </w:rPr>
            </w:pPr>
            <w:r>
              <w:rPr>
                <w:rFonts w:ascii="Calibri" w:hAnsi="Calibri" w:cs="Calibri"/>
                <w:sz w:val="22"/>
                <w:szCs w:val="22"/>
              </w:rPr>
              <w:t>1</w:t>
            </w:r>
          </w:p>
        </w:tc>
      </w:tr>
    </w:tbl>
    <w:p w14:paraId="2DAE98F9"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55546E" w14:paraId="198ECE39" w14:textId="77777777" w:rsidTr="0055546E">
        <w:trPr>
          <w:tblCellSpacing w:w="15" w:type="dxa"/>
        </w:trPr>
        <w:tc>
          <w:tcPr>
            <w:tcW w:w="1500" w:type="pct"/>
            <w:tcBorders>
              <w:top w:val="nil"/>
              <w:left w:val="nil"/>
              <w:bottom w:val="nil"/>
              <w:right w:val="nil"/>
            </w:tcBorders>
            <w:hideMark/>
          </w:tcPr>
          <w:p w14:paraId="1E2F59A5" w14:textId="77777777" w:rsidR="0055546E" w:rsidRDefault="0055546E" w:rsidP="0055546E">
            <w:pPr>
              <w:rPr>
                <w:rFonts w:ascii="Calibri" w:hAnsi="Calibri" w:cs="Calibri"/>
                <w:sz w:val="22"/>
                <w:szCs w:val="22"/>
              </w:rPr>
            </w:pPr>
            <w:r>
              <w:rPr>
                <w:rFonts w:ascii="Calibri" w:hAnsi="Calibri" w:cs="Calibri"/>
                <w:b/>
                <w:bCs/>
                <w:sz w:val="22"/>
                <w:szCs w:val="22"/>
              </w:rPr>
              <w:t>Toelichting</w:t>
            </w:r>
          </w:p>
        </w:tc>
      </w:tr>
    </w:tbl>
    <w:p w14:paraId="168A102D" w14:textId="77777777" w:rsidR="0055546E" w:rsidRDefault="0055546E" w:rsidP="0055546E">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55546E" w14:paraId="0CEE95A3" w14:textId="77777777" w:rsidTr="0055546E">
        <w:trPr>
          <w:tblCellSpacing w:w="15" w:type="dxa"/>
        </w:trPr>
        <w:tc>
          <w:tcPr>
            <w:tcW w:w="250" w:type="pct"/>
            <w:tcBorders>
              <w:top w:val="nil"/>
              <w:left w:val="nil"/>
              <w:bottom w:val="nil"/>
              <w:right w:val="nil"/>
            </w:tcBorders>
            <w:hideMark/>
          </w:tcPr>
          <w:p w14:paraId="499B57AA" w14:textId="77777777" w:rsidR="0055546E" w:rsidRDefault="0055546E" w:rsidP="0055546E">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77EF7A0" w14:textId="77777777" w:rsidR="0055546E" w:rsidRDefault="0055546E" w:rsidP="0055546E">
            <w:pPr>
              <w:rPr>
                <w:rFonts w:ascii="Calibri" w:hAnsi="Calibri" w:cs="Calibri"/>
                <w:sz w:val="22"/>
                <w:szCs w:val="22"/>
              </w:rPr>
            </w:pPr>
            <w:r>
              <w:rPr>
                <w:rFonts w:ascii="Calibri" w:hAnsi="Calibri" w:cs="Calibri"/>
                <w:sz w:val="22"/>
                <w:szCs w:val="22"/>
              </w:rPr>
              <w:t xml:space="preserve">Het betreft de indeling of groepering van zaken naar hun aard, zoals ?Behandelen aanvraag bouwvergunning? en ?Behandelen aanvraag ontheffing parkeren?. Wat in een individueel geval een zaak is, waar die begint en waar die eindigt, wordt bekeken vanuit het perspectief van de initiator van de zaak (burger, bedrijf, medewerker, etc.). Het traject van (aan)vraag cq. aanleiding voor de zaak tot en met de levering van de producten/of diensten die een passend antwoord vormen op die aanleiding, bepaalt de omvang en afbakening van de zaak en daarmee van het zaaktype. Hiermee komt de afbakening van een zaaktype overeen met een bedrijfsproces: ?van klant tot klant?. Dit betekent ondermeer dat onderdelen van bedrijfsprocessen geen zelfstandige zaken vormen. Het betekent ook dat een aanleiding die niet leidt tot de start van de uitvoering van een bedrijfsproces, niet leidt tot een zaak (deze wordt behandeld in het kader van een reeds lopende zaak). Zie ook de toelichtingen bij de relatiesoorten ?ZAAKTYPE is deelzaaktype van ZAAKTYPE? en ?ZAAKTYPE heeft gerelateerd ZAAKTYPE? voor wat betreft zaaktypen van deelzaken respectievelijk gerelateerde zaken. </w:t>
            </w:r>
          </w:p>
        </w:tc>
      </w:tr>
    </w:tbl>
    <w:p w14:paraId="1320C478" w14:textId="26B4AE5C" w:rsidR="0055546E" w:rsidRDefault="0055546E" w:rsidP="002E0941">
      <w:pPr>
        <w:pStyle w:val="Kop2"/>
        <w:rPr>
          <w:rFonts w:ascii="Calibri" w:hAnsi="Calibri" w:cs="Calibri"/>
        </w:rPr>
      </w:pPr>
      <w:bookmarkStart w:id="63" w:name="_Toc517048426"/>
      <w:r>
        <w:rPr>
          <w:rFonts w:ascii="Calibri" w:hAnsi="Calibri" w:cs="Calibri"/>
        </w:rPr>
        <w:t>Specialisaties van OBJECT</w:t>
      </w:r>
      <w:bookmarkEnd w:id="63"/>
    </w:p>
    <w:p w14:paraId="712EDA46" w14:textId="6B46B87F" w:rsidR="002E0941" w:rsidRDefault="002E0941" w:rsidP="0055546E">
      <w:pPr>
        <w:pStyle w:val="Kop3"/>
        <w:rPr>
          <w:rFonts w:ascii="Calibri" w:hAnsi="Calibri" w:cs="Calibri"/>
        </w:rPr>
      </w:pPr>
      <w:r>
        <w:rPr>
          <w:rFonts w:ascii="Calibri" w:hAnsi="Calibri" w:cs="Calibri"/>
        </w:rPr>
        <w:t>Objecttype ANDER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76002B1" w14:textId="77777777" w:rsidTr="002E0941">
        <w:trPr>
          <w:tblCellSpacing w:w="15" w:type="dxa"/>
        </w:trPr>
        <w:tc>
          <w:tcPr>
            <w:tcW w:w="1500" w:type="pct"/>
            <w:tcBorders>
              <w:top w:val="nil"/>
              <w:left w:val="nil"/>
              <w:bottom w:val="nil"/>
              <w:right w:val="nil"/>
            </w:tcBorders>
            <w:hideMark/>
          </w:tcPr>
          <w:p w14:paraId="2D7891B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57BBF21" w14:textId="77777777" w:rsidR="002E0941" w:rsidRDefault="002E0941">
            <w:pPr>
              <w:rPr>
                <w:rFonts w:ascii="Calibri" w:hAnsi="Calibri" w:cs="Calibri"/>
                <w:sz w:val="22"/>
                <w:szCs w:val="22"/>
              </w:rPr>
            </w:pPr>
            <w:r>
              <w:rPr>
                <w:rFonts w:ascii="Calibri" w:hAnsi="Calibri" w:cs="Calibri"/>
                <w:sz w:val="22"/>
                <w:szCs w:val="22"/>
              </w:rPr>
              <w:t>ANDER NATUURLIJK PERSOON</w:t>
            </w:r>
          </w:p>
        </w:tc>
      </w:tr>
      <w:tr w:rsidR="002E0941" w14:paraId="41CE1E2F" w14:textId="77777777" w:rsidTr="002E0941">
        <w:trPr>
          <w:tblCellSpacing w:w="15" w:type="dxa"/>
        </w:trPr>
        <w:tc>
          <w:tcPr>
            <w:tcW w:w="1500" w:type="pct"/>
            <w:tcBorders>
              <w:top w:val="nil"/>
              <w:left w:val="nil"/>
              <w:bottom w:val="nil"/>
              <w:right w:val="nil"/>
            </w:tcBorders>
            <w:hideMark/>
          </w:tcPr>
          <w:p w14:paraId="395438DC"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1633CC"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164A9758" w14:textId="77777777" w:rsidTr="002E0941">
        <w:trPr>
          <w:tblCellSpacing w:w="15" w:type="dxa"/>
        </w:trPr>
        <w:tc>
          <w:tcPr>
            <w:tcW w:w="1500" w:type="pct"/>
            <w:tcBorders>
              <w:top w:val="nil"/>
              <w:left w:val="nil"/>
              <w:bottom w:val="nil"/>
              <w:right w:val="nil"/>
            </w:tcBorders>
            <w:hideMark/>
          </w:tcPr>
          <w:p w14:paraId="1B68BB55"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BE75F95" w14:textId="77777777" w:rsidR="002E0941" w:rsidRDefault="002E0941">
            <w:pPr>
              <w:rPr>
                <w:rFonts w:ascii="Calibri" w:hAnsi="Calibri" w:cs="Calibri"/>
                <w:sz w:val="22"/>
                <w:szCs w:val="22"/>
              </w:rPr>
            </w:pPr>
            <w:r>
              <w:rPr>
                <w:rFonts w:ascii="Calibri" w:hAnsi="Calibri" w:cs="Calibri"/>
                <w:sz w:val="22"/>
                <w:szCs w:val="22"/>
              </w:rPr>
              <w:t xml:space="preserve">Een NATUURLIJK PERSOON, niet ingeschreven in de BasisRegistratie Personen (BRP), woonachtig in Nederland dan wel woonachtig in het buitenland en van belang voor de gemeentelijke taakuitoefening. </w:t>
            </w:r>
          </w:p>
        </w:tc>
      </w:tr>
      <w:tr w:rsidR="002E0941" w14:paraId="34594B19" w14:textId="77777777" w:rsidTr="002E0941">
        <w:trPr>
          <w:tblCellSpacing w:w="15" w:type="dxa"/>
        </w:trPr>
        <w:tc>
          <w:tcPr>
            <w:tcW w:w="1500" w:type="pct"/>
            <w:tcBorders>
              <w:top w:val="nil"/>
              <w:left w:val="nil"/>
              <w:bottom w:val="nil"/>
              <w:right w:val="nil"/>
            </w:tcBorders>
            <w:hideMark/>
          </w:tcPr>
          <w:p w14:paraId="469CD7FF"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1720FD"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2C071BA4" w14:textId="77777777" w:rsidTr="002E0941">
        <w:trPr>
          <w:tblCellSpacing w:w="15" w:type="dxa"/>
        </w:trPr>
        <w:tc>
          <w:tcPr>
            <w:tcW w:w="1500" w:type="pct"/>
            <w:tcBorders>
              <w:top w:val="nil"/>
              <w:left w:val="nil"/>
              <w:bottom w:val="nil"/>
              <w:right w:val="nil"/>
            </w:tcBorders>
            <w:hideMark/>
          </w:tcPr>
          <w:p w14:paraId="60A2D8F8"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26A8898"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0EAED32F" w14:textId="77777777" w:rsidTr="002E0941">
        <w:trPr>
          <w:tblCellSpacing w:w="15" w:type="dxa"/>
        </w:trPr>
        <w:tc>
          <w:tcPr>
            <w:tcW w:w="1500" w:type="pct"/>
            <w:tcBorders>
              <w:top w:val="nil"/>
              <w:left w:val="nil"/>
              <w:bottom w:val="nil"/>
              <w:right w:val="nil"/>
            </w:tcBorders>
            <w:hideMark/>
          </w:tcPr>
          <w:p w14:paraId="27BC360D"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A725188" w14:textId="77777777" w:rsidR="002E0941" w:rsidRDefault="002E0941">
            <w:pPr>
              <w:rPr>
                <w:rFonts w:ascii="Calibri" w:hAnsi="Calibri" w:cs="Calibri"/>
                <w:sz w:val="22"/>
                <w:szCs w:val="22"/>
              </w:rPr>
            </w:pPr>
          </w:p>
        </w:tc>
      </w:tr>
      <w:tr w:rsidR="002E0941" w14:paraId="14C44105" w14:textId="77777777" w:rsidTr="002E0941">
        <w:trPr>
          <w:tblCellSpacing w:w="15" w:type="dxa"/>
        </w:trPr>
        <w:tc>
          <w:tcPr>
            <w:tcW w:w="1500" w:type="pct"/>
            <w:tcBorders>
              <w:top w:val="nil"/>
              <w:left w:val="nil"/>
              <w:bottom w:val="nil"/>
              <w:right w:val="nil"/>
            </w:tcBorders>
            <w:hideMark/>
          </w:tcPr>
          <w:p w14:paraId="63E86074"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4C92CB0" w14:textId="77777777" w:rsidR="002E0941" w:rsidRDefault="002E0941">
            <w:pPr>
              <w:rPr>
                <w:rFonts w:ascii="Calibri" w:hAnsi="Calibri" w:cs="Calibri"/>
                <w:sz w:val="22"/>
                <w:szCs w:val="22"/>
              </w:rPr>
            </w:pPr>
            <w:r>
              <w:rPr>
                <w:rFonts w:ascii="Calibri" w:hAnsi="Calibri" w:cs="Calibri"/>
                <w:sz w:val="22"/>
                <w:szCs w:val="22"/>
              </w:rPr>
              <w:t xml:space="preserve">Alle andere natuurlijke personen die op enigerlei wijze van belang zijn voor de gemeentelijke taakuitoefening. </w:t>
            </w:r>
          </w:p>
        </w:tc>
      </w:tr>
      <w:tr w:rsidR="002E0941" w14:paraId="1DC1BEE7" w14:textId="77777777" w:rsidTr="002E0941">
        <w:trPr>
          <w:tblCellSpacing w:w="15" w:type="dxa"/>
        </w:trPr>
        <w:tc>
          <w:tcPr>
            <w:tcW w:w="1500" w:type="pct"/>
            <w:tcBorders>
              <w:top w:val="nil"/>
              <w:left w:val="nil"/>
              <w:bottom w:val="nil"/>
              <w:right w:val="nil"/>
            </w:tcBorders>
            <w:hideMark/>
          </w:tcPr>
          <w:p w14:paraId="47FF1191"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1F51BCB9" w14:textId="77777777" w:rsidR="002E0941" w:rsidRDefault="002E0941">
            <w:pPr>
              <w:rPr>
                <w:rFonts w:ascii="Calibri" w:hAnsi="Calibri" w:cs="Calibri"/>
                <w:sz w:val="22"/>
                <w:szCs w:val="22"/>
              </w:rPr>
            </w:pPr>
          </w:p>
        </w:tc>
      </w:tr>
      <w:tr w:rsidR="002E0941" w14:paraId="41398FD9" w14:textId="77777777" w:rsidTr="002E0941">
        <w:trPr>
          <w:tblCellSpacing w:w="15" w:type="dxa"/>
        </w:trPr>
        <w:tc>
          <w:tcPr>
            <w:tcW w:w="1500" w:type="pct"/>
            <w:tcBorders>
              <w:top w:val="nil"/>
              <w:left w:val="nil"/>
              <w:bottom w:val="nil"/>
              <w:right w:val="nil"/>
            </w:tcBorders>
            <w:hideMark/>
          </w:tcPr>
          <w:p w14:paraId="2CC5788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EAD1634" w14:textId="77777777" w:rsidR="002E0941" w:rsidRDefault="002E0941">
            <w:pPr>
              <w:rPr>
                <w:rFonts w:ascii="Calibri" w:hAnsi="Calibri" w:cs="Calibri"/>
                <w:sz w:val="22"/>
                <w:szCs w:val="22"/>
              </w:rPr>
            </w:pPr>
            <w:r>
              <w:rPr>
                <w:rFonts w:ascii="Calibri" w:hAnsi="Calibri" w:cs="Calibri"/>
                <w:sz w:val="22"/>
                <w:szCs w:val="22"/>
              </w:rPr>
              <w:t>Nee</w:t>
            </w:r>
          </w:p>
        </w:tc>
      </w:tr>
    </w:tbl>
    <w:p w14:paraId="5850523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8718E28" w14:textId="77777777" w:rsidTr="002E0941">
        <w:trPr>
          <w:tblCellSpacing w:w="15" w:type="dxa"/>
        </w:trPr>
        <w:tc>
          <w:tcPr>
            <w:tcW w:w="1500" w:type="pct"/>
            <w:tcBorders>
              <w:top w:val="nil"/>
              <w:left w:val="nil"/>
              <w:bottom w:val="nil"/>
              <w:right w:val="nil"/>
            </w:tcBorders>
            <w:hideMark/>
          </w:tcPr>
          <w:p w14:paraId="1C6E2441"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767656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083AECFE" w14:textId="77777777" w:rsidTr="002E0941">
        <w:trPr>
          <w:tblCellSpacing w:w="15" w:type="dxa"/>
        </w:trPr>
        <w:tc>
          <w:tcPr>
            <w:tcW w:w="0" w:type="auto"/>
            <w:tcBorders>
              <w:top w:val="nil"/>
              <w:left w:val="nil"/>
              <w:bottom w:val="nil"/>
              <w:right w:val="nil"/>
            </w:tcBorders>
            <w:hideMark/>
          </w:tcPr>
          <w:p w14:paraId="64A913B3"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565B596"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69F4031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128AEFA"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0CD8A2F"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4BB1FA8" w14:textId="77777777" w:rsidTr="002E0941">
        <w:trPr>
          <w:tblCellSpacing w:w="15" w:type="dxa"/>
        </w:trPr>
        <w:tc>
          <w:tcPr>
            <w:tcW w:w="250" w:type="pct"/>
            <w:tcBorders>
              <w:top w:val="nil"/>
              <w:left w:val="nil"/>
              <w:bottom w:val="nil"/>
              <w:right w:val="nil"/>
            </w:tcBorders>
            <w:hideMark/>
          </w:tcPr>
          <w:p w14:paraId="57A27D6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B29E6F" w14:textId="77777777" w:rsidR="002E0941" w:rsidRDefault="002E0941">
            <w:pPr>
              <w:rPr>
                <w:rFonts w:ascii="Calibri" w:hAnsi="Calibri" w:cs="Calibri"/>
                <w:sz w:val="22"/>
                <w:szCs w:val="22"/>
              </w:rPr>
            </w:pPr>
            <w:r>
              <w:rPr>
                <w:rFonts w:ascii="Calibri" w:hAnsi="Calibri" w:cs="Calibri"/>
                <w:sz w:val="22"/>
                <w:szCs w:val="22"/>
              </w:rPr>
              <w:t xml:space="preserve">Nummer ander natuurlijk persoon </w:t>
            </w:r>
          </w:p>
        </w:tc>
        <w:tc>
          <w:tcPr>
            <w:tcW w:w="2500" w:type="pct"/>
            <w:tcBorders>
              <w:top w:val="nil"/>
              <w:left w:val="nil"/>
              <w:bottom w:val="nil"/>
              <w:right w:val="nil"/>
            </w:tcBorders>
            <w:hideMark/>
          </w:tcPr>
          <w:p w14:paraId="5274C803" w14:textId="77777777" w:rsidR="002E0941" w:rsidRDefault="002E0941">
            <w:pPr>
              <w:rPr>
                <w:rFonts w:ascii="Calibri" w:hAnsi="Calibri" w:cs="Calibri"/>
                <w:sz w:val="22"/>
                <w:szCs w:val="22"/>
              </w:rPr>
            </w:pPr>
            <w:r>
              <w:rPr>
                <w:rFonts w:ascii="Calibri" w:hAnsi="Calibri" w:cs="Calibri"/>
                <w:sz w:val="22"/>
                <w:szCs w:val="22"/>
              </w:rPr>
              <w:t>Het door de gemeente uitgegeven unieke nummer voor een ANDER NATUURLIJK PERSOON</w:t>
            </w:r>
          </w:p>
        </w:tc>
        <w:tc>
          <w:tcPr>
            <w:tcW w:w="500" w:type="pct"/>
            <w:tcBorders>
              <w:top w:val="nil"/>
              <w:left w:val="nil"/>
              <w:bottom w:val="nil"/>
              <w:right w:val="nil"/>
            </w:tcBorders>
            <w:hideMark/>
          </w:tcPr>
          <w:p w14:paraId="652A0410" w14:textId="77777777" w:rsidR="002E0941" w:rsidRDefault="002E0941">
            <w:pPr>
              <w:rPr>
                <w:rFonts w:ascii="Calibri" w:hAnsi="Calibri" w:cs="Calibri"/>
                <w:sz w:val="22"/>
                <w:szCs w:val="22"/>
              </w:rPr>
            </w:pPr>
            <w:r>
              <w:rPr>
                <w:rFonts w:ascii="Calibri" w:hAnsi="Calibri" w:cs="Calibri"/>
                <w:sz w:val="22"/>
                <w:szCs w:val="22"/>
              </w:rPr>
              <w:t xml:space="preserve">AN17 </w:t>
            </w:r>
          </w:p>
        </w:tc>
        <w:tc>
          <w:tcPr>
            <w:tcW w:w="500" w:type="pct"/>
            <w:tcBorders>
              <w:top w:val="nil"/>
              <w:left w:val="nil"/>
              <w:bottom w:val="nil"/>
              <w:right w:val="nil"/>
            </w:tcBorders>
            <w:hideMark/>
          </w:tcPr>
          <w:p w14:paraId="17EAC60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621F144" w14:textId="77777777" w:rsidTr="002E0941">
        <w:trPr>
          <w:tblCellSpacing w:w="15" w:type="dxa"/>
        </w:trPr>
        <w:tc>
          <w:tcPr>
            <w:tcW w:w="250" w:type="pct"/>
            <w:tcBorders>
              <w:top w:val="nil"/>
              <w:left w:val="nil"/>
              <w:bottom w:val="nil"/>
              <w:right w:val="nil"/>
            </w:tcBorders>
            <w:hideMark/>
          </w:tcPr>
          <w:p w14:paraId="39BA3D3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CAF78A" w14:textId="77777777" w:rsidR="002E0941" w:rsidRDefault="002E0941">
            <w:pPr>
              <w:rPr>
                <w:rFonts w:ascii="Calibri" w:hAnsi="Calibri" w:cs="Calibri"/>
                <w:sz w:val="22"/>
                <w:szCs w:val="22"/>
              </w:rPr>
            </w:pPr>
            <w:r>
              <w:rPr>
                <w:rFonts w:ascii="Calibri" w:hAnsi="Calibri" w:cs="Calibri"/>
                <w:sz w:val="22"/>
                <w:szCs w:val="22"/>
              </w:rPr>
              <w:t xml:space="preserve">Geboortedatum </w:t>
            </w:r>
          </w:p>
        </w:tc>
        <w:tc>
          <w:tcPr>
            <w:tcW w:w="2500" w:type="pct"/>
            <w:tcBorders>
              <w:top w:val="nil"/>
              <w:left w:val="nil"/>
              <w:bottom w:val="nil"/>
              <w:right w:val="nil"/>
            </w:tcBorders>
            <w:hideMark/>
          </w:tcPr>
          <w:p w14:paraId="5D874871" w14:textId="77777777" w:rsidR="002E0941" w:rsidRDefault="002E0941">
            <w:pPr>
              <w:rPr>
                <w:rFonts w:ascii="Calibri" w:hAnsi="Calibri" w:cs="Calibri"/>
                <w:sz w:val="22"/>
                <w:szCs w:val="22"/>
              </w:rPr>
            </w:pPr>
            <w:r>
              <w:rPr>
                <w:rFonts w:ascii="Calibri" w:hAnsi="Calibri" w:cs="Calibri"/>
                <w:sz w:val="22"/>
                <w:szCs w:val="22"/>
              </w:rPr>
              <w:t>De datum waarop de ander natuurlijk persoon is geboren.</w:t>
            </w:r>
          </w:p>
        </w:tc>
        <w:tc>
          <w:tcPr>
            <w:tcW w:w="500" w:type="pct"/>
            <w:tcBorders>
              <w:top w:val="nil"/>
              <w:left w:val="nil"/>
              <w:bottom w:val="nil"/>
              <w:right w:val="nil"/>
            </w:tcBorders>
            <w:hideMark/>
          </w:tcPr>
          <w:p w14:paraId="29F2F2B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855296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25A7F2A" w14:textId="77777777" w:rsidTr="002E0941">
        <w:trPr>
          <w:tblCellSpacing w:w="15" w:type="dxa"/>
        </w:trPr>
        <w:tc>
          <w:tcPr>
            <w:tcW w:w="250" w:type="pct"/>
            <w:tcBorders>
              <w:top w:val="nil"/>
              <w:left w:val="nil"/>
              <w:bottom w:val="nil"/>
              <w:right w:val="nil"/>
            </w:tcBorders>
            <w:hideMark/>
          </w:tcPr>
          <w:p w14:paraId="7F3194E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2AE5B2" w14:textId="77777777" w:rsidR="002E0941" w:rsidRDefault="002E0941">
            <w:pPr>
              <w:rPr>
                <w:rFonts w:ascii="Calibri" w:hAnsi="Calibri" w:cs="Calibri"/>
                <w:sz w:val="22"/>
                <w:szCs w:val="22"/>
              </w:rPr>
            </w:pPr>
            <w:r>
              <w:rPr>
                <w:rFonts w:ascii="Calibri" w:hAnsi="Calibri" w:cs="Calibri"/>
                <w:sz w:val="22"/>
                <w:szCs w:val="22"/>
              </w:rPr>
              <w:t xml:space="preserve">Geslachtsaanduiding </w:t>
            </w:r>
          </w:p>
        </w:tc>
        <w:tc>
          <w:tcPr>
            <w:tcW w:w="2500" w:type="pct"/>
            <w:tcBorders>
              <w:top w:val="nil"/>
              <w:left w:val="nil"/>
              <w:bottom w:val="nil"/>
              <w:right w:val="nil"/>
            </w:tcBorders>
            <w:hideMark/>
          </w:tcPr>
          <w:p w14:paraId="04BAADEB" w14:textId="77777777" w:rsidR="002E0941" w:rsidRDefault="002E0941">
            <w:pPr>
              <w:rPr>
                <w:rFonts w:ascii="Calibri" w:hAnsi="Calibri" w:cs="Calibri"/>
                <w:sz w:val="22"/>
                <w:szCs w:val="22"/>
              </w:rPr>
            </w:pPr>
            <w:r>
              <w:rPr>
                <w:rFonts w:ascii="Calibri" w:hAnsi="Calibri" w:cs="Calibri"/>
                <w:sz w:val="22"/>
                <w:szCs w:val="22"/>
              </w:rPr>
              <w:t xml:space="preserve">Een aanduiding die aangeeft dat de ingeschrevene een man of een vrouw is, of dat het geslacht (nog) onbekend is. </w:t>
            </w:r>
          </w:p>
        </w:tc>
        <w:tc>
          <w:tcPr>
            <w:tcW w:w="500" w:type="pct"/>
            <w:tcBorders>
              <w:top w:val="nil"/>
              <w:left w:val="nil"/>
              <w:bottom w:val="nil"/>
              <w:right w:val="nil"/>
            </w:tcBorders>
            <w:hideMark/>
          </w:tcPr>
          <w:p w14:paraId="08AEB218" w14:textId="77777777" w:rsidR="002E0941" w:rsidRDefault="002E0941">
            <w:pPr>
              <w:rPr>
                <w:rFonts w:ascii="Calibri" w:hAnsi="Calibri" w:cs="Calibri"/>
                <w:sz w:val="22"/>
                <w:szCs w:val="22"/>
              </w:rPr>
            </w:pPr>
            <w:r>
              <w:rPr>
                <w:rFonts w:ascii="Calibri" w:hAnsi="Calibri" w:cs="Calibri"/>
                <w:sz w:val="22"/>
                <w:szCs w:val="22"/>
              </w:rPr>
              <w:t xml:space="preserve">geslacht </w:t>
            </w:r>
          </w:p>
        </w:tc>
        <w:tc>
          <w:tcPr>
            <w:tcW w:w="500" w:type="pct"/>
            <w:tcBorders>
              <w:top w:val="nil"/>
              <w:left w:val="nil"/>
              <w:bottom w:val="nil"/>
              <w:right w:val="nil"/>
            </w:tcBorders>
            <w:hideMark/>
          </w:tcPr>
          <w:p w14:paraId="30F2EC2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F47010D" w14:textId="77777777" w:rsidTr="002E0941">
        <w:trPr>
          <w:tblCellSpacing w:w="15" w:type="dxa"/>
        </w:trPr>
        <w:tc>
          <w:tcPr>
            <w:tcW w:w="250" w:type="pct"/>
            <w:tcBorders>
              <w:top w:val="nil"/>
              <w:left w:val="nil"/>
              <w:bottom w:val="nil"/>
              <w:right w:val="nil"/>
            </w:tcBorders>
            <w:hideMark/>
          </w:tcPr>
          <w:p w14:paraId="14CD56C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871F7C" w14:textId="77777777" w:rsidR="002E0941" w:rsidRDefault="002E0941">
            <w:pPr>
              <w:rPr>
                <w:rFonts w:ascii="Calibri" w:hAnsi="Calibri" w:cs="Calibri"/>
                <w:sz w:val="22"/>
                <w:szCs w:val="22"/>
              </w:rPr>
            </w:pPr>
            <w:r>
              <w:rPr>
                <w:rFonts w:ascii="Calibri" w:hAnsi="Calibri" w:cs="Calibri"/>
                <w:sz w:val="22"/>
                <w:szCs w:val="22"/>
              </w:rPr>
              <w:t xml:space="preserve">Overlijdensdatum </w:t>
            </w:r>
          </w:p>
        </w:tc>
        <w:tc>
          <w:tcPr>
            <w:tcW w:w="2500" w:type="pct"/>
            <w:tcBorders>
              <w:top w:val="nil"/>
              <w:left w:val="nil"/>
              <w:bottom w:val="nil"/>
              <w:right w:val="nil"/>
            </w:tcBorders>
            <w:hideMark/>
          </w:tcPr>
          <w:p w14:paraId="6ECF8FF1" w14:textId="77777777" w:rsidR="002E0941" w:rsidRDefault="002E0941">
            <w:pPr>
              <w:rPr>
                <w:rFonts w:ascii="Calibri" w:hAnsi="Calibri" w:cs="Calibri"/>
                <w:sz w:val="22"/>
                <w:szCs w:val="22"/>
              </w:rPr>
            </w:pPr>
            <w:r>
              <w:rPr>
                <w:rFonts w:ascii="Calibri" w:hAnsi="Calibri" w:cs="Calibri"/>
                <w:sz w:val="22"/>
                <w:szCs w:val="22"/>
              </w:rPr>
              <w:t>De datum van overlijden van een ANDER NATUURLIJK PERSOON</w:t>
            </w:r>
          </w:p>
        </w:tc>
        <w:tc>
          <w:tcPr>
            <w:tcW w:w="500" w:type="pct"/>
            <w:tcBorders>
              <w:top w:val="nil"/>
              <w:left w:val="nil"/>
              <w:bottom w:val="nil"/>
              <w:right w:val="nil"/>
            </w:tcBorders>
            <w:hideMark/>
          </w:tcPr>
          <w:p w14:paraId="2BD1FDB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1FF6EB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A8D3BF7" w14:textId="77777777" w:rsidTr="002E0941">
        <w:trPr>
          <w:tblCellSpacing w:w="15" w:type="dxa"/>
        </w:trPr>
        <w:tc>
          <w:tcPr>
            <w:tcW w:w="250" w:type="pct"/>
            <w:tcBorders>
              <w:top w:val="nil"/>
              <w:left w:val="nil"/>
              <w:bottom w:val="nil"/>
              <w:right w:val="nil"/>
            </w:tcBorders>
            <w:hideMark/>
          </w:tcPr>
          <w:p w14:paraId="52002DC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BE843BD"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487BA8D0" w14:textId="77777777" w:rsidR="002E0941" w:rsidRDefault="002E0941">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4B0816D8"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06129CC"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72C0B73F" w14:textId="77777777" w:rsidTr="002E0941">
        <w:trPr>
          <w:tblCellSpacing w:w="15" w:type="dxa"/>
        </w:trPr>
        <w:tc>
          <w:tcPr>
            <w:tcW w:w="250" w:type="pct"/>
            <w:tcBorders>
              <w:top w:val="nil"/>
              <w:left w:val="nil"/>
              <w:bottom w:val="nil"/>
              <w:right w:val="nil"/>
            </w:tcBorders>
            <w:hideMark/>
          </w:tcPr>
          <w:p w14:paraId="1742702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AD5B16E" w14:textId="77777777" w:rsidR="002E0941" w:rsidRDefault="002E0941">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2304AF51" w14:textId="77777777" w:rsidR="002E0941" w:rsidRDefault="002E0941">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05C66EB3"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28918C5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AB6B9C3" w14:textId="77777777" w:rsidTr="002E0941">
        <w:trPr>
          <w:tblCellSpacing w:w="15" w:type="dxa"/>
        </w:trPr>
        <w:tc>
          <w:tcPr>
            <w:tcW w:w="250" w:type="pct"/>
            <w:tcBorders>
              <w:top w:val="nil"/>
              <w:left w:val="nil"/>
              <w:bottom w:val="nil"/>
              <w:right w:val="nil"/>
            </w:tcBorders>
            <w:hideMark/>
          </w:tcPr>
          <w:p w14:paraId="6642D21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828CE8" w14:textId="77777777" w:rsidR="002E0941" w:rsidRDefault="002E0941">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27645DE0" w14:textId="77777777" w:rsidR="002E0941" w:rsidRDefault="002E0941">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507219B0"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4450616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1953E96" w14:textId="77777777" w:rsidTr="002E0941">
        <w:trPr>
          <w:tblCellSpacing w:w="15" w:type="dxa"/>
        </w:trPr>
        <w:tc>
          <w:tcPr>
            <w:tcW w:w="250" w:type="pct"/>
            <w:tcBorders>
              <w:top w:val="nil"/>
              <w:left w:val="nil"/>
              <w:bottom w:val="nil"/>
              <w:right w:val="nil"/>
            </w:tcBorders>
            <w:hideMark/>
          </w:tcPr>
          <w:p w14:paraId="2F0150E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0893FF9" w14:textId="77777777" w:rsidR="002E0941" w:rsidRDefault="002E0941">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0C682B0C" w14:textId="77777777" w:rsidR="002E0941" w:rsidRDefault="002E0941">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13481AF1"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503E502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08DFA8D" w14:textId="77777777" w:rsidTr="002E0941">
        <w:trPr>
          <w:tblCellSpacing w:w="15" w:type="dxa"/>
        </w:trPr>
        <w:tc>
          <w:tcPr>
            <w:tcW w:w="250" w:type="pct"/>
            <w:tcBorders>
              <w:top w:val="nil"/>
              <w:left w:val="nil"/>
              <w:bottom w:val="nil"/>
              <w:right w:val="nil"/>
            </w:tcBorders>
            <w:hideMark/>
          </w:tcPr>
          <w:p w14:paraId="558EBB3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B1D638" w14:textId="77777777" w:rsidR="002E0941" w:rsidRDefault="002E0941">
            <w:pPr>
              <w:rPr>
                <w:rFonts w:ascii="Calibri" w:hAnsi="Calibri" w:cs="Calibri"/>
                <w:sz w:val="22"/>
                <w:szCs w:val="22"/>
              </w:rPr>
            </w:pPr>
            <w:r>
              <w:rPr>
                <w:rFonts w:ascii="Calibri" w:hAnsi="Calibri" w:cs="Calibri"/>
                <w:sz w:val="22"/>
                <w:szCs w:val="22"/>
              </w:rPr>
              <w:t xml:space="preserve">- Land/gebied </w:t>
            </w:r>
          </w:p>
        </w:tc>
        <w:tc>
          <w:tcPr>
            <w:tcW w:w="2500" w:type="pct"/>
            <w:tcBorders>
              <w:top w:val="nil"/>
              <w:left w:val="nil"/>
              <w:bottom w:val="nil"/>
              <w:right w:val="nil"/>
            </w:tcBorders>
            <w:hideMark/>
          </w:tcPr>
          <w:p w14:paraId="44741D73" w14:textId="77777777" w:rsidR="002E0941" w:rsidRDefault="002E0941">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359AAF54" w14:textId="77777777" w:rsidR="002E0941" w:rsidRDefault="002E0941">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0A44E83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9F802B6" w14:textId="77777777" w:rsidTr="002E0941">
        <w:trPr>
          <w:tblCellSpacing w:w="15" w:type="dxa"/>
        </w:trPr>
        <w:tc>
          <w:tcPr>
            <w:tcW w:w="250" w:type="pct"/>
            <w:tcBorders>
              <w:top w:val="nil"/>
              <w:left w:val="nil"/>
              <w:bottom w:val="nil"/>
              <w:right w:val="nil"/>
            </w:tcBorders>
            <w:hideMark/>
          </w:tcPr>
          <w:p w14:paraId="31D1A1E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3CFAFA"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08751D6B" w14:textId="77777777" w:rsidR="002E0941" w:rsidRDefault="002E0941">
            <w:pPr>
              <w:rPr>
                <w:rFonts w:ascii="Calibri" w:hAnsi="Calibri" w:cs="Calibri"/>
                <w:sz w:val="22"/>
                <w:szCs w:val="22"/>
              </w:rPr>
            </w:pPr>
            <w:r>
              <w:rPr>
                <w:rFonts w:ascii="Calibri" w:hAnsi="Calibri" w:cs="Calibri"/>
                <w:sz w:val="22"/>
                <w:szCs w:val="22"/>
              </w:rPr>
              <w:t xml:space="preserve">De naamgegevens waarmee de persoon heeft aangegeven aangeschreven te willen worden </w:t>
            </w:r>
          </w:p>
        </w:tc>
        <w:tc>
          <w:tcPr>
            <w:tcW w:w="500" w:type="pct"/>
            <w:tcBorders>
              <w:top w:val="nil"/>
              <w:left w:val="nil"/>
              <w:bottom w:val="nil"/>
              <w:right w:val="nil"/>
            </w:tcBorders>
            <w:hideMark/>
          </w:tcPr>
          <w:p w14:paraId="0FF6481F"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76399437"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3B9A35BB" w14:textId="77777777" w:rsidTr="002E0941">
        <w:trPr>
          <w:tblCellSpacing w:w="15" w:type="dxa"/>
        </w:trPr>
        <w:tc>
          <w:tcPr>
            <w:tcW w:w="250" w:type="pct"/>
            <w:tcBorders>
              <w:top w:val="nil"/>
              <w:left w:val="nil"/>
              <w:bottom w:val="nil"/>
              <w:right w:val="nil"/>
            </w:tcBorders>
            <w:hideMark/>
          </w:tcPr>
          <w:p w14:paraId="5A8CB5F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2E9BC0" w14:textId="77777777" w:rsidR="002E0941" w:rsidRDefault="002E0941">
            <w:pPr>
              <w:rPr>
                <w:rFonts w:ascii="Calibri" w:hAnsi="Calibri" w:cs="Calibri"/>
                <w:sz w:val="22"/>
                <w:szCs w:val="22"/>
              </w:rPr>
            </w:pPr>
            <w:r>
              <w:rPr>
                <w:rFonts w:ascii="Calibri" w:hAnsi="Calibri" w:cs="Calibri"/>
                <w:sz w:val="22"/>
                <w:szCs w:val="22"/>
              </w:rPr>
              <w:t xml:space="preserve">- Geslachtsnaam aanschrijving </w:t>
            </w:r>
          </w:p>
        </w:tc>
        <w:tc>
          <w:tcPr>
            <w:tcW w:w="2500" w:type="pct"/>
            <w:tcBorders>
              <w:top w:val="nil"/>
              <w:left w:val="nil"/>
              <w:bottom w:val="nil"/>
              <w:right w:val="nil"/>
            </w:tcBorders>
            <w:hideMark/>
          </w:tcPr>
          <w:p w14:paraId="0E1A03B9" w14:textId="77777777" w:rsidR="002E0941" w:rsidRDefault="002E0941">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c>
          <w:tcPr>
            <w:tcW w:w="500" w:type="pct"/>
            <w:tcBorders>
              <w:top w:val="nil"/>
              <w:left w:val="nil"/>
              <w:bottom w:val="nil"/>
              <w:right w:val="nil"/>
            </w:tcBorders>
            <w:hideMark/>
          </w:tcPr>
          <w:p w14:paraId="170D840F"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7C90019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81A4049" w14:textId="77777777" w:rsidTr="002E0941">
        <w:trPr>
          <w:tblCellSpacing w:w="15" w:type="dxa"/>
        </w:trPr>
        <w:tc>
          <w:tcPr>
            <w:tcW w:w="250" w:type="pct"/>
            <w:tcBorders>
              <w:top w:val="nil"/>
              <w:left w:val="nil"/>
              <w:bottom w:val="nil"/>
              <w:right w:val="nil"/>
            </w:tcBorders>
            <w:hideMark/>
          </w:tcPr>
          <w:p w14:paraId="260C172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E22E28" w14:textId="77777777" w:rsidR="002E0941" w:rsidRDefault="002E0941">
            <w:pPr>
              <w:rPr>
                <w:rFonts w:ascii="Calibri" w:hAnsi="Calibri" w:cs="Calibri"/>
                <w:sz w:val="22"/>
                <w:szCs w:val="22"/>
              </w:rPr>
            </w:pPr>
            <w:r>
              <w:rPr>
                <w:rFonts w:ascii="Calibri" w:hAnsi="Calibri" w:cs="Calibri"/>
                <w:sz w:val="22"/>
                <w:szCs w:val="22"/>
              </w:rPr>
              <w:t xml:space="preserve">- Voorletters aanschrijving </w:t>
            </w:r>
          </w:p>
        </w:tc>
        <w:tc>
          <w:tcPr>
            <w:tcW w:w="2500" w:type="pct"/>
            <w:tcBorders>
              <w:top w:val="nil"/>
              <w:left w:val="nil"/>
              <w:bottom w:val="nil"/>
              <w:right w:val="nil"/>
            </w:tcBorders>
            <w:hideMark/>
          </w:tcPr>
          <w:p w14:paraId="58118454" w14:textId="77777777" w:rsidR="002E0941" w:rsidRDefault="002E0941">
            <w:pPr>
              <w:rPr>
                <w:rFonts w:ascii="Calibri" w:hAnsi="Calibri" w:cs="Calibri"/>
                <w:sz w:val="22"/>
                <w:szCs w:val="22"/>
              </w:rPr>
            </w:pPr>
            <w:r>
              <w:rPr>
                <w:rFonts w:ascii="Calibri" w:hAnsi="Calibri" w:cs="Calibri"/>
                <w:sz w:val="22"/>
                <w:szCs w:val="22"/>
              </w:rPr>
              <w:t>De voorletters waarmee een persoon aangeschreven wil worden.</w:t>
            </w:r>
          </w:p>
        </w:tc>
        <w:tc>
          <w:tcPr>
            <w:tcW w:w="500" w:type="pct"/>
            <w:tcBorders>
              <w:top w:val="nil"/>
              <w:left w:val="nil"/>
              <w:bottom w:val="nil"/>
              <w:right w:val="nil"/>
            </w:tcBorders>
            <w:hideMark/>
          </w:tcPr>
          <w:p w14:paraId="330E7584"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4CBF0B1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0F235CB" w14:textId="77777777" w:rsidTr="002E0941">
        <w:trPr>
          <w:tblCellSpacing w:w="15" w:type="dxa"/>
        </w:trPr>
        <w:tc>
          <w:tcPr>
            <w:tcW w:w="250" w:type="pct"/>
            <w:tcBorders>
              <w:top w:val="nil"/>
              <w:left w:val="nil"/>
              <w:bottom w:val="nil"/>
              <w:right w:val="nil"/>
            </w:tcBorders>
            <w:hideMark/>
          </w:tcPr>
          <w:p w14:paraId="022107D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35817E" w14:textId="77777777" w:rsidR="002E0941" w:rsidRDefault="002E0941">
            <w:pPr>
              <w:rPr>
                <w:rFonts w:ascii="Calibri" w:hAnsi="Calibri" w:cs="Calibri"/>
                <w:sz w:val="22"/>
                <w:szCs w:val="22"/>
              </w:rPr>
            </w:pPr>
            <w:r>
              <w:rPr>
                <w:rFonts w:ascii="Calibri" w:hAnsi="Calibri" w:cs="Calibri"/>
                <w:sz w:val="22"/>
                <w:szCs w:val="22"/>
              </w:rPr>
              <w:t xml:space="preserve">/Bezoekadres ANDER NATUURLIJK PERSOON : </w:t>
            </w:r>
          </w:p>
        </w:tc>
        <w:tc>
          <w:tcPr>
            <w:tcW w:w="2500" w:type="pct"/>
            <w:tcBorders>
              <w:top w:val="nil"/>
              <w:left w:val="nil"/>
              <w:bottom w:val="nil"/>
              <w:right w:val="nil"/>
            </w:tcBorders>
            <w:hideMark/>
          </w:tcPr>
          <w:p w14:paraId="47B58AD4" w14:textId="77777777" w:rsidR="002E0941" w:rsidRDefault="002E0941">
            <w:pPr>
              <w:rPr>
                <w:rFonts w:ascii="Calibri" w:hAnsi="Calibri" w:cs="Calibri"/>
                <w:sz w:val="22"/>
                <w:szCs w:val="22"/>
              </w:rPr>
            </w:pPr>
            <w:r>
              <w:rPr>
                <w:rFonts w:ascii="Calibri" w:hAnsi="Calibri" w:cs="Calibri"/>
                <w:sz w:val="22"/>
                <w:szCs w:val="22"/>
              </w:rPr>
              <w:t xml:space="preserve">Het binnenlands bezoekadres van de ANDER NATUURLIJK PERSOON </w:t>
            </w:r>
          </w:p>
        </w:tc>
        <w:tc>
          <w:tcPr>
            <w:tcW w:w="500" w:type="pct"/>
            <w:tcBorders>
              <w:top w:val="nil"/>
              <w:left w:val="nil"/>
              <w:bottom w:val="nil"/>
              <w:right w:val="nil"/>
            </w:tcBorders>
            <w:hideMark/>
          </w:tcPr>
          <w:p w14:paraId="1A9BBF82"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640EA58E"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6F558DA9" w14:textId="77777777" w:rsidTr="002E0941">
        <w:trPr>
          <w:tblCellSpacing w:w="15" w:type="dxa"/>
        </w:trPr>
        <w:tc>
          <w:tcPr>
            <w:tcW w:w="250" w:type="pct"/>
            <w:tcBorders>
              <w:top w:val="nil"/>
              <w:left w:val="nil"/>
              <w:bottom w:val="nil"/>
              <w:right w:val="nil"/>
            </w:tcBorders>
            <w:hideMark/>
          </w:tcPr>
          <w:p w14:paraId="0706743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DA5B9DA"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79D79F6E"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600C4ADA"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52A06BD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0F07A97" w14:textId="77777777" w:rsidTr="002E0941">
        <w:trPr>
          <w:tblCellSpacing w:w="15" w:type="dxa"/>
        </w:trPr>
        <w:tc>
          <w:tcPr>
            <w:tcW w:w="250" w:type="pct"/>
            <w:tcBorders>
              <w:top w:val="nil"/>
              <w:left w:val="nil"/>
              <w:bottom w:val="nil"/>
              <w:right w:val="nil"/>
            </w:tcBorders>
            <w:hideMark/>
          </w:tcPr>
          <w:p w14:paraId="402890F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F4D53D3"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0495C389"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007B183E"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D5DC23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D0C5237" w14:textId="77777777" w:rsidTr="002E0941">
        <w:trPr>
          <w:tblCellSpacing w:w="15" w:type="dxa"/>
        </w:trPr>
        <w:tc>
          <w:tcPr>
            <w:tcW w:w="250" w:type="pct"/>
            <w:tcBorders>
              <w:top w:val="nil"/>
              <w:left w:val="nil"/>
              <w:bottom w:val="nil"/>
              <w:right w:val="nil"/>
            </w:tcBorders>
            <w:hideMark/>
          </w:tcPr>
          <w:p w14:paraId="049BEA8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C8216C2"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55B01420"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5F00EF02"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41DE025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E151C0B" w14:textId="77777777" w:rsidTr="002E0941">
        <w:trPr>
          <w:tblCellSpacing w:w="15" w:type="dxa"/>
        </w:trPr>
        <w:tc>
          <w:tcPr>
            <w:tcW w:w="250" w:type="pct"/>
            <w:tcBorders>
              <w:top w:val="nil"/>
              <w:left w:val="nil"/>
              <w:bottom w:val="nil"/>
              <w:right w:val="nil"/>
            </w:tcBorders>
            <w:hideMark/>
          </w:tcPr>
          <w:p w14:paraId="5CBAF1E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AE00B4F"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501E92FD"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3FF9E414"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0AFA9E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C08ECD5" w14:textId="77777777" w:rsidTr="002E0941">
        <w:trPr>
          <w:tblCellSpacing w:w="15" w:type="dxa"/>
        </w:trPr>
        <w:tc>
          <w:tcPr>
            <w:tcW w:w="250" w:type="pct"/>
            <w:tcBorders>
              <w:top w:val="nil"/>
              <w:left w:val="nil"/>
              <w:bottom w:val="nil"/>
              <w:right w:val="nil"/>
            </w:tcBorders>
            <w:hideMark/>
          </w:tcPr>
          <w:p w14:paraId="2AE19CD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4B1C48"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5888BBC3"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10981E3B"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36CC709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8D46393" w14:textId="77777777" w:rsidTr="002E0941">
        <w:trPr>
          <w:tblCellSpacing w:w="15" w:type="dxa"/>
        </w:trPr>
        <w:tc>
          <w:tcPr>
            <w:tcW w:w="250" w:type="pct"/>
            <w:tcBorders>
              <w:top w:val="nil"/>
              <w:left w:val="nil"/>
              <w:bottom w:val="nil"/>
              <w:right w:val="nil"/>
            </w:tcBorders>
            <w:hideMark/>
          </w:tcPr>
          <w:p w14:paraId="5D72914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3B3758"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6DC6DE71"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01508D17"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A415E89" w14:textId="77777777" w:rsidR="002E0941" w:rsidRDefault="002E0941">
            <w:pPr>
              <w:rPr>
                <w:rFonts w:ascii="Calibri" w:hAnsi="Calibri" w:cs="Calibri"/>
                <w:sz w:val="22"/>
                <w:szCs w:val="22"/>
              </w:rPr>
            </w:pPr>
            <w:r>
              <w:rPr>
                <w:rFonts w:ascii="Calibri" w:hAnsi="Calibri" w:cs="Calibri"/>
                <w:sz w:val="22"/>
                <w:szCs w:val="22"/>
              </w:rPr>
              <w:t>1</w:t>
            </w:r>
          </w:p>
        </w:tc>
      </w:tr>
    </w:tbl>
    <w:p w14:paraId="56FCA70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EAF8E4D" w14:textId="77777777" w:rsidTr="002E0941">
        <w:trPr>
          <w:tblCellSpacing w:w="15" w:type="dxa"/>
        </w:trPr>
        <w:tc>
          <w:tcPr>
            <w:tcW w:w="1500" w:type="pct"/>
            <w:tcBorders>
              <w:top w:val="nil"/>
              <w:left w:val="nil"/>
              <w:bottom w:val="nil"/>
              <w:right w:val="nil"/>
            </w:tcBorders>
            <w:hideMark/>
          </w:tcPr>
          <w:p w14:paraId="35A17919"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FF2C7C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46B14F5" w14:textId="77777777" w:rsidTr="002E0941">
        <w:trPr>
          <w:tblCellSpacing w:w="15" w:type="dxa"/>
        </w:trPr>
        <w:tc>
          <w:tcPr>
            <w:tcW w:w="250" w:type="pct"/>
            <w:tcBorders>
              <w:top w:val="nil"/>
              <w:left w:val="nil"/>
              <w:bottom w:val="nil"/>
              <w:right w:val="nil"/>
            </w:tcBorders>
            <w:hideMark/>
          </w:tcPr>
          <w:p w14:paraId="1FE648A0"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7CF25F" w14:textId="77777777" w:rsidR="002E0941" w:rsidRDefault="002E0941">
            <w:pPr>
              <w:rPr>
                <w:rFonts w:ascii="Calibri" w:hAnsi="Calibri" w:cs="Calibri"/>
                <w:sz w:val="22"/>
                <w:szCs w:val="22"/>
              </w:rPr>
            </w:pPr>
            <w:r>
              <w:rPr>
                <w:rFonts w:ascii="Calibri" w:hAnsi="Calibri" w:cs="Calibri"/>
                <w:sz w:val="22"/>
                <w:szCs w:val="22"/>
              </w:rPr>
              <w:t xml:space="preserve">Het betreft hier de natuurlijke personen die niet ingeschreven zijn in de BRP (GBA en het RNI) maar wel van belang zijn voor de gemeentelijke taakuitoefening. Het kan gaan om zowel in Nederland woonachtige personen als in het buitenlandse verblijvende personen. Een ANDER NATUURLIJK PERSOON is een specialisatie van NATUURLIJK PERSOON. In de BRP worden deze personen niet-ingeschrevenen genoemd en kunnen meerdere keren voorkomen in de centrale voorzieningen. In de BRP worden niet-ingeschrevenen gevonden door te zoeken op de combinatie van Samengestelde naam, Geboorte en Geslachtsaanduiding. </w:t>
            </w:r>
          </w:p>
        </w:tc>
      </w:tr>
    </w:tbl>
    <w:p w14:paraId="0B0FCACE" w14:textId="77777777" w:rsidR="002E0941" w:rsidRDefault="002E0941" w:rsidP="0055546E">
      <w:pPr>
        <w:pStyle w:val="Kop3"/>
        <w:rPr>
          <w:rFonts w:ascii="Calibri" w:hAnsi="Calibri" w:cs="Calibri"/>
        </w:rPr>
      </w:pPr>
      <w:bookmarkStart w:id="64" w:name="global_class_Model_ANDERNIETNATUURLIJKPE"/>
      <w:bookmarkEnd w:id="64"/>
      <w:r>
        <w:rPr>
          <w:rFonts w:ascii="Calibri" w:hAnsi="Calibri" w:cs="Calibri"/>
        </w:rPr>
        <w:t>Objecttype ANDER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DB28B9" w14:textId="77777777" w:rsidTr="002E0941">
        <w:trPr>
          <w:tblCellSpacing w:w="15" w:type="dxa"/>
        </w:trPr>
        <w:tc>
          <w:tcPr>
            <w:tcW w:w="1500" w:type="pct"/>
            <w:tcBorders>
              <w:top w:val="nil"/>
              <w:left w:val="nil"/>
              <w:bottom w:val="nil"/>
              <w:right w:val="nil"/>
            </w:tcBorders>
            <w:hideMark/>
          </w:tcPr>
          <w:p w14:paraId="77E40578"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B2B51F" w14:textId="77777777" w:rsidR="002E0941" w:rsidRDefault="002E0941">
            <w:pPr>
              <w:rPr>
                <w:rFonts w:ascii="Calibri" w:hAnsi="Calibri" w:cs="Calibri"/>
                <w:sz w:val="22"/>
                <w:szCs w:val="22"/>
              </w:rPr>
            </w:pPr>
            <w:r>
              <w:rPr>
                <w:rFonts w:ascii="Calibri" w:hAnsi="Calibri" w:cs="Calibri"/>
                <w:sz w:val="22"/>
                <w:szCs w:val="22"/>
              </w:rPr>
              <w:t>ANDER NIET-NATUURLIJK PERSOON</w:t>
            </w:r>
          </w:p>
        </w:tc>
      </w:tr>
      <w:tr w:rsidR="002E0941" w14:paraId="6B688524" w14:textId="77777777" w:rsidTr="002E0941">
        <w:trPr>
          <w:tblCellSpacing w:w="15" w:type="dxa"/>
        </w:trPr>
        <w:tc>
          <w:tcPr>
            <w:tcW w:w="1500" w:type="pct"/>
            <w:tcBorders>
              <w:top w:val="nil"/>
              <w:left w:val="nil"/>
              <w:bottom w:val="nil"/>
              <w:right w:val="nil"/>
            </w:tcBorders>
            <w:hideMark/>
          </w:tcPr>
          <w:p w14:paraId="55B61F78"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6E21C67"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0371409F" w14:textId="77777777" w:rsidTr="002E0941">
        <w:trPr>
          <w:tblCellSpacing w:w="15" w:type="dxa"/>
        </w:trPr>
        <w:tc>
          <w:tcPr>
            <w:tcW w:w="1500" w:type="pct"/>
            <w:tcBorders>
              <w:top w:val="nil"/>
              <w:left w:val="nil"/>
              <w:bottom w:val="nil"/>
              <w:right w:val="nil"/>
            </w:tcBorders>
            <w:hideMark/>
          </w:tcPr>
          <w:p w14:paraId="23C89B3C"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1F808AA" w14:textId="77777777" w:rsidR="002E0941" w:rsidRDefault="002E0941">
            <w:pPr>
              <w:rPr>
                <w:rFonts w:ascii="Calibri" w:hAnsi="Calibri" w:cs="Calibri"/>
                <w:sz w:val="22"/>
                <w:szCs w:val="22"/>
              </w:rPr>
            </w:pPr>
            <w:r>
              <w:rPr>
                <w:rFonts w:ascii="Calibri" w:hAnsi="Calibri" w:cs="Calibri"/>
                <w:sz w:val="22"/>
                <w:szCs w:val="22"/>
              </w:rPr>
              <w:t xml:space="preserve">Een NIET-NATUURLIJK PERSOON, niet ingeschreven in het Nieuw Handelsregister, gevestigd in Nederland dan wel in het buitenland, en van belang voor de gemeentelijke taakuitoefening. </w:t>
            </w:r>
          </w:p>
        </w:tc>
      </w:tr>
      <w:tr w:rsidR="002E0941" w14:paraId="0606EB2D" w14:textId="77777777" w:rsidTr="002E0941">
        <w:trPr>
          <w:tblCellSpacing w:w="15" w:type="dxa"/>
        </w:trPr>
        <w:tc>
          <w:tcPr>
            <w:tcW w:w="1500" w:type="pct"/>
            <w:tcBorders>
              <w:top w:val="nil"/>
              <w:left w:val="nil"/>
              <w:bottom w:val="nil"/>
              <w:right w:val="nil"/>
            </w:tcBorders>
            <w:hideMark/>
          </w:tcPr>
          <w:p w14:paraId="2AC8C597"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35103AD"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097FDE6E" w14:textId="77777777" w:rsidTr="002E0941">
        <w:trPr>
          <w:tblCellSpacing w:w="15" w:type="dxa"/>
        </w:trPr>
        <w:tc>
          <w:tcPr>
            <w:tcW w:w="1500" w:type="pct"/>
            <w:tcBorders>
              <w:top w:val="nil"/>
              <w:left w:val="nil"/>
              <w:bottom w:val="nil"/>
              <w:right w:val="nil"/>
            </w:tcBorders>
            <w:hideMark/>
          </w:tcPr>
          <w:p w14:paraId="5278E368"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B8E041"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197D2975" w14:textId="77777777" w:rsidTr="002E0941">
        <w:trPr>
          <w:tblCellSpacing w:w="15" w:type="dxa"/>
        </w:trPr>
        <w:tc>
          <w:tcPr>
            <w:tcW w:w="1500" w:type="pct"/>
            <w:tcBorders>
              <w:top w:val="nil"/>
              <w:left w:val="nil"/>
              <w:bottom w:val="nil"/>
              <w:right w:val="nil"/>
            </w:tcBorders>
            <w:hideMark/>
          </w:tcPr>
          <w:p w14:paraId="0984DA03"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8AC6A77" w14:textId="77777777" w:rsidR="002E0941" w:rsidRDefault="002E0941">
            <w:pPr>
              <w:rPr>
                <w:rFonts w:ascii="Calibri" w:hAnsi="Calibri" w:cs="Calibri"/>
                <w:sz w:val="22"/>
                <w:szCs w:val="22"/>
              </w:rPr>
            </w:pPr>
          </w:p>
        </w:tc>
      </w:tr>
      <w:tr w:rsidR="002E0941" w14:paraId="1C68B7BC" w14:textId="77777777" w:rsidTr="002E0941">
        <w:trPr>
          <w:tblCellSpacing w:w="15" w:type="dxa"/>
        </w:trPr>
        <w:tc>
          <w:tcPr>
            <w:tcW w:w="1500" w:type="pct"/>
            <w:tcBorders>
              <w:top w:val="nil"/>
              <w:left w:val="nil"/>
              <w:bottom w:val="nil"/>
              <w:right w:val="nil"/>
            </w:tcBorders>
            <w:hideMark/>
          </w:tcPr>
          <w:p w14:paraId="71AC325C"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7614F0D9" w14:textId="77777777" w:rsidR="002E0941" w:rsidRDefault="002E0941">
            <w:pPr>
              <w:rPr>
                <w:rFonts w:ascii="Calibri" w:hAnsi="Calibri" w:cs="Calibri"/>
                <w:sz w:val="22"/>
                <w:szCs w:val="22"/>
              </w:rPr>
            </w:pPr>
            <w:r>
              <w:rPr>
                <w:rFonts w:ascii="Calibri" w:hAnsi="Calibri" w:cs="Calibri"/>
                <w:sz w:val="22"/>
                <w:szCs w:val="22"/>
              </w:rPr>
              <w:t xml:space="preserve">Alle niet natuurlijke personen die niet ingeschreven zijn in het NHR maar die op enigerlei wijze van belang zijn voor de gemeentelijke taakuitoefening. </w:t>
            </w:r>
          </w:p>
        </w:tc>
      </w:tr>
      <w:tr w:rsidR="002E0941" w14:paraId="39147E1E" w14:textId="77777777" w:rsidTr="002E0941">
        <w:trPr>
          <w:tblCellSpacing w:w="15" w:type="dxa"/>
        </w:trPr>
        <w:tc>
          <w:tcPr>
            <w:tcW w:w="1500" w:type="pct"/>
            <w:tcBorders>
              <w:top w:val="nil"/>
              <w:left w:val="nil"/>
              <w:bottom w:val="nil"/>
              <w:right w:val="nil"/>
            </w:tcBorders>
            <w:hideMark/>
          </w:tcPr>
          <w:p w14:paraId="785D675C"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25319E0" w14:textId="77777777" w:rsidR="002E0941" w:rsidRDefault="002E0941">
            <w:pPr>
              <w:rPr>
                <w:rFonts w:ascii="Calibri" w:hAnsi="Calibri" w:cs="Calibri"/>
                <w:sz w:val="22"/>
                <w:szCs w:val="22"/>
              </w:rPr>
            </w:pPr>
          </w:p>
        </w:tc>
      </w:tr>
      <w:tr w:rsidR="002E0941" w14:paraId="5CBAEEFF" w14:textId="77777777" w:rsidTr="002E0941">
        <w:trPr>
          <w:tblCellSpacing w:w="15" w:type="dxa"/>
        </w:trPr>
        <w:tc>
          <w:tcPr>
            <w:tcW w:w="1500" w:type="pct"/>
            <w:tcBorders>
              <w:top w:val="nil"/>
              <w:left w:val="nil"/>
              <w:bottom w:val="nil"/>
              <w:right w:val="nil"/>
            </w:tcBorders>
            <w:hideMark/>
          </w:tcPr>
          <w:p w14:paraId="62371346"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5EB3E1E" w14:textId="77777777" w:rsidR="002E0941" w:rsidRDefault="002E0941">
            <w:pPr>
              <w:rPr>
                <w:rFonts w:ascii="Calibri" w:hAnsi="Calibri" w:cs="Calibri"/>
                <w:sz w:val="22"/>
                <w:szCs w:val="22"/>
              </w:rPr>
            </w:pPr>
            <w:r>
              <w:rPr>
                <w:rFonts w:ascii="Calibri" w:hAnsi="Calibri" w:cs="Calibri"/>
                <w:sz w:val="22"/>
                <w:szCs w:val="22"/>
              </w:rPr>
              <w:t>Nee</w:t>
            </w:r>
          </w:p>
        </w:tc>
      </w:tr>
    </w:tbl>
    <w:p w14:paraId="0A6F8E4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4E394A" w14:textId="77777777" w:rsidTr="002E0941">
        <w:trPr>
          <w:tblCellSpacing w:w="15" w:type="dxa"/>
        </w:trPr>
        <w:tc>
          <w:tcPr>
            <w:tcW w:w="1500" w:type="pct"/>
            <w:tcBorders>
              <w:top w:val="nil"/>
              <w:left w:val="nil"/>
              <w:bottom w:val="nil"/>
              <w:right w:val="nil"/>
            </w:tcBorders>
            <w:hideMark/>
          </w:tcPr>
          <w:p w14:paraId="74B1BA8A"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10F8C12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7"/>
        <w:gridCol w:w="2216"/>
        <w:gridCol w:w="4241"/>
        <w:gridCol w:w="1594"/>
        <w:gridCol w:w="776"/>
      </w:tblGrid>
      <w:tr w:rsidR="002E0941" w14:paraId="57893FD8" w14:textId="77777777" w:rsidTr="002E0941">
        <w:trPr>
          <w:tblCellSpacing w:w="15" w:type="dxa"/>
        </w:trPr>
        <w:tc>
          <w:tcPr>
            <w:tcW w:w="0" w:type="auto"/>
            <w:tcBorders>
              <w:top w:val="nil"/>
              <w:left w:val="nil"/>
              <w:bottom w:val="nil"/>
              <w:right w:val="nil"/>
            </w:tcBorders>
            <w:hideMark/>
          </w:tcPr>
          <w:p w14:paraId="32168C8C"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61AA41D"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6716AA6D"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B94F2C8"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C32E508"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8E82417" w14:textId="77777777" w:rsidTr="002E0941">
        <w:trPr>
          <w:tblCellSpacing w:w="15" w:type="dxa"/>
        </w:trPr>
        <w:tc>
          <w:tcPr>
            <w:tcW w:w="250" w:type="pct"/>
            <w:tcBorders>
              <w:top w:val="nil"/>
              <w:left w:val="nil"/>
              <w:bottom w:val="nil"/>
              <w:right w:val="nil"/>
            </w:tcBorders>
            <w:hideMark/>
          </w:tcPr>
          <w:p w14:paraId="4763167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F609FC7" w14:textId="77777777" w:rsidR="002E0941" w:rsidRDefault="002E0941">
            <w:pPr>
              <w:rPr>
                <w:rFonts w:ascii="Calibri" w:hAnsi="Calibri" w:cs="Calibri"/>
                <w:sz w:val="22"/>
                <w:szCs w:val="22"/>
              </w:rPr>
            </w:pPr>
            <w:r>
              <w:rPr>
                <w:rFonts w:ascii="Calibri" w:hAnsi="Calibri" w:cs="Calibri"/>
                <w:sz w:val="22"/>
                <w:szCs w:val="22"/>
              </w:rPr>
              <w:t xml:space="preserve">Nummer ander niet-natuurlijk persoon </w:t>
            </w:r>
          </w:p>
        </w:tc>
        <w:tc>
          <w:tcPr>
            <w:tcW w:w="2500" w:type="pct"/>
            <w:tcBorders>
              <w:top w:val="nil"/>
              <w:left w:val="nil"/>
              <w:bottom w:val="nil"/>
              <w:right w:val="nil"/>
            </w:tcBorders>
            <w:hideMark/>
          </w:tcPr>
          <w:p w14:paraId="78DE6E01" w14:textId="77777777" w:rsidR="002E0941" w:rsidRDefault="002E0941">
            <w:pPr>
              <w:rPr>
                <w:rFonts w:ascii="Calibri" w:hAnsi="Calibri" w:cs="Calibri"/>
                <w:sz w:val="22"/>
                <w:szCs w:val="22"/>
              </w:rPr>
            </w:pPr>
            <w:r>
              <w:rPr>
                <w:rFonts w:ascii="Calibri" w:hAnsi="Calibri" w:cs="Calibri"/>
                <w:sz w:val="22"/>
                <w:szCs w:val="22"/>
              </w:rPr>
              <w:t>Het door de gemeente uitgegeven unieke nummer voor een ANDER NIET-NATUURLIJK PERSOON</w:t>
            </w:r>
          </w:p>
        </w:tc>
        <w:tc>
          <w:tcPr>
            <w:tcW w:w="500" w:type="pct"/>
            <w:tcBorders>
              <w:top w:val="nil"/>
              <w:left w:val="nil"/>
              <w:bottom w:val="nil"/>
              <w:right w:val="nil"/>
            </w:tcBorders>
            <w:hideMark/>
          </w:tcPr>
          <w:p w14:paraId="082F1EF8" w14:textId="77777777" w:rsidR="002E0941" w:rsidRDefault="002E0941">
            <w:pPr>
              <w:rPr>
                <w:rFonts w:ascii="Calibri" w:hAnsi="Calibri" w:cs="Calibri"/>
                <w:sz w:val="22"/>
                <w:szCs w:val="22"/>
              </w:rPr>
            </w:pPr>
            <w:r>
              <w:rPr>
                <w:rFonts w:ascii="Calibri" w:hAnsi="Calibri" w:cs="Calibri"/>
                <w:sz w:val="22"/>
                <w:szCs w:val="22"/>
              </w:rPr>
              <w:t xml:space="preserve">AN17 </w:t>
            </w:r>
          </w:p>
        </w:tc>
        <w:tc>
          <w:tcPr>
            <w:tcW w:w="500" w:type="pct"/>
            <w:tcBorders>
              <w:top w:val="nil"/>
              <w:left w:val="nil"/>
              <w:bottom w:val="nil"/>
              <w:right w:val="nil"/>
            </w:tcBorders>
            <w:hideMark/>
          </w:tcPr>
          <w:p w14:paraId="12C3B44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1C8A1A4" w14:textId="77777777" w:rsidTr="002E0941">
        <w:trPr>
          <w:tblCellSpacing w:w="15" w:type="dxa"/>
        </w:trPr>
        <w:tc>
          <w:tcPr>
            <w:tcW w:w="250" w:type="pct"/>
            <w:tcBorders>
              <w:top w:val="nil"/>
              <w:left w:val="nil"/>
              <w:bottom w:val="nil"/>
              <w:right w:val="nil"/>
            </w:tcBorders>
            <w:hideMark/>
          </w:tcPr>
          <w:p w14:paraId="7CBD82C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50342A" w14:textId="77777777" w:rsidR="002E0941" w:rsidRDefault="002E0941">
            <w:pPr>
              <w:rPr>
                <w:rFonts w:ascii="Calibri" w:hAnsi="Calibri" w:cs="Calibri"/>
                <w:sz w:val="22"/>
                <w:szCs w:val="22"/>
              </w:rPr>
            </w:pPr>
            <w:r>
              <w:rPr>
                <w:rFonts w:ascii="Calibri" w:hAnsi="Calibri" w:cs="Calibri"/>
                <w:sz w:val="22"/>
                <w:szCs w:val="22"/>
              </w:rPr>
              <w:t xml:space="preserve">(Statutaire) Naam </w:t>
            </w:r>
          </w:p>
        </w:tc>
        <w:tc>
          <w:tcPr>
            <w:tcW w:w="2500" w:type="pct"/>
            <w:tcBorders>
              <w:top w:val="nil"/>
              <w:left w:val="nil"/>
              <w:bottom w:val="nil"/>
              <w:right w:val="nil"/>
            </w:tcBorders>
            <w:hideMark/>
          </w:tcPr>
          <w:p w14:paraId="58EDF790" w14:textId="77777777" w:rsidR="002E0941" w:rsidRDefault="002E0941">
            <w:pPr>
              <w:rPr>
                <w:rFonts w:ascii="Calibri" w:hAnsi="Calibri" w:cs="Calibri"/>
                <w:sz w:val="22"/>
                <w:szCs w:val="22"/>
              </w:rPr>
            </w:pPr>
            <w:r>
              <w:rPr>
                <w:rFonts w:ascii="Calibri" w:hAnsi="Calibri" w:cs="Calibri"/>
                <w:sz w:val="22"/>
                <w:szCs w:val="22"/>
              </w:rPr>
              <w:t xml:space="preserve">Naam van de niet-natuurlijke persoon zoals deze is vastgelegd in de statuten (rechtspersoon) of in de vennootschapsovereenkomst is overeengekomen (Vennootschap onder firma of Commanditaire vennootschap). </w:t>
            </w:r>
          </w:p>
        </w:tc>
        <w:tc>
          <w:tcPr>
            <w:tcW w:w="500" w:type="pct"/>
            <w:tcBorders>
              <w:top w:val="nil"/>
              <w:left w:val="nil"/>
              <w:bottom w:val="nil"/>
              <w:right w:val="nil"/>
            </w:tcBorders>
            <w:hideMark/>
          </w:tcPr>
          <w:p w14:paraId="3C3F3404" w14:textId="77777777" w:rsidR="002E0941" w:rsidRDefault="002E0941">
            <w:pPr>
              <w:rPr>
                <w:rFonts w:ascii="Calibri" w:hAnsi="Calibri" w:cs="Calibri"/>
                <w:sz w:val="22"/>
                <w:szCs w:val="22"/>
              </w:rPr>
            </w:pPr>
            <w:r>
              <w:rPr>
                <w:rFonts w:ascii="Calibri" w:hAnsi="Calibri" w:cs="Calibri"/>
                <w:sz w:val="22"/>
                <w:szCs w:val="22"/>
              </w:rPr>
              <w:t xml:space="preserve">AN500 </w:t>
            </w:r>
          </w:p>
        </w:tc>
        <w:tc>
          <w:tcPr>
            <w:tcW w:w="500" w:type="pct"/>
            <w:tcBorders>
              <w:top w:val="nil"/>
              <w:left w:val="nil"/>
              <w:bottom w:val="nil"/>
              <w:right w:val="nil"/>
            </w:tcBorders>
            <w:hideMark/>
          </w:tcPr>
          <w:p w14:paraId="5FBB5C1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0A9B6A2" w14:textId="77777777" w:rsidTr="002E0941">
        <w:trPr>
          <w:tblCellSpacing w:w="15" w:type="dxa"/>
        </w:trPr>
        <w:tc>
          <w:tcPr>
            <w:tcW w:w="250" w:type="pct"/>
            <w:tcBorders>
              <w:top w:val="nil"/>
              <w:left w:val="nil"/>
              <w:bottom w:val="nil"/>
              <w:right w:val="nil"/>
            </w:tcBorders>
            <w:hideMark/>
          </w:tcPr>
          <w:p w14:paraId="78EDEEC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AED950A" w14:textId="77777777" w:rsidR="002E0941" w:rsidRDefault="002E0941">
            <w:pPr>
              <w:rPr>
                <w:rFonts w:ascii="Calibri" w:hAnsi="Calibri" w:cs="Calibri"/>
                <w:sz w:val="22"/>
                <w:szCs w:val="22"/>
              </w:rPr>
            </w:pPr>
            <w:r>
              <w:rPr>
                <w:rFonts w:ascii="Calibri" w:hAnsi="Calibri" w:cs="Calibri"/>
                <w:sz w:val="22"/>
                <w:szCs w:val="22"/>
              </w:rPr>
              <w:t xml:space="preserve">Rechtsvorm </w:t>
            </w:r>
          </w:p>
        </w:tc>
        <w:tc>
          <w:tcPr>
            <w:tcW w:w="2500" w:type="pct"/>
            <w:tcBorders>
              <w:top w:val="nil"/>
              <w:left w:val="nil"/>
              <w:bottom w:val="nil"/>
              <w:right w:val="nil"/>
            </w:tcBorders>
            <w:hideMark/>
          </w:tcPr>
          <w:p w14:paraId="677B978B" w14:textId="77777777" w:rsidR="002E0941" w:rsidRDefault="002E0941">
            <w:pPr>
              <w:rPr>
                <w:rFonts w:ascii="Calibri" w:hAnsi="Calibri" w:cs="Calibri"/>
                <w:sz w:val="22"/>
                <w:szCs w:val="22"/>
              </w:rPr>
            </w:pPr>
            <w:r>
              <w:rPr>
                <w:rFonts w:ascii="Calibri" w:hAnsi="Calibri" w:cs="Calibri"/>
                <w:sz w:val="22"/>
                <w:szCs w:val="22"/>
              </w:rPr>
              <w:t>De juridische vorm van de INGESCHREVEN NIET-NATUURLIJK PERSOON.</w:t>
            </w:r>
          </w:p>
        </w:tc>
        <w:tc>
          <w:tcPr>
            <w:tcW w:w="500" w:type="pct"/>
            <w:tcBorders>
              <w:top w:val="nil"/>
              <w:left w:val="nil"/>
              <w:bottom w:val="nil"/>
              <w:right w:val="nil"/>
            </w:tcBorders>
            <w:hideMark/>
          </w:tcPr>
          <w:p w14:paraId="0B719374" w14:textId="77777777" w:rsidR="002E0941" w:rsidRDefault="002E0941">
            <w:pPr>
              <w:rPr>
                <w:rFonts w:ascii="Calibri" w:hAnsi="Calibri" w:cs="Calibri"/>
                <w:sz w:val="22"/>
                <w:szCs w:val="22"/>
              </w:rPr>
            </w:pPr>
            <w:r>
              <w:rPr>
                <w:rFonts w:ascii="Calibri" w:hAnsi="Calibri" w:cs="Calibri"/>
                <w:sz w:val="22"/>
                <w:szCs w:val="22"/>
              </w:rPr>
              <w:t xml:space="preserve">soortRechtsvorm </w:t>
            </w:r>
          </w:p>
        </w:tc>
        <w:tc>
          <w:tcPr>
            <w:tcW w:w="500" w:type="pct"/>
            <w:tcBorders>
              <w:top w:val="nil"/>
              <w:left w:val="nil"/>
              <w:bottom w:val="nil"/>
              <w:right w:val="nil"/>
            </w:tcBorders>
            <w:hideMark/>
          </w:tcPr>
          <w:p w14:paraId="1F32887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4D6B995" w14:textId="77777777" w:rsidTr="002E0941">
        <w:trPr>
          <w:tblCellSpacing w:w="15" w:type="dxa"/>
        </w:trPr>
        <w:tc>
          <w:tcPr>
            <w:tcW w:w="250" w:type="pct"/>
            <w:tcBorders>
              <w:top w:val="nil"/>
              <w:left w:val="nil"/>
              <w:bottom w:val="nil"/>
              <w:right w:val="nil"/>
            </w:tcBorders>
            <w:hideMark/>
          </w:tcPr>
          <w:p w14:paraId="39D065A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AD89ACD" w14:textId="77777777" w:rsidR="002E0941" w:rsidRDefault="002E0941">
            <w:pPr>
              <w:rPr>
                <w:rFonts w:ascii="Calibri" w:hAnsi="Calibri" w:cs="Calibri"/>
                <w:sz w:val="22"/>
                <w:szCs w:val="22"/>
              </w:rPr>
            </w:pPr>
            <w:r>
              <w:rPr>
                <w:rFonts w:ascii="Calibri" w:hAnsi="Calibri" w:cs="Calibri"/>
                <w:sz w:val="22"/>
                <w:szCs w:val="22"/>
              </w:rPr>
              <w:t xml:space="preserve">Datum aanvang </w:t>
            </w:r>
          </w:p>
        </w:tc>
        <w:tc>
          <w:tcPr>
            <w:tcW w:w="2500" w:type="pct"/>
            <w:tcBorders>
              <w:top w:val="nil"/>
              <w:left w:val="nil"/>
              <w:bottom w:val="nil"/>
              <w:right w:val="nil"/>
            </w:tcBorders>
            <w:hideMark/>
          </w:tcPr>
          <w:p w14:paraId="32B769DD" w14:textId="77777777" w:rsidR="002E0941" w:rsidRDefault="002E0941">
            <w:pPr>
              <w:rPr>
                <w:rFonts w:ascii="Calibri" w:hAnsi="Calibri" w:cs="Calibri"/>
                <w:sz w:val="22"/>
                <w:szCs w:val="22"/>
              </w:rPr>
            </w:pPr>
            <w:r>
              <w:rPr>
                <w:rFonts w:ascii="Calibri" w:hAnsi="Calibri" w:cs="Calibri"/>
                <w:sz w:val="22"/>
                <w:szCs w:val="22"/>
              </w:rPr>
              <w:t>De datum van aanvang van de NIET-NATUURLIJK PERSOON</w:t>
            </w:r>
          </w:p>
        </w:tc>
        <w:tc>
          <w:tcPr>
            <w:tcW w:w="500" w:type="pct"/>
            <w:tcBorders>
              <w:top w:val="nil"/>
              <w:left w:val="nil"/>
              <w:bottom w:val="nil"/>
              <w:right w:val="nil"/>
            </w:tcBorders>
            <w:hideMark/>
          </w:tcPr>
          <w:p w14:paraId="4165106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D327C4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078F04A" w14:textId="77777777" w:rsidTr="002E0941">
        <w:trPr>
          <w:tblCellSpacing w:w="15" w:type="dxa"/>
        </w:trPr>
        <w:tc>
          <w:tcPr>
            <w:tcW w:w="250" w:type="pct"/>
            <w:tcBorders>
              <w:top w:val="nil"/>
              <w:left w:val="nil"/>
              <w:bottom w:val="nil"/>
              <w:right w:val="nil"/>
            </w:tcBorders>
            <w:hideMark/>
          </w:tcPr>
          <w:p w14:paraId="6C9A8AC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C9F13D" w14:textId="77777777" w:rsidR="002E0941" w:rsidRDefault="002E0941">
            <w:pPr>
              <w:rPr>
                <w:rFonts w:ascii="Calibri" w:hAnsi="Calibri" w:cs="Calibri"/>
                <w:sz w:val="22"/>
                <w:szCs w:val="22"/>
              </w:rPr>
            </w:pPr>
            <w:r>
              <w:rPr>
                <w:rFonts w:ascii="Calibri" w:hAnsi="Calibri" w:cs="Calibri"/>
                <w:sz w:val="22"/>
                <w:szCs w:val="22"/>
              </w:rPr>
              <w:t xml:space="preserve">Datum beëindiging </w:t>
            </w:r>
          </w:p>
        </w:tc>
        <w:tc>
          <w:tcPr>
            <w:tcW w:w="2500" w:type="pct"/>
            <w:tcBorders>
              <w:top w:val="nil"/>
              <w:left w:val="nil"/>
              <w:bottom w:val="nil"/>
              <w:right w:val="nil"/>
            </w:tcBorders>
            <w:hideMark/>
          </w:tcPr>
          <w:p w14:paraId="0138BD5B" w14:textId="77777777" w:rsidR="002E0941" w:rsidRDefault="002E0941">
            <w:pPr>
              <w:rPr>
                <w:rFonts w:ascii="Calibri" w:hAnsi="Calibri" w:cs="Calibri"/>
                <w:sz w:val="22"/>
                <w:szCs w:val="22"/>
              </w:rPr>
            </w:pPr>
            <w:r>
              <w:rPr>
                <w:rFonts w:ascii="Calibri" w:hAnsi="Calibri" w:cs="Calibri"/>
                <w:sz w:val="22"/>
                <w:szCs w:val="22"/>
              </w:rPr>
              <w:t>De datum van beëindiging van de NIET-NATUURLIJK PERSOON.</w:t>
            </w:r>
          </w:p>
        </w:tc>
        <w:tc>
          <w:tcPr>
            <w:tcW w:w="500" w:type="pct"/>
            <w:tcBorders>
              <w:top w:val="nil"/>
              <w:left w:val="nil"/>
              <w:bottom w:val="nil"/>
              <w:right w:val="nil"/>
            </w:tcBorders>
            <w:hideMark/>
          </w:tcPr>
          <w:p w14:paraId="78C4F9D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7B1864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61370BC" w14:textId="77777777" w:rsidTr="002E0941">
        <w:trPr>
          <w:tblCellSpacing w:w="15" w:type="dxa"/>
        </w:trPr>
        <w:tc>
          <w:tcPr>
            <w:tcW w:w="250" w:type="pct"/>
            <w:tcBorders>
              <w:top w:val="nil"/>
              <w:left w:val="nil"/>
              <w:bottom w:val="nil"/>
              <w:right w:val="nil"/>
            </w:tcBorders>
            <w:hideMark/>
          </w:tcPr>
          <w:p w14:paraId="2AA71DF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34CFA9"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4D0F852C" w14:textId="77777777" w:rsidR="002E0941" w:rsidRDefault="002E0941">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6774CFB5"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07515415"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29A0B85A" w14:textId="77777777" w:rsidTr="002E0941">
        <w:trPr>
          <w:tblCellSpacing w:w="15" w:type="dxa"/>
        </w:trPr>
        <w:tc>
          <w:tcPr>
            <w:tcW w:w="250" w:type="pct"/>
            <w:tcBorders>
              <w:top w:val="nil"/>
              <w:left w:val="nil"/>
              <w:bottom w:val="nil"/>
              <w:right w:val="nil"/>
            </w:tcBorders>
            <w:hideMark/>
          </w:tcPr>
          <w:p w14:paraId="42D8C49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FAF56E" w14:textId="77777777" w:rsidR="002E0941" w:rsidRDefault="002E0941">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06A63A42" w14:textId="77777777" w:rsidR="002E0941" w:rsidRDefault="002E0941">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3215996B"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01AB747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D78CDF7" w14:textId="77777777" w:rsidTr="002E0941">
        <w:trPr>
          <w:tblCellSpacing w:w="15" w:type="dxa"/>
        </w:trPr>
        <w:tc>
          <w:tcPr>
            <w:tcW w:w="250" w:type="pct"/>
            <w:tcBorders>
              <w:top w:val="nil"/>
              <w:left w:val="nil"/>
              <w:bottom w:val="nil"/>
              <w:right w:val="nil"/>
            </w:tcBorders>
            <w:hideMark/>
          </w:tcPr>
          <w:p w14:paraId="15CD1F7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93D6070" w14:textId="77777777" w:rsidR="002E0941" w:rsidRDefault="002E0941">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42A98FB7" w14:textId="77777777" w:rsidR="002E0941" w:rsidRDefault="002E0941">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7DFB3006"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286E6080"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6133260" w14:textId="77777777" w:rsidTr="002E0941">
        <w:trPr>
          <w:tblCellSpacing w:w="15" w:type="dxa"/>
        </w:trPr>
        <w:tc>
          <w:tcPr>
            <w:tcW w:w="250" w:type="pct"/>
            <w:tcBorders>
              <w:top w:val="nil"/>
              <w:left w:val="nil"/>
              <w:bottom w:val="nil"/>
              <w:right w:val="nil"/>
            </w:tcBorders>
            <w:hideMark/>
          </w:tcPr>
          <w:p w14:paraId="0E8250C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629AAB" w14:textId="77777777" w:rsidR="002E0941" w:rsidRDefault="002E0941">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39D475ED" w14:textId="77777777" w:rsidR="002E0941" w:rsidRDefault="002E0941">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26BCDCD7"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3670F27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E3736E6" w14:textId="77777777" w:rsidTr="002E0941">
        <w:trPr>
          <w:tblCellSpacing w:w="15" w:type="dxa"/>
        </w:trPr>
        <w:tc>
          <w:tcPr>
            <w:tcW w:w="250" w:type="pct"/>
            <w:tcBorders>
              <w:top w:val="nil"/>
              <w:left w:val="nil"/>
              <w:bottom w:val="nil"/>
              <w:right w:val="nil"/>
            </w:tcBorders>
            <w:hideMark/>
          </w:tcPr>
          <w:p w14:paraId="4980509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AA1524D" w14:textId="77777777" w:rsidR="002E0941" w:rsidRDefault="002E0941">
            <w:pPr>
              <w:rPr>
                <w:rFonts w:ascii="Calibri" w:hAnsi="Calibri" w:cs="Calibri"/>
                <w:sz w:val="22"/>
                <w:szCs w:val="22"/>
              </w:rPr>
            </w:pPr>
            <w:r>
              <w:rPr>
                <w:rFonts w:ascii="Calibri" w:hAnsi="Calibri" w:cs="Calibri"/>
                <w:sz w:val="22"/>
                <w:szCs w:val="22"/>
              </w:rPr>
              <w:t xml:space="preserve">- Land/gebied </w:t>
            </w:r>
          </w:p>
        </w:tc>
        <w:tc>
          <w:tcPr>
            <w:tcW w:w="2500" w:type="pct"/>
            <w:tcBorders>
              <w:top w:val="nil"/>
              <w:left w:val="nil"/>
              <w:bottom w:val="nil"/>
              <w:right w:val="nil"/>
            </w:tcBorders>
            <w:hideMark/>
          </w:tcPr>
          <w:p w14:paraId="79DF47CF" w14:textId="77777777" w:rsidR="002E0941" w:rsidRDefault="002E0941">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05D2C95D" w14:textId="77777777" w:rsidR="002E0941" w:rsidRDefault="002E0941">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02839D5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3679F9D" w14:textId="77777777" w:rsidTr="002E0941">
        <w:trPr>
          <w:tblCellSpacing w:w="15" w:type="dxa"/>
        </w:trPr>
        <w:tc>
          <w:tcPr>
            <w:tcW w:w="250" w:type="pct"/>
            <w:tcBorders>
              <w:top w:val="nil"/>
              <w:left w:val="nil"/>
              <w:bottom w:val="nil"/>
              <w:right w:val="nil"/>
            </w:tcBorders>
            <w:hideMark/>
          </w:tcPr>
          <w:p w14:paraId="7741BC7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E7364F" w14:textId="77777777" w:rsidR="002E0941" w:rsidRDefault="002E0941">
            <w:pPr>
              <w:rPr>
                <w:rFonts w:ascii="Calibri" w:hAnsi="Calibri" w:cs="Calibri"/>
                <w:sz w:val="22"/>
                <w:szCs w:val="22"/>
              </w:rPr>
            </w:pPr>
            <w:r>
              <w:rPr>
                <w:rFonts w:ascii="Calibri" w:hAnsi="Calibri" w:cs="Calibri"/>
                <w:sz w:val="22"/>
                <w:szCs w:val="22"/>
              </w:rPr>
              <w:t xml:space="preserve">/Bezoekadres ANDER NIET-NATUURLIJK PERSOON : </w:t>
            </w:r>
          </w:p>
        </w:tc>
        <w:tc>
          <w:tcPr>
            <w:tcW w:w="2500" w:type="pct"/>
            <w:tcBorders>
              <w:top w:val="nil"/>
              <w:left w:val="nil"/>
              <w:bottom w:val="nil"/>
              <w:right w:val="nil"/>
            </w:tcBorders>
            <w:hideMark/>
          </w:tcPr>
          <w:p w14:paraId="541B46E5" w14:textId="77777777" w:rsidR="002E0941" w:rsidRDefault="002E0941">
            <w:pPr>
              <w:rPr>
                <w:rFonts w:ascii="Calibri" w:hAnsi="Calibri" w:cs="Calibri"/>
                <w:sz w:val="22"/>
                <w:szCs w:val="22"/>
              </w:rPr>
            </w:pPr>
            <w:r>
              <w:rPr>
                <w:rFonts w:ascii="Calibri" w:hAnsi="Calibri" w:cs="Calibri"/>
                <w:sz w:val="22"/>
                <w:szCs w:val="22"/>
              </w:rPr>
              <w:t xml:space="preserve">Het binnenlands bezoekadres van de ANDER NIET-NATUURLIJK PERSOON </w:t>
            </w:r>
          </w:p>
        </w:tc>
        <w:tc>
          <w:tcPr>
            <w:tcW w:w="500" w:type="pct"/>
            <w:tcBorders>
              <w:top w:val="nil"/>
              <w:left w:val="nil"/>
              <w:bottom w:val="nil"/>
              <w:right w:val="nil"/>
            </w:tcBorders>
            <w:hideMark/>
          </w:tcPr>
          <w:p w14:paraId="357BA2FF"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6328E860"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2DF02591" w14:textId="77777777" w:rsidTr="002E0941">
        <w:trPr>
          <w:tblCellSpacing w:w="15" w:type="dxa"/>
        </w:trPr>
        <w:tc>
          <w:tcPr>
            <w:tcW w:w="250" w:type="pct"/>
            <w:tcBorders>
              <w:top w:val="nil"/>
              <w:left w:val="nil"/>
              <w:bottom w:val="nil"/>
              <w:right w:val="nil"/>
            </w:tcBorders>
            <w:hideMark/>
          </w:tcPr>
          <w:p w14:paraId="296323B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5E5A4E"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4DBB43F8"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242B4E92"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2C7209D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2D82080" w14:textId="77777777" w:rsidTr="002E0941">
        <w:trPr>
          <w:tblCellSpacing w:w="15" w:type="dxa"/>
        </w:trPr>
        <w:tc>
          <w:tcPr>
            <w:tcW w:w="250" w:type="pct"/>
            <w:tcBorders>
              <w:top w:val="nil"/>
              <w:left w:val="nil"/>
              <w:bottom w:val="nil"/>
              <w:right w:val="nil"/>
            </w:tcBorders>
            <w:hideMark/>
          </w:tcPr>
          <w:p w14:paraId="70DE08C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104E4F0"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03CF88DC"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4BC1FFD7"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6C80C37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37D283C" w14:textId="77777777" w:rsidTr="002E0941">
        <w:trPr>
          <w:tblCellSpacing w:w="15" w:type="dxa"/>
        </w:trPr>
        <w:tc>
          <w:tcPr>
            <w:tcW w:w="250" w:type="pct"/>
            <w:tcBorders>
              <w:top w:val="nil"/>
              <w:left w:val="nil"/>
              <w:bottom w:val="nil"/>
              <w:right w:val="nil"/>
            </w:tcBorders>
            <w:hideMark/>
          </w:tcPr>
          <w:p w14:paraId="586387A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589BA9"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4B589BDA"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215FE4F8"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76DFD1B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55977B4" w14:textId="77777777" w:rsidTr="002E0941">
        <w:trPr>
          <w:tblCellSpacing w:w="15" w:type="dxa"/>
        </w:trPr>
        <w:tc>
          <w:tcPr>
            <w:tcW w:w="250" w:type="pct"/>
            <w:tcBorders>
              <w:top w:val="nil"/>
              <w:left w:val="nil"/>
              <w:bottom w:val="nil"/>
              <w:right w:val="nil"/>
            </w:tcBorders>
            <w:hideMark/>
          </w:tcPr>
          <w:p w14:paraId="737D35A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810A50"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6275583B"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4AC6BFFA"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5BFACE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D185494" w14:textId="77777777" w:rsidTr="002E0941">
        <w:trPr>
          <w:tblCellSpacing w:w="15" w:type="dxa"/>
        </w:trPr>
        <w:tc>
          <w:tcPr>
            <w:tcW w:w="250" w:type="pct"/>
            <w:tcBorders>
              <w:top w:val="nil"/>
              <w:left w:val="nil"/>
              <w:bottom w:val="nil"/>
              <w:right w:val="nil"/>
            </w:tcBorders>
            <w:hideMark/>
          </w:tcPr>
          <w:p w14:paraId="3452276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BE93A7"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00334377"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49AFDEE2"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7B0655D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FB2F106" w14:textId="77777777" w:rsidTr="002E0941">
        <w:trPr>
          <w:tblCellSpacing w:w="15" w:type="dxa"/>
        </w:trPr>
        <w:tc>
          <w:tcPr>
            <w:tcW w:w="250" w:type="pct"/>
            <w:tcBorders>
              <w:top w:val="nil"/>
              <w:left w:val="nil"/>
              <w:bottom w:val="nil"/>
              <w:right w:val="nil"/>
            </w:tcBorders>
            <w:hideMark/>
          </w:tcPr>
          <w:p w14:paraId="6971773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F7AE28"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78E1164F"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6E21D679"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32DD0E0" w14:textId="77777777" w:rsidR="002E0941" w:rsidRDefault="002E0941">
            <w:pPr>
              <w:rPr>
                <w:rFonts w:ascii="Calibri" w:hAnsi="Calibri" w:cs="Calibri"/>
                <w:sz w:val="22"/>
                <w:szCs w:val="22"/>
              </w:rPr>
            </w:pPr>
            <w:r>
              <w:rPr>
                <w:rFonts w:ascii="Calibri" w:hAnsi="Calibri" w:cs="Calibri"/>
                <w:sz w:val="22"/>
                <w:szCs w:val="22"/>
              </w:rPr>
              <w:t>1</w:t>
            </w:r>
          </w:p>
        </w:tc>
      </w:tr>
    </w:tbl>
    <w:p w14:paraId="7ED5503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AB9802B" w14:textId="77777777" w:rsidTr="002E0941">
        <w:trPr>
          <w:tblCellSpacing w:w="15" w:type="dxa"/>
        </w:trPr>
        <w:tc>
          <w:tcPr>
            <w:tcW w:w="1500" w:type="pct"/>
            <w:tcBorders>
              <w:top w:val="nil"/>
              <w:left w:val="nil"/>
              <w:bottom w:val="nil"/>
              <w:right w:val="nil"/>
            </w:tcBorders>
            <w:hideMark/>
          </w:tcPr>
          <w:p w14:paraId="587424ED"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976FD4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FF1BBBF" w14:textId="77777777" w:rsidTr="002E0941">
        <w:trPr>
          <w:tblCellSpacing w:w="15" w:type="dxa"/>
        </w:trPr>
        <w:tc>
          <w:tcPr>
            <w:tcW w:w="250" w:type="pct"/>
            <w:tcBorders>
              <w:top w:val="nil"/>
              <w:left w:val="nil"/>
              <w:bottom w:val="nil"/>
              <w:right w:val="nil"/>
            </w:tcBorders>
            <w:hideMark/>
          </w:tcPr>
          <w:p w14:paraId="24DFC98A"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8437BD0" w14:textId="77777777" w:rsidR="002E0941" w:rsidRDefault="002E0941">
            <w:pPr>
              <w:rPr>
                <w:rFonts w:ascii="Calibri" w:hAnsi="Calibri" w:cs="Calibri"/>
                <w:sz w:val="22"/>
                <w:szCs w:val="22"/>
              </w:rPr>
            </w:pPr>
            <w:r>
              <w:rPr>
                <w:rFonts w:ascii="Calibri" w:hAnsi="Calibri" w:cs="Calibri"/>
                <w:sz w:val="22"/>
                <w:szCs w:val="22"/>
              </w:rPr>
              <w:t xml:space="preserve">Het betreft hier de niet-natuurlijke personen die van belang zijn voor de gemeentelijke taakuitoefening maar niet ingeschreven zijn in het NHR. Te denken valt aan in Nederland gevestigde niet natuurlijke personen die niet inschrijfplichtig zijn in het NHR zoals de rechterlijke macht en kerkelijke organisaties. En verder buitenlandse niet natuurlijke personen die geen vestigingen in Nederland hebben en dus niet ingeschreven zijn in het NHR. </w:t>
            </w:r>
          </w:p>
        </w:tc>
      </w:tr>
    </w:tbl>
    <w:p w14:paraId="47BC586A" w14:textId="77777777" w:rsidR="002E0941" w:rsidRDefault="002E0941" w:rsidP="0055546E">
      <w:pPr>
        <w:pStyle w:val="Kop3"/>
        <w:rPr>
          <w:rFonts w:ascii="Calibri" w:hAnsi="Calibri" w:cs="Calibri"/>
        </w:rPr>
      </w:pPr>
      <w:bookmarkStart w:id="65" w:name="global_class_Model_APPARTEMENTSRECHT"/>
      <w:bookmarkEnd w:id="65"/>
      <w:r>
        <w:rPr>
          <w:rFonts w:ascii="Calibri" w:hAnsi="Calibri" w:cs="Calibri"/>
        </w:rPr>
        <w:t>Objecttype APPARTEMENTSRECHT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63079F3" w14:textId="77777777" w:rsidTr="002E0941">
        <w:trPr>
          <w:tblCellSpacing w:w="15" w:type="dxa"/>
        </w:trPr>
        <w:tc>
          <w:tcPr>
            <w:tcW w:w="1500" w:type="pct"/>
            <w:tcBorders>
              <w:top w:val="nil"/>
              <w:left w:val="nil"/>
              <w:bottom w:val="nil"/>
              <w:right w:val="nil"/>
            </w:tcBorders>
            <w:hideMark/>
          </w:tcPr>
          <w:p w14:paraId="1F98C608"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F1ED7C" w14:textId="77777777" w:rsidR="002E0941" w:rsidRDefault="002E0941">
            <w:pPr>
              <w:rPr>
                <w:rFonts w:ascii="Calibri" w:hAnsi="Calibri" w:cs="Calibri"/>
                <w:sz w:val="22"/>
                <w:szCs w:val="22"/>
              </w:rPr>
            </w:pPr>
            <w:r>
              <w:rPr>
                <w:rFonts w:ascii="Calibri" w:hAnsi="Calibri" w:cs="Calibri"/>
                <w:sz w:val="22"/>
                <w:szCs w:val="22"/>
              </w:rPr>
              <w:t>APPARTEMENTSRECHT</w:t>
            </w:r>
          </w:p>
        </w:tc>
      </w:tr>
      <w:tr w:rsidR="002E0941" w14:paraId="2DEFF552" w14:textId="77777777" w:rsidTr="002E0941">
        <w:trPr>
          <w:tblCellSpacing w:w="15" w:type="dxa"/>
        </w:trPr>
        <w:tc>
          <w:tcPr>
            <w:tcW w:w="1500" w:type="pct"/>
            <w:tcBorders>
              <w:top w:val="nil"/>
              <w:left w:val="nil"/>
              <w:bottom w:val="nil"/>
              <w:right w:val="nil"/>
            </w:tcBorders>
            <w:hideMark/>
          </w:tcPr>
          <w:p w14:paraId="1CC33932"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75E572" w14:textId="77777777" w:rsidR="002E0941" w:rsidRDefault="002E0941">
            <w:pPr>
              <w:rPr>
                <w:rFonts w:ascii="Calibri" w:hAnsi="Calibri" w:cs="Calibri"/>
                <w:sz w:val="22"/>
                <w:szCs w:val="22"/>
              </w:rPr>
            </w:pPr>
            <w:r>
              <w:rPr>
                <w:rFonts w:ascii="Calibri" w:hAnsi="Calibri" w:cs="Calibri"/>
                <w:sz w:val="22"/>
                <w:szCs w:val="22"/>
              </w:rPr>
              <w:t>BRK</w:t>
            </w:r>
          </w:p>
        </w:tc>
      </w:tr>
      <w:tr w:rsidR="002E0941" w14:paraId="14D420B0" w14:textId="77777777" w:rsidTr="002E0941">
        <w:trPr>
          <w:tblCellSpacing w:w="15" w:type="dxa"/>
        </w:trPr>
        <w:tc>
          <w:tcPr>
            <w:tcW w:w="1500" w:type="pct"/>
            <w:tcBorders>
              <w:top w:val="nil"/>
              <w:left w:val="nil"/>
              <w:bottom w:val="nil"/>
              <w:right w:val="nil"/>
            </w:tcBorders>
            <w:hideMark/>
          </w:tcPr>
          <w:p w14:paraId="69A31963"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11D98F" w14:textId="77777777" w:rsidR="002E0941" w:rsidRDefault="002E0941">
            <w:pPr>
              <w:rPr>
                <w:rFonts w:ascii="Calibri" w:hAnsi="Calibri" w:cs="Calibri"/>
                <w:sz w:val="22"/>
                <w:szCs w:val="22"/>
              </w:rPr>
            </w:pPr>
            <w:r>
              <w:rPr>
                <w:rFonts w:ascii="Calibri" w:hAnsi="Calibri" w:cs="Calibri"/>
                <w:sz w:val="22"/>
                <w:szCs w:val="22"/>
              </w:rPr>
              <w:t xml:space="preserve">Een KADASTRALE ONROERENDE ZAAK dat een aandeel is in de goederen die in de splitsing zijn betrokken, dat de bevoegdheid omvat tot het uitsluitend gebruik van bepaalde gedeelten van het gebouw die blijkens hun inrichting bestemd zijn of worden om als afzonderlijk geheel te worden gebruikt (art. 5:106 lid 4 BW). </w:t>
            </w:r>
          </w:p>
        </w:tc>
      </w:tr>
      <w:tr w:rsidR="002E0941" w14:paraId="52CDE617" w14:textId="77777777" w:rsidTr="002E0941">
        <w:trPr>
          <w:tblCellSpacing w:w="15" w:type="dxa"/>
        </w:trPr>
        <w:tc>
          <w:tcPr>
            <w:tcW w:w="1500" w:type="pct"/>
            <w:tcBorders>
              <w:top w:val="nil"/>
              <w:left w:val="nil"/>
              <w:bottom w:val="nil"/>
              <w:right w:val="nil"/>
            </w:tcBorders>
            <w:hideMark/>
          </w:tcPr>
          <w:p w14:paraId="28F6BC55"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CA3CBCB" w14:textId="77777777" w:rsidR="002E0941" w:rsidRDefault="002E0941">
            <w:pPr>
              <w:rPr>
                <w:rFonts w:ascii="Calibri" w:hAnsi="Calibri" w:cs="Calibri"/>
                <w:sz w:val="22"/>
                <w:szCs w:val="22"/>
              </w:rPr>
            </w:pPr>
            <w:r>
              <w:rPr>
                <w:rFonts w:ascii="Calibri" w:hAnsi="Calibri" w:cs="Calibri"/>
                <w:sz w:val="22"/>
                <w:szCs w:val="22"/>
              </w:rPr>
              <w:t>BRK</w:t>
            </w:r>
          </w:p>
        </w:tc>
      </w:tr>
      <w:tr w:rsidR="002E0941" w14:paraId="79170000" w14:textId="77777777" w:rsidTr="002E0941">
        <w:trPr>
          <w:tblCellSpacing w:w="15" w:type="dxa"/>
        </w:trPr>
        <w:tc>
          <w:tcPr>
            <w:tcW w:w="1500" w:type="pct"/>
            <w:tcBorders>
              <w:top w:val="nil"/>
              <w:left w:val="nil"/>
              <w:bottom w:val="nil"/>
              <w:right w:val="nil"/>
            </w:tcBorders>
            <w:hideMark/>
          </w:tcPr>
          <w:p w14:paraId="4000D4CD"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AF08B25"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4FE525CB" w14:textId="77777777" w:rsidTr="002E0941">
        <w:trPr>
          <w:tblCellSpacing w:w="15" w:type="dxa"/>
        </w:trPr>
        <w:tc>
          <w:tcPr>
            <w:tcW w:w="1500" w:type="pct"/>
            <w:tcBorders>
              <w:top w:val="nil"/>
              <w:left w:val="nil"/>
              <w:bottom w:val="nil"/>
              <w:right w:val="nil"/>
            </w:tcBorders>
            <w:hideMark/>
          </w:tcPr>
          <w:p w14:paraId="0268000E"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AD6DCE5" w14:textId="77777777" w:rsidR="002E0941" w:rsidRDefault="002E0941">
            <w:pPr>
              <w:rPr>
                <w:rFonts w:ascii="Calibri" w:hAnsi="Calibri" w:cs="Calibri"/>
                <w:sz w:val="22"/>
                <w:szCs w:val="22"/>
              </w:rPr>
            </w:pPr>
          </w:p>
        </w:tc>
      </w:tr>
      <w:tr w:rsidR="002E0941" w14:paraId="71AE0D06" w14:textId="77777777" w:rsidTr="002E0941">
        <w:trPr>
          <w:tblCellSpacing w:w="15" w:type="dxa"/>
        </w:trPr>
        <w:tc>
          <w:tcPr>
            <w:tcW w:w="1500" w:type="pct"/>
            <w:tcBorders>
              <w:top w:val="nil"/>
              <w:left w:val="nil"/>
              <w:bottom w:val="nil"/>
              <w:right w:val="nil"/>
            </w:tcBorders>
            <w:hideMark/>
          </w:tcPr>
          <w:p w14:paraId="24E7BD2E"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9515EC8" w14:textId="77777777" w:rsidR="002E0941" w:rsidRDefault="002E0941">
            <w:pPr>
              <w:rPr>
                <w:rFonts w:ascii="Calibri" w:hAnsi="Calibri" w:cs="Calibri"/>
                <w:sz w:val="22"/>
                <w:szCs w:val="22"/>
              </w:rPr>
            </w:pPr>
          </w:p>
        </w:tc>
      </w:tr>
      <w:tr w:rsidR="002E0941" w14:paraId="451125A3" w14:textId="77777777" w:rsidTr="002E0941">
        <w:trPr>
          <w:tblCellSpacing w:w="15" w:type="dxa"/>
        </w:trPr>
        <w:tc>
          <w:tcPr>
            <w:tcW w:w="1500" w:type="pct"/>
            <w:tcBorders>
              <w:top w:val="nil"/>
              <w:left w:val="nil"/>
              <w:bottom w:val="nil"/>
              <w:right w:val="nil"/>
            </w:tcBorders>
            <w:hideMark/>
          </w:tcPr>
          <w:p w14:paraId="3D368E60"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7100C1A1" w14:textId="77777777" w:rsidR="002E0941" w:rsidRDefault="002E0941">
            <w:pPr>
              <w:rPr>
                <w:rFonts w:ascii="Calibri" w:hAnsi="Calibri" w:cs="Calibri"/>
                <w:sz w:val="22"/>
                <w:szCs w:val="22"/>
              </w:rPr>
            </w:pPr>
          </w:p>
        </w:tc>
      </w:tr>
      <w:tr w:rsidR="002E0941" w14:paraId="0674FAC1" w14:textId="77777777" w:rsidTr="002E0941">
        <w:trPr>
          <w:tblCellSpacing w:w="15" w:type="dxa"/>
        </w:trPr>
        <w:tc>
          <w:tcPr>
            <w:tcW w:w="1500" w:type="pct"/>
            <w:tcBorders>
              <w:top w:val="nil"/>
              <w:left w:val="nil"/>
              <w:bottom w:val="nil"/>
              <w:right w:val="nil"/>
            </w:tcBorders>
            <w:hideMark/>
          </w:tcPr>
          <w:p w14:paraId="3DDDCAA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0B3A2B0" w14:textId="77777777" w:rsidR="002E0941" w:rsidRDefault="002E0941">
            <w:pPr>
              <w:rPr>
                <w:rFonts w:ascii="Calibri" w:hAnsi="Calibri" w:cs="Calibri"/>
                <w:sz w:val="22"/>
                <w:szCs w:val="22"/>
              </w:rPr>
            </w:pPr>
            <w:r>
              <w:rPr>
                <w:rFonts w:ascii="Calibri" w:hAnsi="Calibri" w:cs="Calibri"/>
                <w:sz w:val="22"/>
                <w:szCs w:val="22"/>
              </w:rPr>
              <w:t>Nee</w:t>
            </w:r>
          </w:p>
        </w:tc>
      </w:tr>
    </w:tbl>
    <w:p w14:paraId="50C4762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31780F1" w14:textId="77777777" w:rsidTr="002E0941">
        <w:trPr>
          <w:tblCellSpacing w:w="15" w:type="dxa"/>
        </w:trPr>
        <w:tc>
          <w:tcPr>
            <w:tcW w:w="1500" w:type="pct"/>
            <w:tcBorders>
              <w:top w:val="nil"/>
              <w:left w:val="nil"/>
              <w:bottom w:val="nil"/>
              <w:right w:val="nil"/>
            </w:tcBorders>
            <w:hideMark/>
          </w:tcPr>
          <w:p w14:paraId="1BF5E323"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7BA857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3"/>
        <w:gridCol w:w="2233"/>
        <w:gridCol w:w="4477"/>
        <w:gridCol w:w="1089"/>
        <w:gridCol w:w="902"/>
      </w:tblGrid>
      <w:tr w:rsidR="002E0941" w14:paraId="057CBCCA" w14:textId="77777777" w:rsidTr="002E0941">
        <w:trPr>
          <w:tblCellSpacing w:w="15" w:type="dxa"/>
        </w:trPr>
        <w:tc>
          <w:tcPr>
            <w:tcW w:w="0" w:type="auto"/>
            <w:tcBorders>
              <w:top w:val="nil"/>
              <w:left w:val="nil"/>
              <w:bottom w:val="nil"/>
              <w:right w:val="nil"/>
            </w:tcBorders>
            <w:hideMark/>
          </w:tcPr>
          <w:p w14:paraId="499F70B0"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4B2E1FD"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D94566A"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EC4007E"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053AF66"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4038E9D2" w14:textId="77777777" w:rsidTr="002E0941">
        <w:trPr>
          <w:tblCellSpacing w:w="15" w:type="dxa"/>
        </w:trPr>
        <w:tc>
          <w:tcPr>
            <w:tcW w:w="250" w:type="pct"/>
            <w:tcBorders>
              <w:top w:val="nil"/>
              <w:left w:val="nil"/>
              <w:bottom w:val="nil"/>
              <w:right w:val="nil"/>
            </w:tcBorders>
            <w:hideMark/>
          </w:tcPr>
          <w:p w14:paraId="1D6357F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7327C9F" w14:textId="77777777" w:rsidR="002E0941" w:rsidRDefault="002E0941">
            <w:pPr>
              <w:rPr>
                <w:rFonts w:ascii="Calibri" w:hAnsi="Calibri" w:cs="Calibri"/>
                <w:sz w:val="22"/>
                <w:szCs w:val="22"/>
              </w:rPr>
            </w:pPr>
            <w:r>
              <w:rPr>
                <w:rFonts w:ascii="Calibri" w:hAnsi="Calibri" w:cs="Calibri"/>
                <w:sz w:val="22"/>
                <w:szCs w:val="22"/>
              </w:rPr>
              <w:t xml:space="preserve">Kadastrale identificatie </w:t>
            </w:r>
          </w:p>
        </w:tc>
        <w:tc>
          <w:tcPr>
            <w:tcW w:w="2500" w:type="pct"/>
            <w:tcBorders>
              <w:top w:val="nil"/>
              <w:left w:val="nil"/>
              <w:bottom w:val="nil"/>
              <w:right w:val="nil"/>
            </w:tcBorders>
            <w:hideMark/>
          </w:tcPr>
          <w:p w14:paraId="36E383BA" w14:textId="77777777" w:rsidR="002E0941" w:rsidRDefault="002E0941">
            <w:pPr>
              <w:rPr>
                <w:rFonts w:ascii="Calibri" w:hAnsi="Calibri" w:cs="Calibri"/>
                <w:sz w:val="22"/>
                <w:szCs w:val="22"/>
              </w:rPr>
            </w:pPr>
            <w:r>
              <w:rPr>
                <w:rFonts w:ascii="Calibri" w:hAnsi="Calibri" w:cs="Calibri"/>
                <w:sz w:val="22"/>
                <w:szCs w:val="22"/>
              </w:rPr>
              <w:t xml:space="preserve">Een door het Kadaster toegekende landelijk uniek nummer aan een kadastrale onroerende zaak. </w:t>
            </w:r>
          </w:p>
        </w:tc>
        <w:tc>
          <w:tcPr>
            <w:tcW w:w="500" w:type="pct"/>
            <w:tcBorders>
              <w:top w:val="nil"/>
              <w:left w:val="nil"/>
              <w:bottom w:val="nil"/>
              <w:right w:val="nil"/>
            </w:tcBorders>
            <w:hideMark/>
          </w:tcPr>
          <w:p w14:paraId="5141579A"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52CA916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24E1B0C" w14:textId="77777777" w:rsidTr="002E0941">
        <w:trPr>
          <w:tblCellSpacing w:w="15" w:type="dxa"/>
        </w:trPr>
        <w:tc>
          <w:tcPr>
            <w:tcW w:w="250" w:type="pct"/>
            <w:tcBorders>
              <w:top w:val="nil"/>
              <w:left w:val="nil"/>
              <w:bottom w:val="nil"/>
              <w:right w:val="nil"/>
            </w:tcBorders>
            <w:hideMark/>
          </w:tcPr>
          <w:p w14:paraId="626EE91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F1F6D8" w14:textId="77777777" w:rsidR="002E0941" w:rsidRDefault="002E0941">
            <w:pPr>
              <w:rPr>
                <w:rFonts w:ascii="Calibri" w:hAnsi="Calibri" w:cs="Calibri"/>
                <w:sz w:val="22"/>
                <w:szCs w:val="22"/>
              </w:rPr>
            </w:pPr>
            <w:r>
              <w:rPr>
                <w:rFonts w:ascii="Calibri" w:hAnsi="Calibri" w:cs="Calibri"/>
                <w:sz w:val="22"/>
                <w:szCs w:val="22"/>
              </w:rPr>
              <w:t xml:space="preserve">Datum begin geldigheid kadastrale onroerende zaak </w:t>
            </w:r>
          </w:p>
        </w:tc>
        <w:tc>
          <w:tcPr>
            <w:tcW w:w="2500" w:type="pct"/>
            <w:tcBorders>
              <w:top w:val="nil"/>
              <w:left w:val="nil"/>
              <w:bottom w:val="nil"/>
              <w:right w:val="nil"/>
            </w:tcBorders>
            <w:hideMark/>
          </w:tcPr>
          <w:p w14:paraId="0497993C" w14:textId="77777777" w:rsidR="002E0941" w:rsidRDefault="002E0941">
            <w:pPr>
              <w:rPr>
                <w:rFonts w:ascii="Calibri" w:hAnsi="Calibri" w:cs="Calibri"/>
                <w:sz w:val="22"/>
                <w:szCs w:val="22"/>
              </w:rPr>
            </w:pPr>
            <w:r>
              <w:rPr>
                <w:rFonts w:ascii="Calibri" w:hAnsi="Calibri" w:cs="Calibri"/>
                <w:sz w:val="22"/>
                <w:szCs w:val="22"/>
              </w:rPr>
              <w:t xml:space="preserve">De datum waarop de gegevens van de kadastrale onroerende zaak voor het eerst geldig zijn geworden. </w:t>
            </w:r>
          </w:p>
        </w:tc>
        <w:tc>
          <w:tcPr>
            <w:tcW w:w="500" w:type="pct"/>
            <w:tcBorders>
              <w:top w:val="nil"/>
              <w:left w:val="nil"/>
              <w:bottom w:val="nil"/>
              <w:right w:val="nil"/>
            </w:tcBorders>
            <w:hideMark/>
          </w:tcPr>
          <w:p w14:paraId="46DE415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77D05A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8C47688" w14:textId="77777777" w:rsidTr="002E0941">
        <w:trPr>
          <w:tblCellSpacing w:w="15" w:type="dxa"/>
        </w:trPr>
        <w:tc>
          <w:tcPr>
            <w:tcW w:w="250" w:type="pct"/>
            <w:tcBorders>
              <w:top w:val="nil"/>
              <w:left w:val="nil"/>
              <w:bottom w:val="nil"/>
              <w:right w:val="nil"/>
            </w:tcBorders>
            <w:hideMark/>
          </w:tcPr>
          <w:p w14:paraId="39709D9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05A51A5" w14:textId="77777777" w:rsidR="002E0941" w:rsidRDefault="002E0941">
            <w:pPr>
              <w:rPr>
                <w:rFonts w:ascii="Calibri" w:hAnsi="Calibri" w:cs="Calibri"/>
                <w:sz w:val="22"/>
                <w:szCs w:val="22"/>
              </w:rPr>
            </w:pPr>
            <w:r>
              <w:rPr>
                <w:rFonts w:ascii="Calibri" w:hAnsi="Calibri" w:cs="Calibri"/>
                <w:sz w:val="22"/>
                <w:szCs w:val="22"/>
              </w:rPr>
              <w:t xml:space="preserve">Datum einde geldigheid kadastrale onroerende zaak </w:t>
            </w:r>
          </w:p>
        </w:tc>
        <w:tc>
          <w:tcPr>
            <w:tcW w:w="2500" w:type="pct"/>
            <w:tcBorders>
              <w:top w:val="nil"/>
              <w:left w:val="nil"/>
              <w:bottom w:val="nil"/>
              <w:right w:val="nil"/>
            </w:tcBorders>
            <w:hideMark/>
          </w:tcPr>
          <w:p w14:paraId="13FAEBBB" w14:textId="77777777" w:rsidR="002E0941" w:rsidRDefault="002E0941">
            <w:pPr>
              <w:rPr>
                <w:rFonts w:ascii="Calibri" w:hAnsi="Calibri" w:cs="Calibri"/>
                <w:sz w:val="22"/>
                <w:szCs w:val="22"/>
              </w:rPr>
            </w:pPr>
            <w:r>
              <w:rPr>
                <w:rFonts w:ascii="Calibri" w:hAnsi="Calibri" w:cs="Calibri"/>
                <w:sz w:val="22"/>
                <w:szCs w:val="22"/>
              </w:rPr>
              <w:t xml:space="preserve">De datum waarop de gegevens van de kadastrale onroerende zaak voor het laatst geldig zijn geweest. </w:t>
            </w:r>
          </w:p>
        </w:tc>
        <w:tc>
          <w:tcPr>
            <w:tcW w:w="500" w:type="pct"/>
            <w:tcBorders>
              <w:top w:val="nil"/>
              <w:left w:val="nil"/>
              <w:bottom w:val="nil"/>
              <w:right w:val="nil"/>
            </w:tcBorders>
            <w:hideMark/>
          </w:tcPr>
          <w:p w14:paraId="1C320EAC"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76996A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27904E4" w14:textId="77777777" w:rsidTr="002E0941">
        <w:trPr>
          <w:tblCellSpacing w:w="15" w:type="dxa"/>
        </w:trPr>
        <w:tc>
          <w:tcPr>
            <w:tcW w:w="250" w:type="pct"/>
            <w:tcBorders>
              <w:top w:val="nil"/>
              <w:left w:val="nil"/>
              <w:bottom w:val="nil"/>
              <w:right w:val="nil"/>
            </w:tcBorders>
            <w:hideMark/>
          </w:tcPr>
          <w:p w14:paraId="6404034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8FF1D74"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3E19B060" w14:textId="77777777" w:rsidR="002E0941" w:rsidRDefault="002E0941">
            <w:pPr>
              <w:rPr>
                <w:rFonts w:ascii="Calibri" w:hAnsi="Calibri" w:cs="Calibri"/>
                <w:sz w:val="22"/>
                <w:szCs w:val="22"/>
              </w:rPr>
            </w:pPr>
            <w:r>
              <w:rPr>
                <w:rFonts w:ascii="Calibri" w:hAnsi="Calibri" w:cs="Calibri"/>
                <w:sz w:val="22"/>
                <w:szCs w:val="22"/>
              </w:rPr>
              <w:t xml:space="preserve">De unieke aanduiding van een onroerende zaak, die door het kadaster wordt vastgesteld. </w:t>
            </w:r>
          </w:p>
        </w:tc>
        <w:tc>
          <w:tcPr>
            <w:tcW w:w="500" w:type="pct"/>
            <w:tcBorders>
              <w:top w:val="nil"/>
              <w:left w:val="nil"/>
              <w:bottom w:val="nil"/>
              <w:right w:val="nil"/>
            </w:tcBorders>
            <w:hideMark/>
          </w:tcPr>
          <w:p w14:paraId="7A90266B"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071EC505"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54BE64CF" w14:textId="77777777" w:rsidTr="002E0941">
        <w:trPr>
          <w:tblCellSpacing w:w="15" w:type="dxa"/>
        </w:trPr>
        <w:tc>
          <w:tcPr>
            <w:tcW w:w="250" w:type="pct"/>
            <w:tcBorders>
              <w:top w:val="nil"/>
              <w:left w:val="nil"/>
              <w:bottom w:val="nil"/>
              <w:right w:val="nil"/>
            </w:tcBorders>
            <w:hideMark/>
          </w:tcPr>
          <w:p w14:paraId="37BD81E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2C99E2" w14:textId="77777777" w:rsidR="002E0941" w:rsidRDefault="002E0941">
            <w:pPr>
              <w:rPr>
                <w:rFonts w:ascii="Calibri" w:hAnsi="Calibri" w:cs="Calibri"/>
                <w:sz w:val="22"/>
                <w:szCs w:val="22"/>
              </w:rPr>
            </w:pPr>
            <w:r>
              <w:rPr>
                <w:rFonts w:ascii="Calibri" w:hAnsi="Calibri" w:cs="Calibri"/>
                <w:sz w:val="22"/>
                <w:szCs w:val="22"/>
              </w:rPr>
              <w:t xml:space="preserve">- Kadastrale gemeentecode </w:t>
            </w:r>
          </w:p>
        </w:tc>
        <w:tc>
          <w:tcPr>
            <w:tcW w:w="2500" w:type="pct"/>
            <w:tcBorders>
              <w:top w:val="nil"/>
              <w:left w:val="nil"/>
              <w:bottom w:val="nil"/>
              <w:right w:val="nil"/>
            </w:tcBorders>
            <w:hideMark/>
          </w:tcPr>
          <w:p w14:paraId="56186AB0" w14:textId="77777777" w:rsidR="002E0941" w:rsidRDefault="002E0941">
            <w:pPr>
              <w:rPr>
                <w:rFonts w:ascii="Calibri" w:hAnsi="Calibri" w:cs="Calibri"/>
                <w:sz w:val="22"/>
                <w:szCs w:val="22"/>
              </w:rPr>
            </w:pPr>
            <w:r>
              <w:rPr>
                <w:rFonts w:ascii="Calibri" w:hAnsi="Calibri" w:cs="Calibri"/>
                <w:sz w:val="22"/>
                <w:szCs w:val="22"/>
              </w:rPr>
              <w:t>AKR code voor de kadastrale gemeente.</w:t>
            </w:r>
          </w:p>
        </w:tc>
        <w:tc>
          <w:tcPr>
            <w:tcW w:w="500" w:type="pct"/>
            <w:tcBorders>
              <w:top w:val="nil"/>
              <w:left w:val="nil"/>
              <w:bottom w:val="nil"/>
              <w:right w:val="nil"/>
            </w:tcBorders>
            <w:hideMark/>
          </w:tcPr>
          <w:p w14:paraId="01C1B7E2" w14:textId="77777777" w:rsidR="002E0941" w:rsidRDefault="002E0941">
            <w:pPr>
              <w:rPr>
                <w:rFonts w:ascii="Calibri" w:hAnsi="Calibri" w:cs="Calibri"/>
                <w:sz w:val="22"/>
                <w:szCs w:val="22"/>
              </w:rPr>
            </w:pPr>
            <w:r>
              <w:rPr>
                <w:rFonts w:ascii="Calibri" w:hAnsi="Calibri" w:cs="Calibri"/>
                <w:sz w:val="22"/>
                <w:szCs w:val="22"/>
              </w:rPr>
              <w:t xml:space="preserve">AKR </w:t>
            </w:r>
          </w:p>
        </w:tc>
        <w:tc>
          <w:tcPr>
            <w:tcW w:w="500" w:type="pct"/>
            <w:tcBorders>
              <w:top w:val="nil"/>
              <w:left w:val="nil"/>
              <w:bottom w:val="nil"/>
              <w:right w:val="nil"/>
            </w:tcBorders>
            <w:hideMark/>
          </w:tcPr>
          <w:p w14:paraId="7FB819B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044535E" w14:textId="77777777" w:rsidTr="002E0941">
        <w:trPr>
          <w:tblCellSpacing w:w="15" w:type="dxa"/>
        </w:trPr>
        <w:tc>
          <w:tcPr>
            <w:tcW w:w="250" w:type="pct"/>
            <w:tcBorders>
              <w:top w:val="nil"/>
              <w:left w:val="nil"/>
              <w:bottom w:val="nil"/>
              <w:right w:val="nil"/>
            </w:tcBorders>
            <w:hideMark/>
          </w:tcPr>
          <w:p w14:paraId="272E2AF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1326646" w14:textId="77777777" w:rsidR="002E0941" w:rsidRDefault="002E0941">
            <w:pPr>
              <w:rPr>
                <w:rFonts w:ascii="Calibri" w:hAnsi="Calibri" w:cs="Calibri"/>
                <w:sz w:val="22"/>
                <w:szCs w:val="22"/>
              </w:rPr>
            </w:pPr>
            <w:r>
              <w:rPr>
                <w:rFonts w:ascii="Calibri" w:hAnsi="Calibri" w:cs="Calibri"/>
                <w:sz w:val="22"/>
                <w:szCs w:val="22"/>
              </w:rPr>
              <w:t xml:space="preserve">- Sectie </w:t>
            </w:r>
          </w:p>
        </w:tc>
        <w:tc>
          <w:tcPr>
            <w:tcW w:w="2500" w:type="pct"/>
            <w:tcBorders>
              <w:top w:val="nil"/>
              <w:left w:val="nil"/>
              <w:bottom w:val="nil"/>
              <w:right w:val="nil"/>
            </w:tcBorders>
            <w:hideMark/>
          </w:tcPr>
          <w:p w14:paraId="758A5588" w14:textId="77777777" w:rsidR="002E0941" w:rsidRDefault="002E0941">
            <w:pPr>
              <w:rPr>
                <w:rFonts w:ascii="Calibri" w:hAnsi="Calibri" w:cs="Calibri"/>
                <w:sz w:val="22"/>
                <w:szCs w:val="22"/>
              </w:rPr>
            </w:pPr>
            <w:r>
              <w:rPr>
                <w:rFonts w:ascii="Calibri" w:hAnsi="Calibri" w:cs="Calibri"/>
                <w:sz w:val="22"/>
                <w:szCs w:val="22"/>
              </w:rPr>
              <w:t>De sectie die de sectie binnen de kadastrale gemeente uniek identificeert.</w:t>
            </w:r>
          </w:p>
        </w:tc>
        <w:tc>
          <w:tcPr>
            <w:tcW w:w="500" w:type="pct"/>
            <w:tcBorders>
              <w:top w:val="nil"/>
              <w:left w:val="nil"/>
              <w:bottom w:val="nil"/>
              <w:right w:val="nil"/>
            </w:tcBorders>
            <w:hideMark/>
          </w:tcPr>
          <w:p w14:paraId="570034E5"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3DFA240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F3C0387" w14:textId="77777777" w:rsidTr="002E0941">
        <w:trPr>
          <w:tblCellSpacing w:w="15" w:type="dxa"/>
        </w:trPr>
        <w:tc>
          <w:tcPr>
            <w:tcW w:w="250" w:type="pct"/>
            <w:tcBorders>
              <w:top w:val="nil"/>
              <w:left w:val="nil"/>
              <w:bottom w:val="nil"/>
              <w:right w:val="nil"/>
            </w:tcBorders>
            <w:hideMark/>
          </w:tcPr>
          <w:p w14:paraId="183F138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DD7F88" w14:textId="77777777" w:rsidR="002E0941" w:rsidRDefault="002E0941">
            <w:pPr>
              <w:rPr>
                <w:rFonts w:ascii="Calibri" w:hAnsi="Calibri" w:cs="Calibri"/>
                <w:sz w:val="22"/>
                <w:szCs w:val="22"/>
              </w:rPr>
            </w:pPr>
            <w:r>
              <w:rPr>
                <w:rFonts w:ascii="Calibri" w:hAnsi="Calibri" w:cs="Calibri"/>
                <w:sz w:val="22"/>
                <w:szCs w:val="22"/>
              </w:rPr>
              <w:t xml:space="preserve">- Perceelnummer </w:t>
            </w:r>
          </w:p>
        </w:tc>
        <w:tc>
          <w:tcPr>
            <w:tcW w:w="2500" w:type="pct"/>
            <w:tcBorders>
              <w:top w:val="nil"/>
              <w:left w:val="nil"/>
              <w:bottom w:val="nil"/>
              <w:right w:val="nil"/>
            </w:tcBorders>
            <w:hideMark/>
          </w:tcPr>
          <w:p w14:paraId="3A725B8C" w14:textId="77777777" w:rsidR="002E0941" w:rsidRDefault="002E0941">
            <w:pPr>
              <w:rPr>
                <w:rFonts w:ascii="Calibri" w:hAnsi="Calibri" w:cs="Calibri"/>
                <w:sz w:val="22"/>
                <w:szCs w:val="22"/>
              </w:rPr>
            </w:pPr>
            <w:r>
              <w:rPr>
                <w:rFonts w:ascii="Calibri" w:hAnsi="Calibri" w:cs="Calibri"/>
                <w:sz w:val="22"/>
                <w:szCs w:val="22"/>
              </w:rPr>
              <w:t xml:space="preserve">Het perceelnummer dat een geheel perceel of een complex uniek identificeert binnen de sectie. </w:t>
            </w:r>
          </w:p>
        </w:tc>
        <w:tc>
          <w:tcPr>
            <w:tcW w:w="500" w:type="pct"/>
            <w:tcBorders>
              <w:top w:val="nil"/>
              <w:left w:val="nil"/>
              <w:bottom w:val="nil"/>
              <w:right w:val="nil"/>
            </w:tcBorders>
            <w:hideMark/>
          </w:tcPr>
          <w:p w14:paraId="502EED37"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334F2B4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E98D7B1" w14:textId="77777777" w:rsidTr="002E0941">
        <w:trPr>
          <w:tblCellSpacing w:w="15" w:type="dxa"/>
        </w:trPr>
        <w:tc>
          <w:tcPr>
            <w:tcW w:w="250" w:type="pct"/>
            <w:tcBorders>
              <w:top w:val="nil"/>
              <w:left w:val="nil"/>
              <w:bottom w:val="nil"/>
              <w:right w:val="nil"/>
            </w:tcBorders>
            <w:hideMark/>
          </w:tcPr>
          <w:p w14:paraId="3C604FD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E410C5" w14:textId="77777777" w:rsidR="002E0941" w:rsidRDefault="002E0941">
            <w:pPr>
              <w:rPr>
                <w:rFonts w:ascii="Calibri" w:hAnsi="Calibri" w:cs="Calibri"/>
                <w:sz w:val="22"/>
                <w:szCs w:val="22"/>
              </w:rPr>
            </w:pPr>
            <w:r>
              <w:rPr>
                <w:rFonts w:ascii="Calibri" w:hAnsi="Calibri" w:cs="Calibri"/>
                <w:sz w:val="22"/>
                <w:szCs w:val="22"/>
              </w:rPr>
              <w:t xml:space="preserve">- Appartementsindex </w:t>
            </w:r>
          </w:p>
        </w:tc>
        <w:tc>
          <w:tcPr>
            <w:tcW w:w="2500" w:type="pct"/>
            <w:tcBorders>
              <w:top w:val="nil"/>
              <w:left w:val="nil"/>
              <w:bottom w:val="nil"/>
              <w:right w:val="nil"/>
            </w:tcBorders>
            <w:hideMark/>
          </w:tcPr>
          <w:p w14:paraId="296446B6" w14:textId="77777777" w:rsidR="002E0941" w:rsidRDefault="002E0941">
            <w:pPr>
              <w:rPr>
                <w:rFonts w:ascii="Calibri" w:hAnsi="Calibri" w:cs="Calibri"/>
                <w:sz w:val="22"/>
                <w:szCs w:val="22"/>
              </w:rPr>
            </w:pPr>
            <w:r>
              <w:rPr>
                <w:rFonts w:ascii="Calibri" w:hAnsi="Calibri" w:cs="Calibri"/>
                <w:sz w:val="22"/>
                <w:szCs w:val="22"/>
              </w:rPr>
              <w:t xml:space="preserve">Nummer dat het kadastraal object uniek identificeert als een appartementsrecht binnen het complex. </w:t>
            </w:r>
          </w:p>
        </w:tc>
        <w:tc>
          <w:tcPr>
            <w:tcW w:w="500" w:type="pct"/>
            <w:tcBorders>
              <w:top w:val="nil"/>
              <w:left w:val="nil"/>
              <w:bottom w:val="nil"/>
              <w:right w:val="nil"/>
            </w:tcBorders>
            <w:hideMark/>
          </w:tcPr>
          <w:p w14:paraId="06F9723D" w14:textId="77777777" w:rsidR="002E0941" w:rsidRDefault="002E0941">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2AA03187" w14:textId="77777777" w:rsidR="002E0941" w:rsidRDefault="002E0941">
            <w:pPr>
              <w:rPr>
                <w:rFonts w:ascii="Calibri" w:hAnsi="Calibri" w:cs="Calibri"/>
                <w:sz w:val="22"/>
                <w:szCs w:val="22"/>
              </w:rPr>
            </w:pPr>
            <w:r>
              <w:rPr>
                <w:rFonts w:ascii="Calibri" w:hAnsi="Calibri" w:cs="Calibri"/>
                <w:sz w:val="22"/>
                <w:szCs w:val="22"/>
              </w:rPr>
              <w:t>1</w:t>
            </w:r>
          </w:p>
        </w:tc>
      </w:tr>
    </w:tbl>
    <w:p w14:paraId="28977E5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45D9971" w14:textId="77777777" w:rsidTr="002E0941">
        <w:trPr>
          <w:tblCellSpacing w:w="15" w:type="dxa"/>
        </w:trPr>
        <w:tc>
          <w:tcPr>
            <w:tcW w:w="1500" w:type="pct"/>
            <w:tcBorders>
              <w:top w:val="nil"/>
              <w:left w:val="nil"/>
              <w:bottom w:val="nil"/>
              <w:right w:val="nil"/>
            </w:tcBorders>
            <w:hideMark/>
          </w:tcPr>
          <w:p w14:paraId="56D78030"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5D43C0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CDB9568" w14:textId="77777777" w:rsidTr="002E0941">
        <w:trPr>
          <w:tblCellSpacing w:w="15" w:type="dxa"/>
        </w:trPr>
        <w:tc>
          <w:tcPr>
            <w:tcW w:w="250" w:type="pct"/>
            <w:tcBorders>
              <w:top w:val="nil"/>
              <w:left w:val="nil"/>
              <w:bottom w:val="nil"/>
              <w:right w:val="nil"/>
            </w:tcBorders>
            <w:hideMark/>
          </w:tcPr>
          <w:p w14:paraId="2A0F7FF5"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ACA250" w14:textId="77777777" w:rsidR="002E0941" w:rsidRDefault="002E0941">
            <w:pPr>
              <w:rPr>
                <w:rFonts w:ascii="Calibri" w:hAnsi="Calibri" w:cs="Calibri"/>
                <w:sz w:val="22"/>
                <w:szCs w:val="22"/>
              </w:rPr>
            </w:pPr>
            <w:r>
              <w:rPr>
                <w:rFonts w:ascii="Calibri" w:hAnsi="Calibri" w:cs="Calibri"/>
                <w:sz w:val="22"/>
                <w:szCs w:val="22"/>
              </w:rPr>
              <w:t xml:space="preserve">Een aandeel in een recht op een gebouw en daarmee onlosmakelijk verbonden het uitsluitend gebruiksrecht van een bepaald privé-gedeelte in dat gebouw. Dat kan ook een garage of een parkeerplaats zijn. De privé-gedeelten zijn dus niet altijd woongedeelten. Een splitsing in appartementsrechten komt tot stand door inschrijving van een notariële akte van splitsing bij het kadaster. Elke splitsing in appartementsrechten kent een Vereniging van Eigenaren (VVE). Een splitsing in appartementsrechten kan worden gewijzigd. Ook kan binnen een bestaande splitsing een appartementsrecht worden ondergesplitst, d.w.z. een splitsing binnen een splitsing. Tenslotte kan een splitsing in appartementsrechten weer worden opgeheven. Voor al de genoemde rechtshandelingen is een notariële akte nodig die in de Openbare Registers moet worden ingeschreven. Zie voor de wettelijke regeling van appartementsrechten Boek 5 Burgerlijk Wetboek. </w:t>
            </w:r>
          </w:p>
        </w:tc>
      </w:tr>
    </w:tbl>
    <w:p w14:paraId="5EFF6F0D" w14:textId="77777777" w:rsidR="002E0941" w:rsidRDefault="002E0941" w:rsidP="0055546E">
      <w:pPr>
        <w:pStyle w:val="Kop3"/>
        <w:rPr>
          <w:rFonts w:ascii="Calibri" w:hAnsi="Calibri" w:cs="Calibri"/>
        </w:rPr>
      </w:pPr>
      <w:bookmarkStart w:id="66" w:name="global_class_Model_BEGROEIDTERREINDEEL"/>
      <w:bookmarkEnd w:id="66"/>
      <w:r>
        <w:rPr>
          <w:rFonts w:ascii="Calibri" w:hAnsi="Calibri" w:cs="Calibri"/>
        </w:rPr>
        <w:t>Objecttype 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BA7EBDE" w14:textId="77777777" w:rsidTr="002E0941">
        <w:trPr>
          <w:tblCellSpacing w:w="15" w:type="dxa"/>
        </w:trPr>
        <w:tc>
          <w:tcPr>
            <w:tcW w:w="1500" w:type="pct"/>
            <w:tcBorders>
              <w:top w:val="nil"/>
              <w:left w:val="nil"/>
              <w:bottom w:val="nil"/>
              <w:right w:val="nil"/>
            </w:tcBorders>
            <w:hideMark/>
          </w:tcPr>
          <w:p w14:paraId="08542F60"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0AA2DB3" w14:textId="77777777" w:rsidR="002E0941" w:rsidRDefault="002E0941">
            <w:pPr>
              <w:rPr>
                <w:rFonts w:ascii="Calibri" w:hAnsi="Calibri" w:cs="Calibri"/>
                <w:sz w:val="22"/>
                <w:szCs w:val="22"/>
              </w:rPr>
            </w:pPr>
            <w:r>
              <w:rPr>
                <w:rFonts w:ascii="Calibri" w:hAnsi="Calibri" w:cs="Calibri"/>
                <w:sz w:val="22"/>
                <w:szCs w:val="22"/>
              </w:rPr>
              <w:t>BEGROEID TERREINDEEL</w:t>
            </w:r>
          </w:p>
        </w:tc>
      </w:tr>
      <w:tr w:rsidR="002E0941" w14:paraId="0A941294" w14:textId="77777777" w:rsidTr="002E0941">
        <w:trPr>
          <w:tblCellSpacing w:w="15" w:type="dxa"/>
        </w:trPr>
        <w:tc>
          <w:tcPr>
            <w:tcW w:w="1500" w:type="pct"/>
            <w:tcBorders>
              <w:top w:val="nil"/>
              <w:left w:val="nil"/>
              <w:bottom w:val="nil"/>
              <w:right w:val="nil"/>
            </w:tcBorders>
            <w:hideMark/>
          </w:tcPr>
          <w:p w14:paraId="34107433"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646861E"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117BEF39" w14:textId="77777777" w:rsidTr="002E0941">
        <w:trPr>
          <w:tblCellSpacing w:w="15" w:type="dxa"/>
        </w:trPr>
        <w:tc>
          <w:tcPr>
            <w:tcW w:w="1500" w:type="pct"/>
            <w:tcBorders>
              <w:top w:val="nil"/>
              <w:left w:val="nil"/>
              <w:bottom w:val="nil"/>
              <w:right w:val="nil"/>
            </w:tcBorders>
            <w:hideMark/>
          </w:tcPr>
          <w:p w14:paraId="6D997DF9"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4829ADD" w14:textId="77777777" w:rsidR="002E0941" w:rsidRDefault="002E0941">
            <w:pPr>
              <w:rPr>
                <w:rFonts w:ascii="Calibri" w:hAnsi="Calibri" w:cs="Calibri"/>
                <w:sz w:val="22"/>
                <w:szCs w:val="22"/>
              </w:rPr>
            </w:pPr>
            <w:r>
              <w:rPr>
                <w:rFonts w:ascii="Calibri" w:hAnsi="Calibri" w:cs="Calibri"/>
                <w:sz w:val="22"/>
                <w:szCs w:val="22"/>
              </w:rPr>
              <w:t xml:space="preserve">Kleinste functioneel onafhankelijk stukje van een terrein dat er binnen het objecttype Terrein van NEN 3610 wordt onderscheiden, met aaneengesloten homogene vegetatie. </w:t>
            </w:r>
          </w:p>
        </w:tc>
      </w:tr>
      <w:tr w:rsidR="002E0941" w14:paraId="55271C03" w14:textId="77777777" w:rsidTr="002E0941">
        <w:trPr>
          <w:tblCellSpacing w:w="15" w:type="dxa"/>
        </w:trPr>
        <w:tc>
          <w:tcPr>
            <w:tcW w:w="1500" w:type="pct"/>
            <w:tcBorders>
              <w:top w:val="nil"/>
              <w:left w:val="nil"/>
              <w:bottom w:val="nil"/>
              <w:right w:val="nil"/>
            </w:tcBorders>
            <w:hideMark/>
          </w:tcPr>
          <w:p w14:paraId="5A951680"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8D2091"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6349EFDF" w14:textId="77777777" w:rsidTr="002E0941">
        <w:trPr>
          <w:tblCellSpacing w:w="15" w:type="dxa"/>
        </w:trPr>
        <w:tc>
          <w:tcPr>
            <w:tcW w:w="1500" w:type="pct"/>
            <w:tcBorders>
              <w:top w:val="nil"/>
              <w:left w:val="nil"/>
              <w:bottom w:val="nil"/>
              <w:right w:val="nil"/>
            </w:tcBorders>
            <w:hideMark/>
          </w:tcPr>
          <w:p w14:paraId="586A87EA"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ECFA45"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1864F6A2" w14:textId="77777777" w:rsidTr="002E0941">
        <w:trPr>
          <w:tblCellSpacing w:w="15" w:type="dxa"/>
        </w:trPr>
        <w:tc>
          <w:tcPr>
            <w:tcW w:w="1500" w:type="pct"/>
            <w:tcBorders>
              <w:top w:val="nil"/>
              <w:left w:val="nil"/>
              <w:bottom w:val="nil"/>
              <w:right w:val="nil"/>
            </w:tcBorders>
            <w:hideMark/>
          </w:tcPr>
          <w:p w14:paraId="268430CE"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8510CCD" w14:textId="77777777" w:rsidR="002E0941" w:rsidRDefault="002E0941">
            <w:pPr>
              <w:rPr>
                <w:rFonts w:ascii="Calibri" w:hAnsi="Calibri" w:cs="Calibri"/>
                <w:sz w:val="22"/>
                <w:szCs w:val="22"/>
              </w:rPr>
            </w:pPr>
          </w:p>
        </w:tc>
      </w:tr>
      <w:tr w:rsidR="002E0941" w14:paraId="445B29AB" w14:textId="77777777" w:rsidTr="002E0941">
        <w:trPr>
          <w:tblCellSpacing w:w="15" w:type="dxa"/>
        </w:trPr>
        <w:tc>
          <w:tcPr>
            <w:tcW w:w="1500" w:type="pct"/>
            <w:tcBorders>
              <w:top w:val="nil"/>
              <w:left w:val="nil"/>
              <w:bottom w:val="nil"/>
              <w:right w:val="nil"/>
            </w:tcBorders>
            <w:hideMark/>
          </w:tcPr>
          <w:p w14:paraId="74565660"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F3CA38D" w14:textId="77777777" w:rsidR="002E0941" w:rsidRDefault="002E0941">
            <w:pPr>
              <w:rPr>
                <w:rFonts w:ascii="Calibri" w:hAnsi="Calibri" w:cs="Calibri"/>
                <w:sz w:val="22"/>
                <w:szCs w:val="22"/>
              </w:rPr>
            </w:pPr>
            <w:r>
              <w:rPr>
                <w:rFonts w:ascii="Calibri" w:hAnsi="Calibri" w:cs="Calibri"/>
                <w:sz w:val="22"/>
                <w:szCs w:val="22"/>
              </w:rPr>
              <w:t xml:space="preserve">Begroeid terreindeel objecten met status plan en een einddatum maken geen deel uit van de verzameling begroeide terreindelen. Zie verder BGT en IMGeo </w:t>
            </w:r>
          </w:p>
        </w:tc>
      </w:tr>
      <w:tr w:rsidR="002E0941" w14:paraId="7CDE9F46" w14:textId="77777777" w:rsidTr="002E0941">
        <w:trPr>
          <w:tblCellSpacing w:w="15" w:type="dxa"/>
        </w:trPr>
        <w:tc>
          <w:tcPr>
            <w:tcW w:w="1500" w:type="pct"/>
            <w:tcBorders>
              <w:top w:val="nil"/>
              <w:left w:val="nil"/>
              <w:bottom w:val="nil"/>
              <w:right w:val="nil"/>
            </w:tcBorders>
            <w:hideMark/>
          </w:tcPr>
          <w:p w14:paraId="785A6FF7"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08657AF" w14:textId="77777777" w:rsidR="002E0941" w:rsidRDefault="002E0941">
            <w:pPr>
              <w:rPr>
                <w:rFonts w:ascii="Calibri" w:hAnsi="Calibri" w:cs="Calibri"/>
                <w:sz w:val="22"/>
                <w:szCs w:val="22"/>
              </w:rPr>
            </w:pPr>
          </w:p>
        </w:tc>
      </w:tr>
      <w:tr w:rsidR="002E0941" w14:paraId="5DF02AB6" w14:textId="77777777" w:rsidTr="002E0941">
        <w:trPr>
          <w:tblCellSpacing w:w="15" w:type="dxa"/>
        </w:trPr>
        <w:tc>
          <w:tcPr>
            <w:tcW w:w="1500" w:type="pct"/>
            <w:tcBorders>
              <w:top w:val="nil"/>
              <w:left w:val="nil"/>
              <w:bottom w:val="nil"/>
              <w:right w:val="nil"/>
            </w:tcBorders>
            <w:hideMark/>
          </w:tcPr>
          <w:p w14:paraId="0391444F"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6F6322F" w14:textId="77777777" w:rsidR="002E0941" w:rsidRDefault="002E0941">
            <w:pPr>
              <w:rPr>
                <w:rFonts w:ascii="Calibri" w:hAnsi="Calibri" w:cs="Calibri"/>
                <w:sz w:val="22"/>
                <w:szCs w:val="22"/>
              </w:rPr>
            </w:pPr>
            <w:r>
              <w:rPr>
                <w:rFonts w:ascii="Calibri" w:hAnsi="Calibri" w:cs="Calibri"/>
                <w:sz w:val="22"/>
                <w:szCs w:val="22"/>
              </w:rPr>
              <w:t>Nee</w:t>
            </w:r>
          </w:p>
        </w:tc>
      </w:tr>
    </w:tbl>
    <w:p w14:paraId="61A368D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E87652E" w14:textId="77777777" w:rsidTr="002E0941">
        <w:trPr>
          <w:tblCellSpacing w:w="15" w:type="dxa"/>
        </w:trPr>
        <w:tc>
          <w:tcPr>
            <w:tcW w:w="1500" w:type="pct"/>
            <w:tcBorders>
              <w:top w:val="nil"/>
              <w:left w:val="nil"/>
              <w:bottom w:val="nil"/>
              <w:right w:val="nil"/>
            </w:tcBorders>
            <w:hideMark/>
          </w:tcPr>
          <w:p w14:paraId="54FA39C7"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B41600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387"/>
        <w:gridCol w:w="3714"/>
        <w:gridCol w:w="3436"/>
        <w:gridCol w:w="492"/>
      </w:tblGrid>
      <w:tr w:rsidR="002E0941" w14:paraId="7A531D1D" w14:textId="77777777" w:rsidTr="002E0941">
        <w:trPr>
          <w:tblCellSpacing w:w="15" w:type="dxa"/>
        </w:trPr>
        <w:tc>
          <w:tcPr>
            <w:tcW w:w="0" w:type="auto"/>
            <w:tcBorders>
              <w:top w:val="nil"/>
              <w:left w:val="nil"/>
              <w:bottom w:val="nil"/>
              <w:right w:val="nil"/>
            </w:tcBorders>
            <w:hideMark/>
          </w:tcPr>
          <w:p w14:paraId="260E40AB"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BD39C38"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01CB761"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8B3F66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B01ACE8"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1C47A31" w14:textId="77777777" w:rsidTr="002E0941">
        <w:trPr>
          <w:tblCellSpacing w:w="15" w:type="dxa"/>
        </w:trPr>
        <w:tc>
          <w:tcPr>
            <w:tcW w:w="250" w:type="pct"/>
            <w:tcBorders>
              <w:top w:val="nil"/>
              <w:left w:val="nil"/>
              <w:bottom w:val="nil"/>
              <w:right w:val="nil"/>
            </w:tcBorders>
            <w:hideMark/>
          </w:tcPr>
          <w:p w14:paraId="6190E3C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E7E7DFE" w14:textId="77777777" w:rsidR="002E0941" w:rsidRDefault="002E0941">
            <w:pPr>
              <w:rPr>
                <w:rFonts w:ascii="Calibri" w:hAnsi="Calibri" w:cs="Calibri"/>
                <w:sz w:val="22"/>
                <w:szCs w:val="22"/>
              </w:rPr>
            </w:pPr>
            <w:r>
              <w:rPr>
                <w:rFonts w:ascii="Calibri" w:hAnsi="Calibri" w:cs="Calibri"/>
                <w:sz w:val="22"/>
                <w:szCs w:val="22"/>
              </w:rPr>
              <w:t xml:space="preserve">Identificatie begroeid terreindeel </w:t>
            </w:r>
          </w:p>
        </w:tc>
        <w:tc>
          <w:tcPr>
            <w:tcW w:w="2500" w:type="pct"/>
            <w:tcBorders>
              <w:top w:val="nil"/>
              <w:left w:val="nil"/>
              <w:bottom w:val="nil"/>
              <w:right w:val="nil"/>
            </w:tcBorders>
            <w:hideMark/>
          </w:tcPr>
          <w:p w14:paraId="25B43E0F" w14:textId="77777777" w:rsidR="002E0941" w:rsidRDefault="002E0941">
            <w:pPr>
              <w:rPr>
                <w:rFonts w:ascii="Calibri" w:hAnsi="Calibri" w:cs="Calibri"/>
                <w:sz w:val="22"/>
                <w:szCs w:val="22"/>
              </w:rPr>
            </w:pPr>
            <w:r>
              <w:rPr>
                <w:rFonts w:ascii="Calibri" w:hAnsi="Calibri" w:cs="Calibri"/>
                <w:sz w:val="22"/>
                <w:szCs w:val="22"/>
              </w:rPr>
              <w:t>Een unieke identificatie voor een begroeid terreindeel</w:t>
            </w:r>
          </w:p>
        </w:tc>
        <w:tc>
          <w:tcPr>
            <w:tcW w:w="500" w:type="pct"/>
            <w:tcBorders>
              <w:top w:val="nil"/>
              <w:left w:val="nil"/>
              <w:bottom w:val="nil"/>
              <w:right w:val="nil"/>
            </w:tcBorders>
            <w:hideMark/>
          </w:tcPr>
          <w:p w14:paraId="0EBD958D"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1A1EFC5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93FB03F" w14:textId="77777777" w:rsidTr="002E0941">
        <w:trPr>
          <w:tblCellSpacing w:w="15" w:type="dxa"/>
        </w:trPr>
        <w:tc>
          <w:tcPr>
            <w:tcW w:w="250" w:type="pct"/>
            <w:tcBorders>
              <w:top w:val="nil"/>
              <w:left w:val="nil"/>
              <w:bottom w:val="nil"/>
              <w:right w:val="nil"/>
            </w:tcBorders>
            <w:hideMark/>
          </w:tcPr>
          <w:p w14:paraId="59906DA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CCC225" w14:textId="77777777" w:rsidR="002E0941" w:rsidRDefault="002E0941">
            <w:pPr>
              <w:rPr>
                <w:rFonts w:ascii="Calibri" w:hAnsi="Calibri" w:cs="Calibri"/>
                <w:sz w:val="22"/>
                <w:szCs w:val="22"/>
              </w:rPr>
            </w:pPr>
            <w:r>
              <w:rPr>
                <w:rFonts w:ascii="Calibri" w:hAnsi="Calibri" w:cs="Calibri"/>
                <w:sz w:val="22"/>
                <w:szCs w:val="22"/>
              </w:rPr>
              <w:t xml:space="preserve">Geometrie begroeid terreindeel </w:t>
            </w:r>
          </w:p>
        </w:tc>
        <w:tc>
          <w:tcPr>
            <w:tcW w:w="2500" w:type="pct"/>
            <w:tcBorders>
              <w:top w:val="nil"/>
              <w:left w:val="nil"/>
              <w:bottom w:val="nil"/>
              <w:right w:val="nil"/>
            </w:tcBorders>
            <w:hideMark/>
          </w:tcPr>
          <w:p w14:paraId="0E40CAAE"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omtrekken van een begroeid terreindeel. </w:t>
            </w:r>
          </w:p>
        </w:tc>
        <w:tc>
          <w:tcPr>
            <w:tcW w:w="500" w:type="pct"/>
            <w:tcBorders>
              <w:top w:val="nil"/>
              <w:left w:val="nil"/>
              <w:bottom w:val="nil"/>
              <w:right w:val="nil"/>
            </w:tcBorders>
            <w:hideMark/>
          </w:tcPr>
          <w:p w14:paraId="66AC2264"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74B0447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00620E4" w14:textId="77777777" w:rsidTr="002E0941">
        <w:trPr>
          <w:tblCellSpacing w:w="15" w:type="dxa"/>
        </w:trPr>
        <w:tc>
          <w:tcPr>
            <w:tcW w:w="250" w:type="pct"/>
            <w:tcBorders>
              <w:top w:val="nil"/>
              <w:left w:val="nil"/>
              <w:bottom w:val="nil"/>
              <w:right w:val="nil"/>
            </w:tcBorders>
            <w:hideMark/>
          </w:tcPr>
          <w:p w14:paraId="0B59361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7C8B42" w14:textId="77777777" w:rsidR="002E0941" w:rsidRDefault="002E0941">
            <w:pPr>
              <w:rPr>
                <w:rFonts w:ascii="Calibri" w:hAnsi="Calibri" w:cs="Calibri"/>
                <w:sz w:val="22"/>
                <w:szCs w:val="22"/>
              </w:rPr>
            </w:pPr>
            <w:r>
              <w:rPr>
                <w:rFonts w:ascii="Calibri" w:hAnsi="Calibri" w:cs="Calibri"/>
                <w:sz w:val="22"/>
                <w:szCs w:val="22"/>
              </w:rPr>
              <w:t xml:space="preserve">Fysiek voorkomen begroeid terreindeel </w:t>
            </w:r>
          </w:p>
        </w:tc>
        <w:tc>
          <w:tcPr>
            <w:tcW w:w="2500" w:type="pct"/>
            <w:tcBorders>
              <w:top w:val="nil"/>
              <w:left w:val="nil"/>
              <w:bottom w:val="nil"/>
              <w:right w:val="nil"/>
            </w:tcBorders>
            <w:hideMark/>
          </w:tcPr>
          <w:p w14:paraId="5CF755B1" w14:textId="77777777" w:rsidR="002E0941" w:rsidRDefault="002E0941">
            <w:pPr>
              <w:rPr>
                <w:rFonts w:ascii="Calibri" w:hAnsi="Calibri" w:cs="Calibri"/>
                <w:sz w:val="22"/>
                <w:szCs w:val="22"/>
              </w:rPr>
            </w:pPr>
            <w:r>
              <w:rPr>
                <w:rFonts w:ascii="Calibri" w:hAnsi="Calibri" w:cs="Calibri"/>
                <w:sz w:val="22"/>
                <w:szCs w:val="22"/>
              </w:rPr>
              <w:t>Classificatie van het vegetatiedek, ingedeeld naar soort vegetatie.</w:t>
            </w:r>
          </w:p>
        </w:tc>
        <w:tc>
          <w:tcPr>
            <w:tcW w:w="500" w:type="pct"/>
            <w:tcBorders>
              <w:top w:val="nil"/>
              <w:left w:val="nil"/>
              <w:bottom w:val="nil"/>
              <w:right w:val="nil"/>
            </w:tcBorders>
            <w:hideMark/>
          </w:tcPr>
          <w:p w14:paraId="179F44BD" w14:textId="77777777" w:rsidR="002E0941" w:rsidRDefault="002E0941">
            <w:pPr>
              <w:rPr>
                <w:rFonts w:ascii="Calibri" w:hAnsi="Calibri" w:cs="Calibri"/>
                <w:sz w:val="22"/>
                <w:szCs w:val="22"/>
              </w:rPr>
            </w:pPr>
            <w:r>
              <w:rPr>
                <w:rFonts w:ascii="Calibri" w:hAnsi="Calibri" w:cs="Calibri"/>
                <w:sz w:val="22"/>
                <w:szCs w:val="22"/>
              </w:rPr>
              <w:t xml:space="preserve">fysiekVoorkomenBegroeidTerrein </w:t>
            </w:r>
          </w:p>
        </w:tc>
        <w:tc>
          <w:tcPr>
            <w:tcW w:w="500" w:type="pct"/>
            <w:tcBorders>
              <w:top w:val="nil"/>
              <w:left w:val="nil"/>
              <w:bottom w:val="nil"/>
              <w:right w:val="nil"/>
            </w:tcBorders>
            <w:hideMark/>
          </w:tcPr>
          <w:p w14:paraId="541CCD8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B18325C" w14:textId="77777777" w:rsidTr="002E0941">
        <w:trPr>
          <w:tblCellSpacing w:w="15" w:type="dxa"/>
        </w:trPr>
        <w:tc>
          <w:tcPr>
            <w:tcW w:w="250" w:type="pct"/>
            <w:tcBorders>
              <w:top w:val="nil"/>
              <w:left w:val="nil"/>
              <w:bottom w:val="nil"/>
              <w:right w:val="nil"/>
            </w:tcBorders>
            <w:hideMark/>
          </w:tcPr>
          <w:p w14:paraId="3628AB0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365ACD" w14:textId="77777777" w:rsidR="002E0941" w:rsidRDefault="002E0941">
            <w:pPr>
              <w:rPr>
                <w:rFonts w:ascii="Calibri" w:hAnsi="Calibri" w:cs="Calibri"/>
                <w:sz w:val="22"/>
                <w:szCs w:val="22"/>
              </w:rPr>
            </w:pPr>
            <w:r>
              <w:rPr>
                <w:rFonts w:ascii="Calibri" w:hAnsi="Calibri" w:cs="Calibri"/>
                <w:sz w:val="22"/>
                <w:szCs w:val="22"/>
              </w:rPr>
              <w:t xml:space="preserve">Plus fysiek voorkomen begroeid terreindeel </w:t>
            </w:r>
          </w:p>
        </w:tc>
        <w:tc>
          <w:tcPr>
            <w:tcW w:w="2500" w:type="pct"/>
            <w:tcBorders>
              <w:top w:val="nil"/>
              <w:left w:val="nil"/>
              <w:bottom w:val="nil"/>
              <w:right w:val="nil"/>
            </w:tcBorders>
            <w:hideMark/>
          </w:tcPr>
          <w:p w14:paraId="2D463ED8" w14:textId="77777777" w:rsidR="002E0941" w:rsidRDefault="002E0941">
            <w:pPr>
              <w:rPr>
                <w:rFonts w:ascii="Calibri" w:hAnsi="Calibri" w:cs="Calibri"/>
                <w:sz w:val="22"/>
                <w:szCs w:val="22"/>
              </w:rPr>
            </w:pPr>
            <w:r>
              <w:rPr>
                <w:rFonts w:ascii="Calibri" w:hAnsi="Calibri" w:cs="Calibri"/>
                <w:sz w:val="22"/>
                <w:szCs w:val="22"/>
              </w:rPr>
              <w:t>Nadere classificatie van het vegetatiedek, ingedeeld naar soort vegetatie.</w:t>
            </w:r>
          </w:p>
        </w:tc>
        <w:tc>
          <w:tcPr>
            <w:tcW w:w="500" w:type="pct"/>
            <w:tcBorders>
              <w:top w:val="nil"/>
              <w:left w:val="nil"/>
              <w:bottom w:val="nil"/>
              <w:right w:val="nil"/>
            </w:tcBorders>
            <w:hideMark/>
          </w:tcPr>
          <w:p w14:paraId="7AE5AC2C" w14:textId="77777777" w:rsidR="002E0941" w:rsidRDefault="002E0941">
            <w:pPr>
              <w:rPr>
                <w:rFonts w:ascii="Calibri" w:hAnsi="Calibri" w:cs="Calibri"/>
                <w:sz w:val="22"/>
                <w:szCs w:val="22"/>
              </w:rPr>
            </w:pPr>
            <w:r>
              <w:rPr>
                <w:rFonts w:ascii="Calibri" w:hAnsi="Calibri" w:cs="Calibri"/>
                <w:sz w:val="22"/>
                <w:szCs w:val="22"/>
              </w:rPr>
              <w:t xml:space="preserve">fysiekVoorkomenBegroeidTerreinPlus </w:t>
            </w:r>
          </w:p>
        </w:tc>
        <w:tc>
          <w:tcPr>
            <w:tcW w:w="500" w:type="pct"/>
            <w:tcBorders>
              <w:top w:val="nil"/>
              <w:left w:val="nil"/>
              <w:bottom w:val="nil"/>
              <w:right w:val="nil"/>
            </w:tcBorders>
            <w:hideMark/>
          </w:tcPr>
          <w:p w14:paraId="580B0DA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3BFE109" w14:textId="77777777" w:rsidTr="002E0941">
        <w:trPr>
          <w:tblCellSpacing w:w="15" w:type="dxa"/>
        </w:trPr>
        <w:tc>
          <w:tcPr>
            <w:tcW w:w="250" w:type="pct"/>
            <w:tcBorders>
              <w:top w:val="nil"/>
              <w:left w:val="nil"/>
              <w:bottom w:val="nil"/>
              <w:right w:val="nil"/>
            </w:tcBorders>
            <w:hideMark/>
          </w:tcPr>
          <w:p w14:paraId="2A50DA1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CADEE5" w14:textId="77777777" w:rsidR="002E0941" w:rsidRDefault="002E0941">
            <w:pPr>
              <w:rPr>
                <w:rFonts w:ascii="Calibri" w:hAnsi="Calibri" w:cs="Calibri"/>
                <w:sz w:val="22"/>
                <w:szCs w:val="22"/>
              </w:rPr>
            </w:pPr>
            <w:r>
              <w:rPr>
                <w:rFonts w:ascii="Calibri" w:hAnsi="Calibri" w:cs="Calibri"/>
                <w:sz w:val="22"/>
                <w:szCs w:val="22"/>
              </w:rPr>
              <w:t xml:space="preserve">Datum begin geldigheid begroeid terreindeel </w:t>
            </w:r>
          </w:p>
        </w:tc>
        <w:tc>
          <w:tcPr>
            <w:tcW w:w="2500" w:type="pct"/>
            <w:tcBorders>
              <w:top w:val="nil"/>
              <w:left w:val="nil"/>
              <w:bottom w:val="nil"/>
              <w:right w:val="nil"/>
            </w:tcBorders>
            <w:hideMark/>
          </w:tcPr>
          <w:p w14:paraId="53D5E8C8" w14:textId="77777777" w:rsidR="002E0941" w:rsidRDefault="002E0941">
            <w:pPr>
              <w:rPr>
                <w:rFonts w:ascii="Calibri" w:hAnsi="Calibri" w:cs="Calibri"/>
                <w:sz w:val="22"/>
                <w:szCs w:val="22"/>
              </w:rPr>
            </w:pPr>
            <w:r>
              <w:rPr>
                <w:rFonts w:ascii="Calibri" w:hAnsi="Calibri" w:cs="Calibri"/>
                <w:sz w:val="22"/>
                <w:szCs w:val="22"/>
              </w:rPr>
              <w:t>De datum waarop het begroeid terreindeel is ontstaan.</w:t>
            </w:r>
          </w:p>
        </w:tc>
        <w:tc>
          <w:tcPr>
            <w:tcW w:w="500" w:type="pct"/>
            <w:tcBorders>
              <w:top w:val="nil"/>
              <w:left w:val="nil"/>
              <w:bottom w:val="nil"/>
              <w:right w:val="nil"/>
            </w:tcBorders>
            <w:hideMark/>
          </w:tcPr>
          <w:p w14:paraId="5050289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E31B37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229383D" w14:textId="77777777" w:rsidTr="002E0941">
        <w:trPr>
          <w:tblCellSpacing w:w="15" w:type="dxa"/>
        </w:trPr>
        <w:tc>
          <w:tcPr>
            <w:tcW w:w="250" w:type="pct"/>
            <w:tcBorders>
              <w:top w:val="nil"/>
              <w:left w:val="nil"/>
              <w:bottom w:val="nil"/>
              <w:right w:val="nil"/>
            </w:tcBorders>
            <w:hideMark/>
          </w:tcPr>
          <w:p w14:paraId="3328DE3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1E132C1" w14:textId="77777777" w:rsidR="002E0941" w:rsidRDefault="002E0941">
            <w:pPr>
              <w:rPr>
                <w:rFonts w:ascii="Calibri" w:hAnsi="Calibri" w:cs="Calibri"/>
                <w:sz w:val="22"/>
                <w:szCs w:val="22"/>
              </w:rPr>
            </w:pPr>
            <w:r>
              <w:rPr>
                <w:rFonts w:ascii="Calibri" w:hAnsi="Calibri" w:cs="Calibri"/>
                <w:sz w:val="22"/>
                <w:szCs w:val="22"/>
              </w:rPr>
              <w:t xml:space="preserve">Datum einde geldigheid begroeid terreindeel </w:t>
            </w:r>
          </w:p>
        </w:tc>
        <w:tc>
          <w:tcPr>
            <w:tcW w:w="2500" w:type="pct"/>
            <w:tcBorders>
              <w:top w:val="nil"/>
              <w:left w:val="nil"/>
              <w:bottom w:val="nil"/>
              <w:right w:val="nil"/>
            </w:tcBorders>
            <w:hideMark/>
          </w:tcPr>
          <w:p w14:paraId="7764E2FD" w14:textId="77777777" w:rsidR="002E0941" w:rsidRDefault="002E0941">
            <w:pPr>
              <w:rPr>
                <w:rFonts w:ascii="Calibri" w:hAnsi="Calibri" w:cs="Calibri"/>
                <w:sz w:val="22"/>
                <w:szCs w:val="22"/>
              </w:rPr>
            </w:pPr>
            <w:r>
              <w:rPr>
                <w:rFonts w:ascii="Calibri" w:hAnsi="Calibri" w:cs="Calibri"/>
                <w:sz w:val="22"/>
                <w:szCs w:val="22"/>
              </w:rPr>
              <w:t>De datum waarop het begroeid terreindeel ongeldig is geworden.</w:t>
            </w:r>
          </w:p>
        </w:tc>
        <w:tc>
          <w:tcPr>
            <w:tcW w:w="500" w:type="pct"/>
            <w:tcBorders>
              <w:top w:val="nil"/>
              <w:left w:val="nil"/>
              <w:bottom w:val="nil"/>
              <w:right w:val="nil"/>
            </w:tcBorders>
            <w:hideMark/>
          </w:tcPr>
          <w:p w14:paraId="7464EBAF"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EB28871" w14:textId="77777777" w:rsidR="002E0941" w:rsidRDefault="002E0941">
            <w:pPr>
              <w:rPr>
                <w:rFonts w:ascii="Calibri" w:hAnsi="Calibri" w:cs="Calibri"/>
                <w:sz w:val="22"/>
                <w:szCs w:val="22"/>
              </w:rPr>
            </w:pPr>
            <w:r>
              <w:rPr>
                <w:rFonts w:ascii="Calibri" w:hAnsi="Calibri" w:cs="Calibri"/>
                <w:sz w:val="22"/>
                <w:szCs w:val="22"/>
              </w:rPr>
              <w:t>0 .. 1</w:t>
            </w:r>
          </w:p>
        </w:tc>
      </w:tr>
    </w:tbl>
    <w:p w14:paraId="025F1FD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E501AEC" w14:textId="77777777" w:rsidTr="002E0941">
        <w:trPr>
          <w:tblCellSpacing w:w="15" w:type="dxa"/>
        </w:trPr>
        <w:tc>
          <w:tcPr>
            <w:tcW w:w="1500" w:type="pct"/>
            <w:tcBorders>
              <w:top w:val="nil"/>
              <w:left w:val="nil"/>
              <w:bottom w:val="nil"/>
              <w:right w:val="nil"/>
            </w:tcBorders>
            <w:hideMark/>
          </w:tcPr>
          <w:p w14:paraId="1654CD2E"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225B14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E8321EE" w14:textId="77777777" w:rsidTr="002E0941">
        <w:trPr>
          <w:tblCellSpacing w:w="15" w:type="dxa"/>
        </w:trPr>
        <w:tc>
          <w:tcPr>
            <w:tcW w:w="250" w:type="pct"/>
            <w:tcBorders>
              <w:top w:val="nil"/>
              <w:left w:val="nil"/>
              <w:bottom w:val="nil"/>
              <w:right w:val="nil"/>
            </w:tcBorders>
            <w:hideMark/>
          </w:tcPr>
          <w:p w14:paraId="2B1008B4"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12AB58A"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BEGROEID TERREINDEEL is het equivalent van het city gml objecttype PLANTCOVER. </w:t>
            </w:r>
          </w:p>
        </w:tc>
      </w:tr>
    </w:tbl>
    <w:p w14:paraId="07B9AD83" w14:textId="77777777" w:rsidR="002E0941" w:rsidRDefault="002E0941" w:rsidP="0055546E">
      <w:pPr>
        <w:pStyle w:val="Kop3"/>
        <w:rPr>
          <w:rFonts w:ascii="Calibri" w:hAnsi="Calibri" w:cs="Calibri"/>
        </w:rPr>
      </w:pPr>
      <w:bookmarkStart w:id="67" w:name="global_class_Model_BUURT"/>
      <w:bookmarkEnd w:id="67"/>
      <w:r>
        <w:rPr>
          <w:rFonts w:ascii="Calibri" w:hAnsi="Calibri" w:cs="Calibri"/>
        </w:rPr>
        <w:t>Objecttype BUURT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6F2BA1" w14:textId="77777777" w:rsidTr="002E0941">
        <w:trPr>
          <w:tblCellSpacing w:w="15" w:type="dxa"/>
        </w:trPr>
        <w:tc>
          <w:tcPr>
            <w:tcW w:w="1500" w:type="pct"/>
            <w:tcBorders>
              <w:top w:val="nil"/>
              <w:left w:val="nil"/>
              <w:bottom w:val="nil"/>
              <w:right w:val="nil"/>
            </w:tcBorders>
            <w:hideMark/>
          </w:tcPr>
          <w:p w14:paraId="79422C6A"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AAED6B1" w14:textId="77777777" w:rsidR="002E0941" w:rsidRDefault="002E0941">
            <w:pPr>
              <w:rPr>
                <w:rFonts w:ascii="Calibri" w:hAnsi="Calibri" w:cs="Calibri"/>
                <w:sz w:val="22"/>
                <w:szCs w:val="22"/>
              </w:rPr>
            </w:pPr>
            <w:r>
              <w:rPr>
                <w:rFonts w:ascii="Calibri" w:hAnsi="Calibri" w:cs="Calibri"/>
                <w:sz w:val="22"/>
                <w:szCs w:val="22"/>
              </w:rPr>
              <w:t>BUURT</w:t>
            </w:r>
          </w:p>
        </w:tc>
      </w:tr>
      <w:tr w:rsidR="002E0941" w14:paraId="0F7FC0B2" w14:textId="77777777" w:rsidTr="002E0941">
        <w:trPr>
          <w:tblCellSpacing w:w="15" w:type="dxa"/>
        </w:trPr>
        <w:tc>
          <w:tcPr>
            <w:tcW w:w="1500" w:type="pct"/>
            <w:tcBorders>
              <w:top w:val="nil"/>
              <w:left w:val="nil"/>
              <w:bottom w:val="nil"/>
              <w:right w:val="nil"/>
            </w:tcBorders>
            <w:hideMark/>
          </w:tcPr>
          <w:p w14:paraId="63E9858B"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0B51F55" w14:textId="77777777" w:rsidR="002E0941" w:rsidRDefault="002E0941">
            <w:pPr>
              <w:rPr>
                <w:rFonts w:ascii="Calibri" w:hAnsi="Calibri" w:cs="Calibri"/>
                <w:sz w:val="22"/>
                <w:szCs w:val="22"/>
              </w:rPr>
            </w:pPr>
            <w:r>
              <w:rPr>
                <w:rFonts w:ascii="Calibri" w:hAnsi="Calibri" w:cs="Calibri"/>
                <w:sz w:val="22"/>
                <w:szCs w:val="22"/>
              </w:rPr>
              <w:t>GFO BG</w:t>
            </w:r>
          </w:p>
        </w:tc>
      </w:tr>
      <w:tr w:rsidR="002E0941" w14:paraId="4ADB9878" w14:textId="77777777" w:rsidTr="002E0941">
        <w:trPr>
          <w:tblCellSpacing w:w="15" w:type="dxa"/>
        </w:trPr>
        <w:tc>
          <w:tcPr>
            <w:tcW w:w="1500" w:type="pct"/>
            <w:tcBorders>
              <w:top w:val="nil"/>
              <w:left w:val="nil"/>
              <w:bottom w:val="nil"/>
              <w:right w:val="nil"/>
            </w:tcBorders>
            <w:hideMark/>
          </w:tcPr>
          <w:p w14:paraId="331024B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D5D2EDD" w14:textId="77777777" w:rsidR="002E0941" w:rsidRDefault="002E0941">
            <w:pPr>
              <w:rPr>
                <w:rFonts w:ascii="Calibri" w:hAnsi="Calibri" w:cs="Calibri"/>
                <w:sz w:val="22"/>
                <w:szCs w:val="22"/>
              </w:rPr>
            </w:pPr>
            <w:r>
              <w:rPr>
                <w:rFonts w:ascii="Calibri" w:hAnsi="Calibri" w:cs="Calibri"/>
                <w:sz w:val="22"/>
                <w:szCs w:val="22"/>
              </w:rPr>
              <w:t xml:space="preserve">Een aaneengesloten gedeelte van een wijk, waarvan de grenzen zo veel mogelijk gebaseerd zijn op topografische elementen. </w:t>
            </w:r>
          </w:p>
        </w:tc>
      </w:tr>
      <w:tr w:rsidR="002E0941" w14:paraId="37BA17A0" w14:textId="77777777" w:rsidTr="002E0941">
        <w:trPr>
          <w:tblCellSpacing w:w="15" w:type="dxa"/>
        </w:trPr>
        <w:tc>
          <w:tcPr>
            <w:tcW w:w="1500" w:type="pct"/>
            <w:tcBorders>
              <w:top w:val="nil"/>
              <w:left w:val="nil"/>
              <w:bottom w:val="nil"/>
              <w:right w:val="nil"/>
            </w:tcBorders>
            <w:hideMark/>
          </w:tcPr>
          <w:p w14:paraId="657518AC"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405999" w14:textId="77777777" w:rsidR="002E0941" w:rsidRDefault="002E0941">
            <w:pPr>
              <w:rPr>
                <w:rFonts w:ascii="Calibri" w:hAnsi="Calibri" w:cs="Calibri"/>
                <w:sz w:val="22"/>
                <w:szCs w:val="22"/>
              </w:rPr>
            </w:pPr>
            <w:r>
              <w:rPr>
                <w:rFonts w:ascii="Calibri" w:hAnsi="Calibri" w:cs="Calibri"/>
                <w:sz w:val="22"/>
                <w:szCs w:val="22"/>
              </w:rPr>
              <w:t>GFO BG</w:t>
            </w:r>
          </w:p>
        </w:tc>
      </w:tr>
      <w:tr w:rsidR="002E0941" w14:paraId="7CF41CCE" w14:textId="77777777" w:rsidTr="002E0941">
        <w:trPr>
          <w:tblCellSpacing w:w="15" w:type="dxa"/>
        </w:trPr>
        <w:tc>
          <w:tcPr>
            <w:tcW w:w="1500" w:type="pct"/>
            <w:tcBorders>
              <w:top w:val="nil"/>
              <w:left w:val="nil"/>
              <w:bottom w:val="nil"/>
              <w:right w:val="nil"/>
            </w:tcBorders>
            <w:hideMark/>
          </w:tcPr>
          <w:p w14:paraId="7929352E"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CEA20AB"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664FD51C" w14:textId="77777777" w:rsidTr="002E0941">
        <w:trPr>
          <w:tblCellSpacing w:w="15" w:type="dxa"/>
        </w:trPr>
        <w:tc>
          <w:tcPr>
            <w:tcW w:w="1500" w:type="pct"/>
            <w:tcBorders>
              <w:top w:val="nil"/>
              <w:left w:val="nil"/>
              <w:bottom w:val="nil"/>
              <w:right w:val="nil"/>
            </w:tcBorders>
            <w:hideMark/>
          </w:tcPr>
          <w:p w14:paraId="3C01FF20"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3A544DE" w14:textId="77777777" w:rsidR="002E0941" w:rsidRDefault="002E0941">
            <w:pPr>
              <w:rPr>
                <w:rFonts w:ascii="Calibri" w:hAnsi="Calibri" w:cs="Calibri"/>
                <w:sz w:val="22"/>
                <w:szCs w:val="22"/>
              </w:rPr>
            </w:pPr>
            <w:r>
              <w:rPr>
                <w:rFonts w:ascii="Calibri" w:hAnsi="Calibri" w:cs="Calibri"/>
                <w:sz w:val="22"/>
                <w:szCs w:val="22"/>
              </w:rPr>
              <w:t>Buurtcode Wijkcode Gemeentecode</w:t>
            </w:r>
          </w:p>
        </w:tc>
      </w:tr>
      <w:tr w:rsidR="002E0941" w14:paraId="7EA3F723" w14:textId="77777777" w:rsidTr="002E0941">
        <w:trPr>
          <w:tblCellSpacing w:w="15" w:type="dxa"/>
        </w:trPr>
        <w:tc>
          <w:tcPr>
            <w:tcW w:w="1500" w:type="pct"/>
            <w:tcBorders>
              <w:top w:val="nil"/>
              <w:left w:val="nil"/>
              <w:bottom w:val="nil"/>
              <w:right w:val="nil"/>
            </w:tcBorders>
            <w:hideMark/>
          </w:tcPr>
          <w:p w14:paraId="1FAF728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8CA9431" w14:textId="77777777" w:rsidR="002E0941" w:rsidRDefault="002E0941">
            <w:pPr>
              <w:rPr>
                <w:rFonts w:ascii="Calibri" w:hAnsi="Calibri" w:cs="Calibri"/>
                <w:sz w:val="22"/>
                <w:szCs w:val="22"/>
              </w:rPr>
            </w:pPr>
            <w:r>
              <w:rPr>
                <w:rFonts w:ascii="Calibri" w:hAnsi="Calibri" w:cs="Calibri"/>
                <w:sz w:val="22"/>
                <w:szCs w:val="22"/>
              </w:rPr>
              <w:t xml:space="preserve">Alleen bestaande buurten maken deel uit van de populatie BUURT. Plantopografie maakt geen onderdeel uit van de populatie. </w:t>
            </w:r>
          </w:p>
        </w:tc>
      </w:tr>
      <w:tr w:rsidR="002E0941" w14:paraId="4F712BAD" w14:textId="77777777" w:rsidTr="002E0941">
        <w:trPr>
          <w:tblCellSpacing w:w="15" w:type="dxa"/>
        </w:trPr>
        <w:tc>
          <w:tcPr>
            <w:tcW w:w="1500" w:type="pct"/>
            <w:tcBorders>
              <w:top w:val="nil"/>
              <w:left w:val="nil"/>
              <w:bottom w:val="nil"/>
              <w:right w:val="nil"/>
            </w:tcBorders>
            <w:hideMark/>
          </w:tcPr>
          <w:p w14:paraId="734CE3A9"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7C6C49A" w14:textId="77777777" w:rsidR="002E0941" w:rsidRDefault="002E0941">
            <w:pPr>
              <w:rPr>
                <w:rFonts w:ascii="Calibri" w:hAnsi="Calibri" w:cs="Calibri"/>
                <w:sz w:val="22"/>
                <w:szCs w:val="22"/>
              </w:rPr>
            </w:pPr>
          </w:p>
        </w:tc>
      </w:tr>
      <w:tr w:rsidR="002E0941" w14:paraId="3DCC474B" w14:textId="77777777" w:rsidTr="002E0941">
        <w:trPr>
          <w:tblCellSpacing w:w="15" w:type="dxa"/>
        </w:trPr>
        <w:tc>
          <w:tcPr>
            <w:tcW w:w="1500" w:type="pct"/>
            <w:tcBorders>
              <w:top w:val="nil"/>
              <w:left w:val="nil"/>
              <w:bottom w:val="nil"/>
              <w:right w:val="nil"/>
            </w:tcBorders>
            <w:hideMark/>
          </w:tcPr>
          <w:p w14:paraId="43A55C9F"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9DF1242" w14:textId="77777777" w:rsidR="002E0941" w:rsidRDefault="002E0941">
            <w:pPr>
              <w:rPr>
                <w:rFonts w:ascii="Calibri" w:hAnsi="Calibri" w:cs="Calibri"/>
                <w:sz w:val="22"/>
                <w:szCs w:val="22"/>
              </w:rPr>
            </w:pPr>
            <w:r>
              <w:rPr>
                <w:rFonts w:ascii="Calibri" w:hAnsi="Calibri" w:cs="Calibri"/>
                <w:sz w:val="22"/>
                <w:szCs w:val="22"/>
              </w:rPr>
              <w:t>Nee</w:t>
            </w:r>
          </w:p>
        </w:tc>
      </w:tr>
    </w:tbl>
    <w:p w14:paraId="60D7CF8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972B944" w14:textId="77777777" w:rsidTr="002E0941">
        <w:trPr>
          <w:tblCellSpacing w:w="15" w:type="dxa"/>
        </w:trPr>
        <w:tc>
          <w:tcPr>
            <w:tcW w:w="1500" w:type="pct"/>
            <w:tcBorders>
              <w:top w:val="nil"/>
              <w:left w:val="nil"/>
              <w:bottom w:val="nil"/>
              <w:right w:val="nil"/>
            </w:tcBorders>
            <w:hideMark/>
          </w:tcPr>
          <w:p w14:paraId="524057BC"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113A23B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4"/>
        <w:gridCol w:w="2095"/>
        <w:gridCol w:w="4338"/>
        <w:gridCol w:w="1644"/>
        <w:gridCol w:w="763"/>
      </w:tblGrid>
      <w:tr w:rsidR="002E0941" w14:paraId="1CE153ED" w14:textId="77777777" w:rsidTr="002E0941">
        <w:trPr>
          <w:tblCellSpacing w:w="15" w:type="dxa"/>
        </w:trPr>
        <w:tc>
          <w:tcPr>
            <w:tcW w:w="0" w:type="auto"/>
            <w:tcBorders>
              <w:top w:val="nil"/>
              <w:left w:val="nil"/>
              <w:bottom w:val="nil"/>
              <w:right w:val="nil"/>
            </w:tcBorders>
            <w:hideMark/>
          </w:tcPr>
          <w:p w14:paraId="7E7A1925"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D239A93"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9EDD63D"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440BE06"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2C6BA2F"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A0F833F" w14:textId="77777777" w:rsidTr="002E0941">
        <w:trPr>
          <w:tblCellSpacing w:w="15" w:type="dxa"/>
        </w:trPr>
        <w:tc>
          <w:tcPr>
            <w:tcW w:w="250" w:type="pct"/>
            <w:tcBorders>
              <w:top w:val="nil"/>
              <w:left w:val="nil"/>
              <w:bottom w:val="nil"/>
              <w:right w:val="nil"/>
            </w:tcBorders>
            <w:hideMark/>
          </w:tcPr>
          <w:p w14:paraId="0B5D5D1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7C898AB" w14:textId="77777777" w:rsidR="002E0941" w:rsidRDefault="002E0941">
            <w:pPr>
              <w:rPr>
                <w:rFonts w:ascii="Calibri" w:hAnsi="Calibri" w:cs="Calibri"/>
                <w:sz w:val="22"/>
                <w:szCs w:val="22"/>
              </w:rPr>
            </w:pPr>
            <w:r>
              <w:rPr>
                <w:rFonts w:ascii="Calibri" w:hAnsi="Calibri" w:cs="Calibri"/>
                <w:sz w:val="22"/>
                <w:szCs w:val="22"/>
              </w:rPr>
              <w:t xml:space="preserve">Buurtcode </w:t>
            </w:r>
          </w:p>
        </w:tc>
        <w:tc>
          <w:tcPr>
            <w:tcW w:w="2500" w:type="pct"/>
            <w:tcBorders>
              <w:top w:val="nil"/>
              <w:left w:val="nil"/>
              <w:bottom w:val="nil"/>
              <w:right w:val="nil"/>
            </w:tcBorders>
            <w:hideMark/>
          </w:tcPr>
          <w:p w14:paraId="059587C8" w14:textId="77777777" w:rsidR="002E0941" w:rsidRDefault="002E0941">
            <w:pPr>
              <w:rPr>
                <w:rFonts w:ascii="Calibri" w:hAnsi="Calibri" w:cs="Calibri"/>
                <w:sz w:val="22"/>
                <w:szCs w:val="22"/>
              </w:rPr>
            </w:pPr>
            <w:r>
              <w:rPr>
                <w:rFonts w:ascii="Calibri" w:hAnsi="Calibri" w:cs="Calibri"/>
                <w:sz w:val="22"/>
                <w:szCs w:val="22"/>
              </w:rPr>
              <w:t>De code behorende bij de naam van de buurt.</w:t>
            </w:r>
          </w:p>
        </w:tc>
        <w:tc>
          <w:tcPr>
            <w:tcW w:w="500" w:type="pct"/>
            <w:tcBorders>
              <w:top w:val="nil"/>
              <w:left w:val="nil"/>
              <w:bottom w:val="nil"/>
              <w:right w:val="nil"/>
            </w:tcBorders>
            <w:hideMark/>
          </w:tcPr>
          <w:p w14:paraId="5486A4D9"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4C6F049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18F9A23" w14:textId="77777777" w:rsidTr="002E0941">
        <w:trPr>
          <w:tblCellSpacing w:w="15" w:type="dxa"/>
        </w:trPr>
        <w:tc>
          <w:tcPr>
            <w:tcW w:w="250" w:type="pct"/>
            <w:tcBorders>
              <w:top w:val="nil"/>
              <w:left w:val="nil"/>
              <w:bottom w:val="nil"/>
              <w:right w:val="nil"/>
            </w:tcBorders>
            <w:hideMark/>
          </w:tcPr>
          <w:p w14:paraId="202AEDC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F1396C" w14:textId="77777777" w:rsidR="002E0941" w:rsidRDefault="002E0941">
            <w:pPr>
              <w:rPr>
                <w:rFonts w:ascii="Calibri" w:hAnsi="Calibri" w:cs="Calibri"/>
                <w:sz w:val="22"/>
                <w:szCs w:val="22"/>
              </w:rPr>
            </w:pPr>
            <w:r>
              <w:rPr>
                <w:rFonts w:ascii="Calibri" w:hAnsi="Calibri" w:cs="Calibri"/>
                <w:sz w:val="22"/>
                <w:szCs w:val="22"/>
              </w:rPr>
              <w:t xml:space="preserve">Wijkcode </w:t>
            </w:r>
          </w:p>
        </w:tc>
        <w:tc>
          <w:tcPr>
            <w:tcW w:w="2500" w:type="pct"/>
            <w:tcBorders>
              <w:top w:val="nil"/>
              <w:left w:val="nil"/>
              <w:bottom w:val="nil"/>
              <w:right w:val="nil"/>
            </w:tcBorders>
            <w:hideMark/>
          </w:tcPr>
          <w:p w14:paraId="2634B250" w14:textId="77777777" w:rsidR="002E0941" w:rsidRDefault="002E0941">
            <w:pPr>
              <w:rPr>
                <w:rFonts w:ascii="Calibri" w:hAnsi="Calibri" w:cs="Calibri"/>
                <w:sz w:val="22"/>
                <w:szCs w:val="22"/>
              </w:rPr>
            </w:pPr>
            <w:r>
              <w:rPr>
                <w:rFonts w:ascii="Calibri" w:hAnsi="Calibri" w:cs="Calibri"/>
                <w:sz w:val="22"/>
                <w:szCs w:val="22"/>
              </w:rPr>
              <w:t>De code behorende bij de naam van de wijk.</w:t>
            </w:r>
          </w:p>
        </w:tc>
        <w:tc>
          <w:tcPr>
            <w:tcW w:w="500" w:type="pct"/>
            <w:tcBorders>
              <w:top w:val="nil"/>
              <w:left w:val="nil"/>
              <w:bottom w:val="nil"/>
              <w:right w:val="nil"/>
            </w:tcBorders>
            <w:hideMark/>
          </w:tcPr>
          <w:p w14:paraId="4EA964E1"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538FDFF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CFF0551" w14:textId="77777777" w:rsidTr="002E0941">
        <w:trPr>
          <w:tblCellSpacing w:w="15" w:type="dxa"/>
        </w:trPr>
        <w:tc>
          <w:tcPr>
            <w:tcW w:w="250" w:type="pct"/>
            <w:tcBorders>
              <w:top w:val="nil"/>
              <w:left w:val="nil"/>
              <w:bottom w:val="nil"/>
              <w:right w:val="nil"/>
            </w:tcBorders>
            <w:hideMark/>
          </w:tcPr>
          <w:p w14:paraId="0D190C4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F8D849" w14:textId="77777777" w:rsidR="002E0941" w:rsidRDefault="002E0941">
            <w:pPr>
              <w:rPr>
                <w:rFonts w:ascii="Calibri" w:hAnsi="Calibri" w:cs="Calibri"/>
                <w:sz w:val="22"/>
                <w:szCs w:val="22"/>
              </w:rPr>
            </w:pPr>
            <w:r>
              <w:rPr>
                <w:rFonts w:ascii="Calibri" w:hAnsi="Calibri" w:cs="Calibri"/>
                <w:sz w:val="22"/>
                <w:szCs w:val="22"/>
              </w:rPr>
              <w:t xml:space="preserve">Gemeentecode </w:t>
            </w:r>
          </w:p>
        </w:tc>
        <w:tc>
          <w:tcPr>
            <w:tcW w:w="2500" w:type="pct"/>
            <w:tcBorders>
              <w:top w:val="nil"/>
              <w:left w:val="nil"/>
              <w:bottom w:val="nil"/>
              <w:right w:val="nil"/>
            </w:tcBorders>
            <w:hideMark/>
          </w:tcPr>
          <w:p w14:paraId="298E2FDA" w14:textId="77777777" w:rsidR="002E0941" w:rsidRDefault="002E0941">
            <w:pPr>
              <w:rPr>
                <w:rFonts w:ascii="Calibri" w:hAnsi="Calibri" w:cs="Calibri"/>
                <w:sz w:val="22"/>
                <w:szCs w:val="22"/>
              </w:rPr>
            </w:pPr>
            <w:r>
              <w:rPr>
                <w:rFonts w:ascii="Calibri" w:hAnsi="Calibri" w:cs="Calibri"/>
                <w:sz w:val="22"/>
                <w:szCs w:val="22"/>
              </w:rPr>
              <w:t>Een numerieke aanduiding waarmee een Nederlandse gemeente uniek wordt aangeduid</w:t>
            </w:r>
          </w:p>
        </w:tc>
        <w:tc>
          <w:tcPr>
            <w:tcW w:w="500" w:type="pct"/>
            <w:tcBorders>
              <w:top w:val="nil"/>
              <w:left w:val="nil"/>
              <w:bottom w:val="nil"/>
              <w:right w:val="nil"/>
            </w:tcBorders>
            <w:hideMark/>
          </w:tcPr>
          <w:p w14:paraId="4ECE9509"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6638681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529625F" w14:textId="77777777" w:rsidTr="002E0941">
        <w:trPr>
          <w:tblCellSpacing w:w="15" w:type="dxa"/>
        </w:trPr>
        <w:tc>
          <w:tcPr>
            <w:tcW w:w="250" w:type="pct"/>
            <w:tcBorders>
              <w:top w:val="nil"/>
              <w:left w:val="nil"/>
              <w:bottom w:val="nil"/>
              <w:right w:val="nil"/>
            </w:tcBorders>
            <w:hideMark/>
          </w:tcPr>
          <w:p w14:paraId="7E7BB3A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AA86649" w14:textId="77777777" w:rsidR="002E0941" w:rsidRDefault="002E0941">
            <w:pPr>
              <w:rPr>
                <w:rFonts w:ascii="Calibri" w:hAnsi="Calibri" w:cs="Calibri"/>
                <w:sz w:val="22"/>
                <w:szCs w:val="22"/>
              </w:rPr>
            </w:pPr>
            <w:r>
              <w:rPr>
                <w:rFonts w:ascii="Calibri" w:hAnsi="Calibri" w:cs="Calibri"/>
                <w:sz w:val="22"/>
                <w:szCs w:val="22"/>
              </w:rPr>
              <w:t xml:space="preserve">Buurtnaam </w:t>
            </w:r>
          </w:p>
        </w:tc>
        <w:tc>
          <w:tcPr>
            <w:tcW w:w="2500" w:type="pct"/>
            <w:tcBorders>
              <w:top w:val="nil"/>
              <w:left w:val="nil"/>
              <w:bottom w:val="nil"/>
              <w:right w:val="nil"/>
            </w:tcBorders>
            <w:hideMark/>
          </w:tcPr>
          <w:p w14:paraId="5968DD27" w14:textId="77777777" w:rsidR="002E0941" w:rsidRDefault="002E0941">
            <w:pPr>
              <w:rPr>
                <w:rFonts w:ascii="Calibri" w:hAnsi="Calibri" w:cs="Calibri"/>
                <w:sz w:val="22"/>
                <w:szCs w:val="22"/>
              </w:rPr>
            </w:pPr>
            <w:r>
              <w:rPr>
                <w:rFonts w:ascii="Calibri" w:hAnsi="Calibri" w:cs="Calibri"/>
                <w:sz w:val="22"/>
                <w:szCs w:val="22"/>
              </w:rPr>
              <w:t>De naam van de buurt, zoals die door het CBS wordt gebruikt.</w:t>
            </w:r>
          </w:p>
        </w:tc>
        <w:tc>
          <w:tcPr>
            <w:tcW w:w="500" w:type="pct"/>
            <w:tcBorders>
              <w:top w:val="nil"/>
              <w:left w:val="nil"/>
              <w:bottom w:val="nil"/>
              <w:right w:val="nil"/>
            </w:tcBorders>
            <w:hideMark/>
          </w:tcPr>
          <w:p w14:paraId="26F90AD2"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3B20D21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14E8F65" w14:textId="77777777" w:rsidTr="002E0941">
        <w:trPr>
          <w:tblCellSpacing w:w="15" w:type="dxa"/>
        </w:trPr>
        <w:tc>
          <w:tcPr>
            <w:tcW w:w="250" w:type="pct"/>
            <w:tcBorders>
              <w:top w:val="nil"/>
              <w:left w:val="nil"/>
              <w:bottom w:val="nil"/>
              <w:right w:val="nil"/>
            </w:tcBorders>
            <w:hideMark/>
          </w:tcPr>
          <w:p w14:paraId="4FAFCD6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688C44" w14:textId="77777777" w:rsidR="002E0941" w:rsidRDefault="002E0941">
            <w:pPr>
              <w:rPr>
                <w:rFonts w:ascii="Calibri" w:hAnsi="Calibri" w:cs="Calibri"/>
                <w:sz w:val="22"/>
                <w:szCs w:val="22"/>
              </w:rPr>
            </w:pPr>
            <w:r>
              <w:rPr>
                <w:rFonts w:ascii="Calibri" w:hAnsi="Calibri" w:cs="Calibri"/>
                <w:sz w:val="22"/>
                <w:szCs w:val="22"/>
              </w:rPr>
              <w:t xml:space="preserve">Buurtgeometrie </w:t>
            </w:r>
          </w:p>
        </w:tc>
        <w:tc>
          <w:tcPr>
            <w:tcW w:w="2500" w:type="pct"/>
            <w:tcBorders>
              <w:top w:val="nil"/>
              <w:left w:val="nil"/>
              <w:bottom w:val="nil"/>
              <w:right w:val="nil"/>
            </w:tcBorders>
            <w:hideMark/>
          </w:tcPr>
          <w:p w14:paraId="13D9D2FD" w14:textId="77777777" w:rsidR="002E0941" w:rsidRDefault="002E0941">
            <w:pPr>
              <w:rPr>
                <w:rFonts w:ascii="Calibri" w:hAnsi="Calibri" w:cs="Calibri"/>
                <w:sz w:val="22"/>
                <w:szCs w:val="22"/>
              </w:rPr>
            </w:pPr>
            <w:r>
              <w:rPr>
                <w:rFonts w:ascii="Calibri" w:hAnsi="Calibri" w:cs="Calibri"/>
                <w:sz w:val="22"/>
                <w:szCs w:val="22"/>
              </w:rPr>
              <w:t>De tweedimensionale geometrische representatie van de omtrekken van de buurt.</w:t>
            </w:r>
          </w:p>
        </w:tc>
        <w:tc>
          <w:tcPr>
            <w:tcW w:w="500" w:type="pct"/>
            <w:tcBorders>
              <w:top w:val="nil"/>
              <w:left w:val="nil"/>
              <w:bottom w:val="nil"/>
              <w:right w:val="nil"/>
            </w:tcBorders>
            <w:hideMark/>
          </w:tcPr>
          <w:p w14:paraId="267FF5ED" w14:textId="77777777" w:rsidR="002E0941" w:rsidRDefault="002E0941">
            <w:pPr>
              <w:rPr>
                <w:rFonts w:ascii="Calibri" w:hAnsi="Calibri" w:cs="Calibri"/>
                <w:sz w:val="22"/>
                <w:szCs w:val="22"/>
              </w:rPr>
            </w:pPr>
            <w:r>
              <w:rPr>
                <w:rFonts w:ascii="Calibri" w:hAnsi="Calibri" w:cs="Calibri"/>
                <w:sz w:val="22"/>
                <w:szCs w:val="22"/>
              </w:rPr>
              <w:t xml:space="preserve">GM_MultiSurface </w:t>
            </w:r>
          </w:p>
        </w:tc>
        <w:tc>
          <w:tcPr>
            <w:tcW w:w="500" w:type="pct"/>
            <w:tcBorders>
              <w:top w:val="nil"/>
              <w:left w:val="nil"/>
              <w:bottom w:val="nil"/>
              <w:right w:val="nil"/>
            </w:tcBorders>
            <w:hideMark/>
          </w:tcPr>
          <w:p w14:paraId="160A398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487F676" w14:textId="77777777" w:rsidTr="002E0941">
        <w:trPr>
          <w:tblCellSpacing w:w="15" w:type="dxa"/>
        </w:trPr>
        <w:tc>
          <w:tcPr>
            <w:tcW w:w="250" w:type="pct"/>
            <w:tcBorders>
              <w:top w:val="nil"/>
              <w:left w:val="nil"/>
              <w:bottom w:val="nil"/>
              <w:right w:val="nil"/>
            </w:tcBorders>
            <w:hideMark/>
          </w:tcPr>
          <w:p w14:paraId="5DDFDFD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9C411B" w14:textId="77777777" w:rsidR="002E0941" w:rsidRDefault="002E0941">
            <w:pPr>
              <w:rPr>
                <w:rFonts w:ascii="Calibri" w:hAnsi="Calibri" w:cs="Calibri"/>
                <w:sz w:val="22"/>
                <w:szCs w:val="22"/>
              </w:rPr>
            </w:pPr>
            <w:r>
              <w:rPr>
                <w:rFonts w:ascii="Calibri" w:hAnsi="Calibri" w:cs="Calibri"/>
                <w:sz w:val="22"/>
                <w:szCs w:val="22"/>
              </w:rPr>
              <w:t xml:space="preserve">Datum begin geldigheid buurt </w:t>
            </w:r>
          </w:p>
        </w:tc>
        <w:tc>
          <w:tcPr>
            <w:tcW w:w="2500" w:type="pct"/>
            <w:tcBorders>
              <w:top w:val="nil"/>
              <w:left w:val="nil"/>
              <w:bottom w:val="nil"/>
              <w:right w:val="nil"/>
            </w:tcBorders>
            <w:hideMark/>
          </w:tcPr>
          <w:p w14:paraId="357A9382" w14:textId="77777777" w:rsidR="002E0941" w:rsidRDefault="002E0941">
            <w:pPr>
              <w:rPr>
                <w:rFonts w:ascii="Calibri" w:hAnsi="Calibri" w:cs="Calibri"/>
                <w:sz w:val="22"/>
                <w:szCs w:val="22"/>
              </w:rPr>
            </w:pPr>
            <w:r>
              <w:rPr>
                <w:rFonts w:ascii="Calibri" w:hAnsi="Calibri" w:cs="Calibri"/>
                <w:sz w:val="22"/>
                <w:szCs w:val="22"/>
              </w:rPr>
              <w:t>De datum waarop de buurt is gecreëerd.</w:t>
            </w:r>
          </w:p>
        </w:tc>
        <w:tc>
          <w:tcPr>
            <w:tcW w:w="500" w:type="pct"/>
            <w:tcBorders>
              <w:top w:val="nil"/>
              <w:left w:val="nil"/>
              <w:bottom w:val="nil"/>
              <w:right w:val="nil"/>
            </w:tcBorders>
            <w:hideMark/>
          </w:tcPr>
          <w:p w14:paraId="3A79AEE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936C09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8E03AA0" w14:textId="77777777" w:rsidTr="002E0941">
        <w:trPr>
          <w:tblCellSpacing w:w="15" w:type="dxa"/>
        </w:trPr>
        <w:tc>
          <w:tcPr>
            <w:tcW w:w="250" w:type="pct"/>
            <w:tcBorders>
              <w:top w:val="nil"/>
              <w:left w:val="nil"/>
              <w:bottom w:val="nil"/>
              <w:right w:val="nil"/>
            </w:tcBorders>
            <w:hideMark/>
          </w:tcPr>
          <w:p w14:paraId="1F070C3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C6D9EA2" w14:textId="77777777" w:rsidR="002E0941" w:rsidRDefault="002E0941">
            <w:pPr>
              <w:rPr>
                <w:rFonts w:ascii="Calibri" w:hAnsi="Calibri" w:cs="Calibri"/>
                <w:sz w:val="22"/>
                <w:szCs w:val="22"/>
              </w:rPr>
            </w:pPr>
            <w:r>
              <w:rPr>
                <w:rFonts w:ascii="Calibri" w:hAnsi="Calibri" w:cs="Calibri"/>
                <w:sz w:val="22"/>
                <w:szCs w:val="22"/>
              </w:rPr>
              <w:t xml:space="preserve">Datum einde geldigheid buurt </w:t>
            </w:r>
          </w:p>
        </w:tc>
        <w:tc>
          <w:tcPr>
            <w:tcW w:w="2500" w:type="pct"/>
            <w:tcBorders>
              <w:top w:val="nil"/>
              <w:left w:val="nil"/>
              <w:bottom w:val="nil"/>
              <w:right w:val="nil"/>
            </w:tcBorders>
            <w:hideMark/>
          </w:tcPr>
          <w:p w14:paraId="446B8D36" w14:textId="77777777" w:rsidR="002E0941" w:rsidRDefault="002E0941">
            <w:pPr>
              <w:rPr>
                <w:rFonts w:ascii="Calibri" w:hAnsi="Calibri" w:cs="Calibri"/>
                <w:sz w:val="22"/>
                <w:szCs w:val="22"/>
              </w:rPr>
            </w:pPr>
            <w:r>
              <w:rPr>
                <w:rFonts w:ascii="Calibri" w:hAnsi="Calibri" w:cs="Calibri"/>
                <w:sz w:val="22"/>
                <w:szCs w:val="22"/>
              </w:rPr>
              <w:t>De datum waarop een buurt is komen te vervallen.</w:t>
            </w:r>
          </w:p>
        </w:tc>
        <w:tc>
          <w:tcPr>
            <w:tcW w:w="500" w:type="pct"/>
            <w:tcBorders>
              <w:top w:val="nil"/>
              <w:left w:val="nil"/>
              <w:bottom w:val="nil"/>
              <w:right w:val="nil"/>
            </w:tcBorders>
            <w:hideMark/>
          </w:tcPr>
          <w:p w14:paraId="6D151AD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DB4B713" w14:textId="77777777" w:rsidR="002E0941" w:rsidRDefault="002E0941">
            <w:pPr>
              <w:rPr>
                <w:rFonts w:ascii="Calibri" w:hAnsi="Calibri" w:cs="Calibri"/>
                <w:sz w:val="22"/>
                <w:szCs w:val="22"/>
              </w:rPr>
            </w:pPr>
            <w:r>
              <w:rPr>
                <w:rFonts w:ascii="Calibri" w:hAnsi="Calibri" w:cs="Calibri"/>
                <w:sz w:val="22"/>
                <w:szCs w:val="22"/>
              </w:rPr>
              <w:t>0 .. 1</w:t>
            </w:r>
          </w:p>
        </w:tc>
      </w:tr>
    </w:tbl>
    <w:p w14:paraId="4D360D7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93032EE" w14:textId="77777777" w:rsidTr="002E0941">
        <w:trPr>
          <w:tblCellSpacing w:w="15" w:type="dxa"/>
        </w:trPr>
        <w:tc>
          <w:tcPr>
            <w:tcW w:w="1500" w:type="pct"/>
            <w:tcBorders>
              <w:top w:val="nil"/>
              <w:left w:val="nil"/>
              <w:bottom w:val="nil"/>
              <w:right w:val="nil"/>
            </w:tcBorders>
            <w:hideMark/>
          </w:tcPr>
          <w:p w14:paraId="2DAEE266"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91EA01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EC64494" w14:textId="77777777" w:rsidTr="002E0941">
        <w:trPr>
          <w:tblCellSpacing w:w="15" w:type="dxa"/>
        </w:trPr>
        <w:tc>
          <w:tcPr>
            <w:tcW w:w="250" w:type="pct"/>
            <w:tcBorders>
              <w:top w:val="nil"/>
              <w:left w:val="nil"/>
              <w:bottom w:val="nil"/>
              <w:right w:val="nil"/>
            </w:tcBorders>
            <w:hideMark/>
          </w:tcPr>
          <w:p w14:paraId="66EF6A37"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9CAA91C" w14:textId="77777777" w:rsidR="002E0941" w:rsidRDefault="002E0941">
            <w:pPr>
              <w:rPr>
                <w:rFonts w:ascii="Calibri" w:hAnsi="Calibri" w:cs="Calibri"/>
                <w:sz w:val="22"/>
                <w:szCs w:val="22"/>
              </w:rPr>
            </w:pPr>
            <w:r>
              <w:rPr>
                <w:rFonts w:ascii="Calibri" w:hAnsi="Calibri" w:cs="Calibri"/>
                <w:sz w:val="22"/>
                <w:szCs w:val="22"/>
              </w:rPr>
              <w:t>Het betreft hier de in overleg met het CBS bepaalde indeling van wijken in buurten.</w:t>
            </w:r>
          </w:p>
        </w:tc>
      </w:tr>
    </w:tbl>
    <w:p w14:paraId="5741BE73" w14:textId="77777777" w:rsidR="002E0941" w:rsidRDefault="002E0941" w:rsidP="0055546E">
      <w:pPr>
        <w:pStyle w:val="Kop3"/>
        <w:rPr>
          <w:rFonts w:ascii="Calibri" w:hAnsi="Calibri" w:cs="Calibri"/>
        </w:rPr>
      </w:pPr>
      <w:bookmarkStart w:id="68" w:name="global_class_Model_FUNCTIONEELGEBIED"/>
      <w:bookmarkEnd w:id="68"/>
      <w:r>
        <w:rPr>
          <w:rFonts w:ascii="Calibri" w:hAnsi="Calibri" w:cs="Calibri"/>
        </w:rPr>
        <w:t>Objecttype FUNCTIONEEL GEBIED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71BE555" w14:textId="77777777" w:rsidTr="002E0941">
        <w:trPr>
          <w:tblCellSpacing w:w="15" w:type="dxa"/>
        </w:trPr>
        <w:tc>
          <w:tcPr>
            <w:tcW w:w="1500" w:type="pct"/>
            <w:tcBorders>
              <w:top w:val="nil"/>
              <w:left w:val="nil"/>
              <w:bottom w:val="nil"/>
              <w:right w:val="nil"/>
            </w:tcBorders>
            <w:hideMark/>
          </w:tcPr>
          <w:p w14:paraId="10343612"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0B006B" w14:textId="77777777" w:rsidR="002E0941" w:rsidRDefault="002E0941">
            <w:pPr>
              <w:rPr>
                <w:rFonts w:ascii="Calibri" w:hAnsi="Calibri" w:cs="Calibri"/>
                <w:sz w:val="22"/>
                <w:szCs w:val="22"/>
              </w:rPr>
            </w:pPr>
            <w:r>
              <w:rPr>
                <w:rFonts w:ascii="Calibri" w:hAnsi="Calibri" w:cs="Calibri"/>
                <w:sz w:val="22"/>
                <w:szCs w:val="22"/>
              </w:rPr>
              <w:t>FUNCTIONEEL GEBIED</w:t>
            </w:r>
          </w:p>
        </w:tc>
      </w:tr>
      <w:tr w:rsidR="002E0941" w14:paraId="5A47D040" w14:textId="77777777" w:rsidTr="002E0941">
        <w:trPr>
          <w:tblCellSpacing w:w="15" w:type="dxa"/>
        </w:trPr>
        <w:tc>
          <w:tcPr>
            <w:tcW w:w="1500" w:type="pct"/>
            <w:tcBorders>
              <w:top w:val="nil"/>
              <w:left w:val="nil"/>
              <w:bottom w:val="nil"/>
              <w:right w:val="nil"/>
            </w:tcBorders>
            <w:hideMark/>
          </w:tcPr>
          <w:p w14:paraId="1439CD44"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8465F3"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6A24516C" w14:textId="77777777" w:rsidTr="002E0941">
        <w:trPr>
          <w:tblCellSpacing w:w="15" w:type="dxa"/>
        </w:trPr>
        <w:tc>
          <w:tcPr>
            <w:tcW w:w="1500" w:type="pct"/>
            <w:tcBorders>
              <w:top w:val="nil"/>
              <w:left w:val="nil"/>
              <w:bottom w:val="nil"/>
              <w:right w:val="nil"/>
            </w:tcBorders>
            <w:hideMark/>
          </w:tcPr>
          <w:p w14:paraId="100D1134"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059A538" w14:textId="77777777" w:rsidR="002E0941" w:rsidRDefault="002E0941">
            <w:pPr>
              <w:rPr>
                <w:rFonts w:ascii="Calibri" w:hAnsi="Calibri" w:cs="Calibri"/>
                <w:sz w:val="22"/>
                <w:szCs w:val="22"/>
              </w:rPr>
            </w:pPr>
            <w:r>
              <w:rPr>
                <w:rFonts w:ascii="Calibri" w:hAnsi="Calibri" w:cs="Calibri"/>
                <w:sz w:val="22"/>
                <w:szCs w:val="22"/>
              </w:rPr>
              <w:t>Begrensd en benoemd gebied dat door een functionele eenheid beschreven wordt.</w:t>
            </w:r>
          </w:p>
        </w:tc>
      </w:tr>
      <w:tr w:rsidR="002E0941" w14:paraId="28B70C2F" w14:textId="77777777" w:rsidTr="002E0941">
        <w:trPr>
          <w:tblCellSpacing w:w="15" w:type="dxa"/>
        </w:trPr>
        <w:tc>
          <w:tcPr>
            <w:tcW w:w="1500" w:type="pct"/>
            <w:tcBorders>
              <w:top w:val="nil"/>
              <w:left w:val="nil"/>
              <w:bottom w:val="nil"/>
              <w:right w:val="nil"/>
            </w:tcBorders>
            <w:hideMark/>
          </w:tcPr>
          <w:p w14:paraId="0E5494A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DD753CF" w14:textId="77777777" w:rsidR="002E0941" w:rsidRDefault="002E0941">
            <w:pPr>
              <w:rPr>
                <w:rFonts w:ascii="Calibri" w:hAnsi="Calibri" w:cs="Calibri"/>
                <w:sz w:val="22"/>
                <w:szCs w:val="22"/>
              </w:rPr>
            </w:pPr>
            <w:r>
              <w:rPr>
                <w:rFonts w:ascii="Calibri" w:hAnsi="Calibri" w:cs="Calibri"/>
                <w:sz w:val="22"/>
                <w:szCs w:val="22"/>
              </w:rPr>
              <w:t>BRT</w:t>
            </w:r>
          </w:p>
        </w:tc>
      </w:tr>
      <w:tr w:rsidR="002E0941" w14:paraId="1F27DA6D" w14:textId="77777777" w:rsidTr="002E0941">
        <w:trPr>
          <w:tblCellSpacing w:w="15" w:type="dxa"/>
        </w:trPr>
        <w:tc>
          <w:tcPr>
            <w:tcW w:w="1500" w:type="pct"/>
            <w:tcBorders>
              <w:top w:val="nil"/>
              <w:left w:val="nil"/>
              <w:bottom w:val="nil"/>
              <w:right w:val="nil"/>
            </w:tcBorders>
            <w:hideMark/>
          </w:tcPr>
          <w:p w14:paraId="115B34B4"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0197C2"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3EFF1FAB" w14:textId="77777777" w:rsidTr="002E0941">
        <w:trPr>
          <w:tblCellSpacing w:w="15" w:type="dxa"/>
        </w:trPr>
        <w:tc>
          <w:tcPr>
            <w:tcW w:w="1500" w:type="pct"/>
            <w:tcBorders>
              <w:top w:val="nil"/>
              <w:left w:val="nil"/>
              <w:bottom w:val="nil"/>
              <w:right w:val="nil"/>
            </w:tcBorders>
            <w:hideMark/>
          </w:tcPr>
          <w:p w14:paraId="56F33F45"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CCF1255" w14:textId="77777777" w:rsidR="002E0941" w:rsidRDefault="002E0941">
            <w:pPr>
              <w:rPr>
                <w:rFonts w:ascii="Calibri" w:hAnsi="Calibri" w:cs="Calibri"/>
                <w:sz w:val="22"/>
                <w:szCs w:val="22"/>
              </w:rPr>
            </w:pPr>
            <w:r>
              <w:rPr>
                <w:rFonts w:ascii="Calibri" w:hAnsi="Calibri" w:cs="Calibri"/>
                <w:sz w:val="22"/>
                <w:szCs w:val="22"/>
              </w:rPr>
              <w:t>Identificatie functioneel gebied</w:t>
            </w:r>
          </w:p>
        </w:tc>
      </w:tr>
      <w:tr w:rsidR="002E0941" w14:paraId="4C343C5B" w14:textId="77777777" w:rsidTr="002E0941">
        <w:trPr>
          <w:tblCellSpacing w:w="15" w:type="dxa"/>
        </w:trPr>
        <w:tc>
          <w:tcPr>
            <w:tcW w:w="1500" w:type="pct"/>
            <w:tcBorders>
              <w:top w:val="nil"/>
              <w:left w:val="nil"/>
              <w:bottom w:val="nil"/>
              <w:right w:val="nil"/>
            </w:tcBorders>
            <w:hideMark/>
          </w:tcPr>
          <w:p w14:paraId="5C6EC653"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0BB4AE0" w14:textId="77777777" w:rsidR="002E0941" w:rsidRDefault="002E0941">
            <w:pPr>
              <w:rPr>
                <w:rFonts w:ascii="Calibri" w:hAnsi="Calibri" w:cs="Calibri"/>
                <w:sz w:val="22"/>
                <w:szCs w:val="22"/>
              </w:rPr>
            </w:pPr>
            <w:r>
              <w:rPr>
                <w:rFonts w:ascii="Calibri" w:hAnsi="Calibri" w:cs="Calibri"/>
                <w:sz w:val="22"/>
                <w:szCs w:val="22"/>
              </w:rPr>
              <w:t xml:space="preserve">Functioneel gebied objecten met status plan en een einddatum maken geen deel uit van de verzameling functionele gebieden. Zie verder BGT en IMGeo </w:t>
            </w:r>
          </w:p>
        </w:tc>
      </w:tr>
      <w:tr w:rsidR="002E0941" w14:paraId="01C8380E" w14:textId="77777777" w:rsidTr="002E0941">
        <w:trPr>
          <w:tblCellSpacing w:w="15" w:type="dxa"/>
        </w:trPr>
        <w:tc>
          <w:tcPr>
            <w:tcW w:w="1500" w:type="pct"/>
            <w:tcBorders>
              <w:top w:val="nil"/>
              <w:left w:val="nil"/>
              <w:bottom w:val="nil"/>
              <w:right w:val="nil"/>
            </w:tcBorders>
            <w:hideMark/>
          </w:tcPr>
          <w:p w14:paraId="0AFC45C1"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B0CB6A9" w14:textId="77777777" w:rsidR="002E0941" w:rsidRDefault="002E0941">
            <w:pPr>
              <w:rPr>
                <w:rFonts w:ascii="Calibri" w:hAnsi="Calibri" w:cs="Calibri"/>
                <w:sz w:val="22"/>
                <w:szCs w:val="22"/>
              </w:rPr>
            </w:pPr>
          </w:p>
        </w:tc>
      </w:tr>
      <w:tr w:rsidR="002E0941" w14:paraId="600176DD" w14:textId="77777777" w:rsidTr="002E0941">
        <w:trPr>
          <w:tblCellSpacing w:w="15" w:type="dxa"/>
        </w:trPr>
        <w:tc>
          <w:tcPr>
            <w:tcW w:w="1500" w:type="pct"/>
            <w:tcBorders>
              <w:top w:val="nil"/>
              <w:left w:val="nil"/>
              <w:bottom w:val="nil"/>
              <w:right w:val="nil"/>
            </w:tcBorders>
            <w:hideMark/>
          </w:tcPr>
          <w:p w14:paraId="791B2F9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2FD06FA" w14:textId="77777777" w:rsidR="002E0941" w:rsidRDefault="002E0941">
            <w:pPr>
              <w:rPr>
                <w:rFonts w:ascii="Calibri" w:hAnsi="Calibri" w:cs="Calibri"/>
                <w:sz w:val="22"/>
                <w:szCs w:val="22"/>
              </w:rPr>
            </w:pPr>
            <w:r>
              <w:rPr>
                <w:rFonts w:ascii="Calibri" w:hAnsi="Calibri" w:cs="Calibri"/>
                <w:sz w:val="22"/>
                <w:szCs w:val="22"/>
              </w:rPr>
              <w:t>Nee</w:t>
            </w:r>
          </w:p>
        </w:tc>
      </w:tr>
    </w:tbl>
    <w:p w14:paraId="3339F88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B7327D0" w14:textId="77777777" w:rsidTr="002E0941">
        <w:trPr>
          <w:tblCellSpacing w:w="15" w:type="dxa"/>
        </w:trPr>
        <w:tc>
          <w:tcPr>
            <w:tcW w:w="1500" w:type="pct"/>
            <w:tcBorders>
              <w:top w:val="nil"/>
              <w:left w:val="nil"/>
              <w:bottom w:val="nil"/>
              <w:right w:val="nil"/>
            </w:tcBorders>
            <w:hideMark/>
          </w:tcPr>
          <w:p w14:paraId="51FFBFEF"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6BCB374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4"/>
        <w:gridCol w:w="2214"/>
        <w:gridCol w:w="4458"/>
        <w:gridCol w:w="1165"/>
        <w:gridCol w:w="883"/>
      </w:tblGrid>
      <w:tr w:rsidR="002E0941" w14:paraId="4F847F74" w14:textId="77777777" w:rsidTr="002E0941">
        <w:trPr>
          <w:tblCellSpacing w:w="15" w:type="dxa"/>
        </w:trPr>
        <w:tc>
          <w:tcPr>
            <w:tcW w:w="0" w:type="auto"/>
            <w:tcBorders>
              <w:top w:val="nil"/>
              <w:left w:val="nil"/>
              <w:bottom w:val="nil"/>
              <w:right w:val="nil"/>
            </w:tcBorders>
            <w:hideMark/>
          </w:tcPr>
          <w:p w14:paraId="6E152530"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C40A6D6"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174D3816"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86D5D64"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6A47E0C"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0455ACF" w14:textId="77777777" w:rsidTr="002E0941">
        <w:trPr>
          <w:tblCellSpacing w:w="15" w:type="dxa"/>
        </w:trPr>
        <w:tc>
          <w:tcPr>
            <w:tcW w:w="250" w:type="pct"/>
            <w:tcBorders>
              <w:top w:val="nil"/>
              <w:left w:val="nil"/>
              <w:bottom w:val="nil"/>
              <w:right w:val="nil"/>
            </w:tcBorders>
            <w:hideMark/>
          </w:tcPr>
          <w:p w14:paraId="291A70F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6C75D0" w14:textId="77777777" w:rsidR="002E0941" w:rsidRDefault="002E0941">
            <w:pPr>
              <w:rPr>
                <w:rFonts w:ascii="Calibri" w:hAnsi="Calibri" w:cs="Calibri"/>
                <w:sz w:val="22"/>
                <w:szCs w:val="22"/>
              </w:rPr>
            </w:pPr>
            <w:r>
              <w:rPr>
                <w:rFonts w:ascii="Calibri" w:hAnsi="Calibri" w:cs="Calibri"/>
                <w:sz w:val="22"/>
                <w:szCs w:val="22"/>
              </w:rPr>
              <w:t xml:space="preserve">Identificatie functioneel gebied </w:t>
            </w:r>
          </w:p>
        </w:tc>
        <w:tc>
          <w:tcPr>
            <w:tcW w:w="2500" w:type="pct"/>
            <w:tcBorders>
              <w:top w:val="nil"/>
              <w:left w:val="nil"/>
              <w:bottom w:val="nil"/>
              <w:right w:val="nil"/>
            </w:tcBorders>
            <w:hideMark/>
          </w:tcPr>
          <w:p w14:paraId="39F0B4B5" w14:textId="77777777" w:rsidR="002E0941" w:rsidRDefault="002E0941">
            <w:pPr>
              <w:rPr>
                <w:rFonts w:ascii="Calibri" w:hAnsi="Calibri" w:cs="Calibri"/>
                <w:sz w:val="22"/>
                <w:szCs w:val="22"/>
              </w:rPr>
            </w:pPr>
            <w:r>
              <w:rPr>
                <w:rFonts w:ascii="Calibri" w:hAnsi="Calibri" w:cs="Calibri"/>
                <w:sz w:val="22"/>
                <w:szCs w:val="22"/>
              </w:rPr>
              <w:t>Een unieke identificatie voor een functioneel gebied.</w:t>
            </w:r>
          </w:p>
        </w:tc>
        <w:tc>
          <w:tcPr>
            <w:tcW w:w="500" w:type="pct"/>
            <w:tcBorders>
              <w:top w:val="nil"/>
              <w:left w:val="nil"/>
              <w:bottom w:val="nil"/>
              <w:right w:val="nil"/>
            </w:tcBorders>
            <w:hideMark/>
          </w:tcPr>
          <w:p w14:paraId="62515F3D"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66BF9F0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402A091" w14:textId="77777777" w:rsidTr="002E0941">
        <w:trPr>
          <w:tblCellSpacing w:w="15" w:type="dxa"/>
        </w:trPr>
        <w:tc>
          <w:tcPr>
            <w:tcW w:w="250" w:type="pct"/>
            <w:tcBorders>
              <w:top w:val="nil"/>
              <w:left w:val="nil"/>
              <w:bottom w:val="nil"/>
              <w:right w:val="nil"/>
            </w:tcBorders>
            <w:hideMark/>
          </w:tcPr>
          <w:p w14:paraId="5FB9B40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3C61E8" w14:textId="77777777" w:rsidR="002E0941" w:rsidRDefault="002E0941">
            <w:pPr>
              <w:rPr>
                <w:rFonts w:ascii="Calibri" w:hAnsi="Calibri" w:cs="Calibri"/>
                <w:sz w:val="22"/>
                <w:szCs w:val="22"/>
              </w:rPr>
            </w:pPr>
            <w:r>
              <w:rPr>
                <w:rFonts w:ascii="Calibri" w:hAnsi="Calibri" w:cs="Calibri"/>
                <w:sz w:val="22"/>
                <w:szCs w:val="22"/>
              </w:rPr>
              <w:t xml:space="preserve">Geometrie functioneel gebied </w:t>
            </w:r>
          </w:p>
        </w:tc>
        <w:tc>
          <w:tcPr>
            <w:tcW w:w="2500" w:type="pct"/>
            <w:tcBorders>
              <w:top w:val="nil"/>
              <w:left w:val="nil"/>
              <w:bottom w:val="nil"/>
              <w:right w:val="nil"/>
            </w:tcBorders>
            <w:hideMark/>
          </w:tcPr>
          <w:p w14:paraId="1184FAAB" w14:textId="77777777" w:rsidR="002E0941" w:rsidRDefault="002E0941">
            <w:pPr>
              <w:rPr>
                <w:rFonts w:ascii="Calibri" w:hAnsi="Calibri" w:cs="Calibri"/>
                <w:sz w:val="22"/>
                <w:szCs w:val="22"/>
              </w:rPr>
            </w:pPr>
            <w:r>
              <w:rPr>
                <w:rFonts w:ascii="Calibri" w:hAnsi="Calibri" w:cs="Calibri"/>
                <w:sz w:val="22"/>
                <w:szCs w:val="22"/>
              </w:rPr>
              <w:t xml:space="preserve">De tweedimensionale geometrische representatie van de omtrekken van het functioneel gebied. </w:t>
            </w:r>
          </w:p>
        </w:tc>
        <w:tc>
          <w:tcPr>
            <w:tcW w:w="500" w:type="pct"/>
            <w:tcBorders>
              <w:top w:val="nil"/>
              <w:left w:val="nil"/>
              <w:bottom w:val="nil"/>
              <w:right w:val="nil"/>
            </w:tcBorders>
            <w:hideMark/>
          </w:tcPr>
          <w:p w14:paraId="35912F7D"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1DD79F2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F23FEF6" w14:textId="77777777" w:rsidTr="002E0941">
        <w:trPr>
          <w:tblCellSpacing w:w="15" w:type="dxa"/>
        </w:trPr>
        <w:tc>
          <w:tcPr>
            <w:tcW w:w="250" w:type="pct"/>
            <w:tcBorders>
              <w:top w:val="nil"/>
              <w:left w:val="nil"/>
              <w:bottom w:val="nil"/>
              <w:right w:val="nil"/>
            </w:tcBorders>
            <w:hideMark/>
          </w:tcPr>
          <w:p w14:paraId="23D6DA5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839C52" w14:textId="77777777" w:rsidR="002E0941" w:rsidRDefault="002E0941">
            <w:pPr>
              <w:rPr>
                <w:rFonts w:ascii="Calibri" w:hAnsi="Calibri" w:cs="Calibri"/>
                <w:sz w:val="22"/>
                <w:szCs w:val="22"/>
              </w:rPr>
            </w:pPr>
            <w:r>
              <w:rPr>
                <w:rFonts w:ascii="Calibri" w:hAnsi="Calibri" w:cs="Calibri"/>
                <w:sz w:val="22"/>
                <w:szCs w:val="22"/>
              </w:rPr>
              <w:t xml:space="preserve">Naam functioneel gebied </w:t>
            </w:r>
          </w:p>
        </w:tc>
        <w:tc>
          <w:tcPr>
            <w:tcW w:w="2500" w:type="pct"/>
            <w:tcBorders>
              <w:top w:val="nil"/>
              <w:left w:val="nil"/>
              <w:bottom w:val="nil"/>
              <w:right w:val="nil"/>
            </w:tcBorders>
            <w:hideMark/>
          </w:tcPr>
          <w:p w14:paraId="48109F4D" w14:textId="77777777" w:rsidR="002E0941" w:rsidRDefault="002E0941">
            <w:pPr>
              <w:rPr>
                <w:rFonts w:ascii="Calibri" w:hAnsi="Calibri" w:cs="Calibri"/>
                <w:sz w:val="22"/>
                <w:szCs w:val="22"/>
              </w:rPr>
            </w:pPr>
            <w:r>
              <w:rPr>
                <w:rFonts w:ascii="Calibri" w:hAnsi="Calibri" w:cs="Calibri"/>
                <w:sz w:val="22"/>
                <w:szCs w:val="22"/>
              </w:rPr>
              <w:t>De benaming van het functioneel gebied.</w:t>
            </w:r>
          </w:p>
        </w:tc>
        <w:tc>
          <w:tcPr>
            <w:tcW w:w="500" w:type="pct"/>
            <w:tcBorders>
              <w:top w:val="nil"/>
              <w:left w:val="nil"/>
              <w:bottom w:val="nil"/>
              <w:right w:val="nil"/>
            </w:tcBorders>
            <w:hideMark/>
          </w:tcPr>
          <w:p w14:paraId="40BC1893"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0B07A3C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E7EFF97" w14:textId="77777777" w:rsidTr="002E0941">
        <w:trPr>
          <w:tblCellSpacing w:w="15" w:type="dxa"/>
        </w:trPr>
        <w:tc>
          <w:tcPr>
            <w:tcW w:w="250" w:type="pct"/>
            <w:tcBorders>
              <w:top w:val="nil"/>
              <w:left w:val="nil"/>
              <w:bottom w:val="nil"/>
              <w:right w:val="nil"/>
            </w:tcBorders>
            <w:hideMark/>
          </w:tcPr>
          <w:p w14:paraId="62F8F72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2DD668" w14:textId="77777777" w:rsidR="002E0941" w:rsidRDefault="002E0941">
            <w:pPr>
              <w:rPr>
                <w:rFonts w:ascii="Calibri" w:hAnsi="Calibri" w:cs="Calibri"/>
                <w:sz w:val="22"/>
                <w:szCs w:val="22"/>
              </w:rPr>
            </w:pPr>
            <w:r>
              <w:rPr>
                <w:rFonts w:ascii="Calibri" w:hAnsi="Calibri" w:cs="Calibri"/>
                <w:sz w:val="22"/>
                <w:szCs w:val="22"/>
              </w:rPr>
              <w:t xml:space="preserve">Datum begin geldigheid functioneel gebied </w:t>
            </w:r>
          </w:p>
        </w:tc>
        <w:tc>
          <w:tcPr>
            <w:tcW w:w="2500" w:type="pct"/>
            <w:tcBorders>
              <w:top w:val="nil"/>
              <w:left w:val="nil"/>
              <w:bottom w:val="nil"/>
              <w:right w:val="nil"/>
            </w:tcBorders>
            <w:hideMark/>
          </w:tcPr>
          <w:p w14:paraId="6D86FB57" w14:textId="77777777" w:rsidR="002E0941" w:rsidRDefault="002E0941">
            <w:pPr>
              <w:rPr>
                <w:rFonts w:ascii="Calibri" w:hAnsi="Calibri" w:cs="Calibri"/>
                <w:sz w:val="22"/>
                <w:szCs w:val="22"/>
              </w:rPr>
            </w:pPr>
            <w:r>
              <w:rPr>
                <w:rFonts w:ascii="Calibri" w:hAnsi="Calibri" w:cs="Calibri"/>
                <w:sz w:val="22"/>
                <w:szCs w:val="22"/>
              </w:rPr>
              <w:t>De datum waarop het functioneel gebied is ontstaan.</w:t>
            </w:r>
          </w:p>
        </w:tc>
        <w:tc>
          <w:tcPr>
            <w:tcW w:w="500" w:type="pct"/>
            <w:tcBorders>
              <w:top w:val="nil"/>
              <w:left w:val="nil"/>
              <w:bottom w:val="nil"/>
              <w:right w:val="nil"/>
            </w:tcBorders>
            <w:hideMark/>
          </w:tcPr>
          <w:p w14:paraId="6E65353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BB7352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6942C20" w14:textId="77777777" w:rsidTr="002E0941">
        <w:trPr>
          <w:tblCellSpacing w:w="15" w:type="dxa"/>
        </w:trPr>
        <w:tc>
          <w:tcPr>
            <w:tcW w:w="250" w:type="pct"/>
            <w:tcBorders>
              <w:top w:val="nil"/>
              <w:left w:val="nil"/>
              <w:bottom w:val="nil"/>
              <w:right w:val="nil"/>
            </w:tcBorders>
            <w:hideMark/>
          </w:tcPr>
          <w:p w14:paraId="69204FA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79D513A" w14:textId="77777777" w:rsidR="002E0941" w:rsidRDefault="002E0941">
            <w:pPr>
              <w:rPr>
                <w:rFonts w:ascii="Calibri" w:hAnsi="Calibri" w:cs="Calibri"/>
                <w:sz w:val="22"/>
                <w:szCs w:val="22"/>
              </w:rPr>
            </w:pPr>
            <w:r>
              <w:rPr>
                <w:rFonts w:ascii="Calibri" w:hAnsi="Calibri" w:cs="Calibri"/>
                <w:sz w:val="22"/>
                <w:szCs w:val="22"/>
              </w:rPr>
              <w:t xml:space="preserve">Datum einde geldigheid functioneel gebied </w:t>
            </w:r>
          </w:p>
        </w:tc>
        <w:tc>
          <w:tcPr>
            <w:tcW w:w="2500" w:type="pct"/>
            <w:tcBorders>
              <w:top w:val="nil"/>
              <w:left w:val="nil"/>
              <w:bottom w:val="nil"/>
              <w:right w:val="nil"/>
            </w:tcBorders>
            <w:hideMark/>
          </w:tcPr>
          <w:p w14:paraId="0941EC73" w14:textId="77777777" w:rsidR="002E0941" w:rsidRDefault="002E0941">
            <w:pPr>
              <w:rPr>
                <w:rFonts w:ascii="Calibri" w:hAnsi="Calibri" w:cs="Calibri"/>
                <w:sz w:val="22"/>
                <w:szCs w:val="22"/>
              </w:rPr>
            </w:pPr>
            <w:r>
              <w:rPr>
                <w:rFonts w:ascii="Calibri" w:hAnsi="Calibri" w:cs="Calibri"/>
                <w:sz w:val="22"/>
                <w:szCs w:val="22"/>
              </w:rPr>
              <w:t>De datum waarop het functioneel gebied ongeldig is geworden.</w:t>
            </w:r>
          </w:p>
        </w:tc>
        <w:tc>
          <w:tcPr>
            <w:tcW w:w="500" w:type="pct"/>
            <w:tcBorders>
              <w:top w:val="nil"/>
              <w:left w:val="nil"/>
              <w:bottom w:val="nil"/>
              <w:right w:val="nil"/>
            </w:tcBorders>
            <w:hideMark/>
          </w:tcPr>
          <w:p w14:paraId="4118AB1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A68EE8B" w14:textId="77777777" w:rsidR="002E0941" w:rsidRDefault="002E0941">
            <w:pPr>
              <w:rPr>
                <w:rFonts w:ascii="Calibri" w:hAnsi="Calibri" w:cs="Calibri"/>
                <w:sz w:val="22"/>
                <w:szCs w:val="22"/>
              </w:rPr>
            </w:pPr>
            <w:r>
              <w:rPr>
                <w:rFonts w:ascii="Calibri" w:hAnsi="Calibri" w:cs="Calibri"/>
                <w:sz w:val="22"/>
                <w:szCs w:val="22"/>
              </w:rPr>
              <w:t>0 .. 1</w:t>
            </w:r>
          </w:p>
        </w:tc>
      </w:tr>
    </w:tbl>
    <w:p w14:paraId="0D6DBB7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557B65F" w14:textId="77777777" w:rsidTr="002E0941">
        <w:trPr>
          <w:tblCellSpacing w:w="15" w:type="dxa"/>
        </w:trPr>
        <w:tc>
          <w:tcPr>
            <w:tcW w:w="1500" w:type="pct"/>
            <w:tcBorders>
              <w:top w:val="nil"/>
              <w:left w:val="nil"/>
              <w:bottom w:val="nil"/>
              <w:right w:val="nil"/>
            </w:tcBorders>
            <w:hideMark/>
          </w:tcPr>
          <w:p w14:paraId="45BD970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60FC114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AABF277" w14:textId="77777777" w:rsidTr="002E0941">
        <w:trPr>
          <w:tblCellSpacing w:w="15" w:type="dxa"/>
        </w:trPr>
        <w:tc>
          <w:tcPr>
            <w:tcW w:w="250" w:type="pct"/>
            <w:tcBorders>
              <w:top w:val="nil"/>
              <w:left w:val="nil"/>
              <w:bottom w:val="nil"/>
              <w:right w:val="nil"/>
            </w:tcBorders>
            <w:hideMark/>
          </w:tcPr>
          <w:p w14:paraId="412FEEE4"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6EC84B5"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FUNCTIONEEL GEBIED is een specialisatie van het city gml objecttype LANDUSE. Zie verder BGT. </w:t>
            </w:r>
          </w:p>
        </w:tc>
      </w:tr>
    </w:tbl>
    <w:p w14:paraId="5181897C" w14:textId="77777777" w:rsidR="002E0941" w:rsidRDefault="002E0941" w:rsidP="0055546E">
      <w:pPr>
        <w:pStyle w:val="Kop3"/>
        <w:rPr>
          <w:rFonts w:ascii="Calibri" w:hAnsi="Calibri" w:cs="Calibri"/>
        </w:rPr>
      </w:pPr>
      <w:bookmarkStart w:id="69" w:name="global_class_Model_GEBOUWINSTALLATIE"/>
      <w:bookmarkEnd w:id="69"/>
      <w:r>
        <w:rPr>
          <w:rFonts w:ascii="Calibri" w:hAnsi="Calibri" w:cs="Calibri"/>
        </w:rPr>
        <w:t>Objecttype GEBOUWINSTALLATIE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1201EDB" w14:textId="77777777" w:rsidTr="002E0941">
        <w:trPr>
          <w:tblCellSpacing w:w="15" w:type="dxa"/>
        </w:trPr>
        <w:tc>
          <w:tcPr>
            <w:tcW w:w="1500" w:type="pct"/>
            <w:tcBorders>
              <w:top w:val="nil"/>
              <w:left w:val="nil"/>
              <w:bottom w:val="nil"/>
              <w:right w:val="nil"/>
            </w:tcBorders>
            <w:hideMark/>
          </w:tcPr>
          <w:p w14:paraId="7184341C"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CFFCBF" w14:textId="77777777" w:rsidR="002E0941" w:rsidRDefault="002E0941">
            <w:pPr>
              <w:rPr>
                <w:rFonts w:ascii="Calibri" w:hAnsi="Calibri" w:cs="Calibri"/>
                <w:sz w:val="22"/>
                <w:szCs w:val="22"/>
              </w:rPr>
            </w:pPr>
            <w:r>
              <w:rPr>
                <w:rFonts w:ascii="Calibri" w:hAnsi="Calibri" w:cs="Calibri"/>
                <w:sz w:val="22"/>
                <w:szCs w:val="22"/>
              </w:rPr>
              <w:t>GEBOUWINSTALLATIE</w:t>
            </w:r>
          </w:p>
        </w:tc>
      </w:tr>
      <w:tr w:rsidR="002E0941" w14:paraId="3CEA406F" w14:textId="77777777" w:rsidTr="002E0941">
        <w:trPr>
          <w:tblCellSpacing w:w="15" w:type="dxa"/>
        </w:trPr>
        <w:tc>
          <w:tcPr>
            <w:tcW w:w="1500" w:type="pct"/>
            <w:tcBorders>
              <w:top w:val="nil"/>
              <w:left w:val="nil"/>
              <w:bottom w:val="nil"/>
              <w:right w:val="nil"/>
            </w:tcBorders>
            <w:hideMark/>
          </w:tcPr>
          <w:p w14:paraId="484C679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62ECFE4"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6A0F91AA" w14:textId="77777777" w:rsidTr="002E0941">
        <w:trPr>
          <w:tblCellSpacing w:w="15" w:type="dxa"/>
        </w:trPr>
        <w:tc>
          <w:tcPr>
            <w:tcW w:w="1500" w:type="pct"/>
            <w:tcBorders>
              <w:top w:val="nil"/>
              <w:left w:val="nil"/>
              <w:bottom w:val="nil"/>
              <w:right w:val="nil"/>
            </w:tcBorders>
            <w:hideMark/>
          </w:tcPr>
          <w:p w14:paraId="01B6BDAA"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96E658" w14:textId="77777777" w:rsidR="002E0941" w:rsidRDefault="002E0941">
            <w:pPr>
              <w:rPr>
                <w:rFonts w:ascii="Calibri" w:hAnsi="Calibri" w:cs="Calibri"/>
                <w:sz w:val="22"/>
                <w:szCs w:val="22"/>
              </w:rPr>
            </w:pPr>
            <w:r>
              <w:rPr>
                <w:rFonts w:ascii="Calibri" w:hAnsi="Calibri" w:cs="Calibri"/>
                <w:sz w:val="22"/>
                <w:szCs w:val="22"/>
              </w:rPr>
              <w:t xml:space="preserve">Een component aan de buitenzijde van een gebouw, die het aanzicht van het gebouw mede bepaalt. </w:t>
            </w:r>
          </w:p>
        </w:tc>
      </w:tr>
      <w:tr w:rsidR="002E0941" w14:paraId="1AB1369A" w14:textId="77777777" w:rsidTr="002E0941">
        <w:trPr>
          <w:tblCellSpacing w:w="15" w:type="dxa"/>
        </w:trPr>
        <w:tc>
          <w:tcPr>
            <w:tcW w:w="1500" w:type="pct"/>
            <w:tcBorders>
              <w:top w:val="nil"/>
              <w:left w:val="nil"/>
              <w:bottom w:val="nil"/>
              <w:right w:val="nil"/>
            </w:tcBorders>
            <w:hideMark/>
          </w:tcPr>
          <w:p w14:paraId="7254137A"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7C1EAB" w14:textId="77777777" w:rsidR="002E0941" w:rsidRDefault="002E0941">
            <w:pPr>
              <w:rPr>
                <w:rFonts w:ascii="Calibri" w:hAnsi="Calibri" w:cs="Calibri"/>
                <w:sz w:val="22"/>
                <w:szCs w:val="22"/>
              </w:rPr>
            </w:pPr>
            <w:r>
              <w:rPr>
                <w:rFonts w:ascii="Calibri" w:hAnsi="Calibri" w:cs="Calibri"/>
                <w:sz w:val="22"/>
                <w:szCs w:val="22"/>
              </w:rPr>
              <w:t>CityGML</w:t>
            </w:r>
          </w:p>
        </w:tc>
      </w:tr>
      <w:tr w:rsidR="002E0941" w14:paraId="71D15B7A" w14:textId="77777777" w:rsidTr="002E0941">
        <w:trPr>
          <w:tblCellSpacing w:w="15" w:type="dxa"/>
        </w:trPr>
        <w:tc>
          <w:tcPr>
            <w:tcW w:w="1500" w:type="pct"/>
            <w:tcBorders>
              <w:top w:val="nil"/>
              <w:left w:val="nil"/>
              <w:bottom w:val="nil"/>
              <w:right w:val="nil"/>
            </w:tcBorders>
            <w:hideMark/>
          </w:tcPr>
          <w:p w14:paraId="1B88796E"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DA72F60"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632FD1E1" w14:textId="77777777" w:rsidTr="002E0941">
        <w:trPr>
          <w:tblCellSpacing w:w="15" w:type="dxa"/>
        </w:trPr>
        <w:tc>
          <w:tcPr>
            <w:tcW w:w="1500" w:type="pct"/>
            <w:tcBorders>
              <w:top w:val="nil"/>
              <w:left w:val="nil"/>
              <w:bottom w:val="nil"/>
              <w:right w:val="nil"/>
            </w:tcBorders>
            <w:hideMark/>
          </w:tcPr>
          <w:p w14:paraId="07AF3CDA"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8BE2F77" w14:textId="77777777" w:rsidR="002E0941" w:rsidRDefault="002E0941">
            <w:pPr>
              <w:rPr>
                <w:rFonts w:ascii="Calibri" w:hAnsi="Calibri" w:cs="Calibri"/>
                <w:sz w:val="22"/>
                <w:szCs w:val="22"/>
              </w:rPr>
            </w:pPr>
            <w:r>
              <w:rPr>
                <w:rFonts w:ascii="Calibri" w:hAnsi="Calibri" w:cs="Calibri"/>
                <w:sz w:val="22"/>
                <w:szCs w:val="22"/>
              </w:rPr>
              <w:t>Identificatie gebouwinstallatie</w:t>
            </w:r>
          </w:p>
        </w:tc>
      </w:tr>
      <w:tr w:rsidR="002E0941" w14:paraId="1A7630BD" w14:textId="77777777" w:rsidTr="002E0941">
        <w:trPr>
          <w:tblCellSpacing w:w="15" w:type="dxa"/>
        </w:trPr>
        <w:tc>
          <w:tcPr>
            <w:tcW w:w="1500" w:type="pct"/>
            <w:tcBorders>
              <w:top w:val="nil"/>
              <w:left w:val="nil"/>
              <w:bottom w:val="nil"/>
              <w:right w:val="nil"/>
            </w:tcBorders>
            <w:hideMark/>
          </w:tcPr>
          <w:p w14:paraId="3C9382EC"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2127DF1" w14:textId="77777777" w:rsidR="002E0941" w:rsidRDefault="002E0941">
            <w:pPr>
              <w:rPr>
                <w:rFonts w:ascii="Calibri" w:hAnsi="Calibri" w:cs="Calibri"/>
                <w:sz w:val="22"/>
                <w:szCs w:val="22"/>
              </w:rPr>
            </w:pPr>
            <w:r>
              <w:rPr>
                <w:rFonts w:ascii="Calibri" w:hAnsi="Calibri" w:cs="Calibri"/>
                <w:sz w:val="22"/>
                <w:szCs w:val="22"/>
              </w:rPr>
              <w:t xml:space="preserve">Gebouwinstallatie objecten met status plan en een einddatum maken geen deel uit van de verzameling gebouwinstallaties. Zie ver IMGeo. </w:t>
            </w:r>
          </w:p>
        </w:tc>
      </w:tr>
      <w:tr w:rsidR="002E0941" w14:paraId="4A1274E4" w14:textId="77777777" w:rsidTr="002E0941">
        <w:trPr>
          <w:tblCellSpacing w:w="15" w:type="dxa"/>
        </w:trPr>
        <w:tc>
          <w:tcPr>
            <w:tcW w:w="1500" w:type="pct"/>
            <w:tcBorders>
              <w:top w:val="nil"/>
              <w:left w:val="nil"/>
              <w:bottom w:val="nil"/>
              <w:right w:val="nil"/>
            </w:tcBorders>
            <w:hideMark/>
          </w:tcPr>
          <w:p w14:paraId="43388041"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99D13EE" w14:textId="77777777" w:rsidR="002E0941" w:rsidRDefault="002E0941">
            <w:pPr>
              <w:rPr>
                <w:rFonts w:ascii="Calibri" w:hAnsi="Calibri" w:cs="Calibri"/>
                <w:sz w:val="22"/>
                <w:szCs w:val="22"/>
              </w:rPr>
            </w:pPr>
          </w:p>
        </w:tc>
      </w:tr>
      <w:tr w:rsidR="002E0941" w14:paraId="5EFC960E" w14:textId="77777777" w:rsidTr="002E0941">
        <w:trPr>
          <w:tblCellSpacing w:w="15" w:type="dxa"/>
        </w:trPr>
        <w:tc>
          <w:tcPr>
            <w:tcW w:w="1500" w:type="pct"/>
            <w:tcBorders>
              <w:top w:val="nil"/>
              <w:left w:val="nil"/>
              <w:bottom w:val="nil"/>
              <w:right w:val="nil"/>
            </w:tcBorders>
            <w:hideMark/>
          </w:tcPr>
          <w:p w14:paraId="411B2A17"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4A2A9756" w14:textId="77777777" w:rsidR="002E0941" w:rsidRDefault="002E0941">
            <w:pPr>
              <w:rPr>
                <w:rFonts w:ascii="Calibri" w:hAnsi="Calibri" w:cs="Calibri"/>
                <w:sz w:val="22"/>
                <w:szCs w:val="22"/>
              </w:rPr>
            </w:pPr>
            <w:r>
              <w:rPr>
                <w:rFonts w:ascii="Calibri" w:hAnsi="Calibri" w:cs="Calibri"/>
                <w:sz w:val="22"/>
                <w:szCs w:val="22"/>
              </w:rPr>
              <w:t>Nee</w:t>
            </w:r>
          </w:p>
        </w:tc>
      </w:tr>
    </w:tbl>
    <w:p w14:paraId="1B1592C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42F268A" w14:textId="77777777" w:rsidTr="002E0941">
        <w:trPr>
          <w:tblCellSpacing w:w="15" w:type="dxa"/>
        </w:trPr>
        <w:tc>
          <w:tcPr>
            <w:tcW w:w="1500" w:type="pct"/>
            <w:tcBorders>
              <w:top w:val="nil"/>
              <w:left w:val="nil"/>
              <w:bottom w:val="nil"/>
              <w:right w:val="nil"/>
            </w:tcBorders>
            <w:hideMark/>
          </w:tcPr>
          <w:p w14:paraId="25AD4B51"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1FE633E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891"/>
        <w:gridCol w:w="4142"/>
        <w:gridCol w:w="2429"/>
        <w:gridCol w:w="567"/>
      </w:tblGrid>
      <w:tr w:rsidR="002E0941" w14:paraId="31EDA12D" w14:textId="77777777" w:rsidTr="002E0941">
        <w:trPr>
          <w:tblCellSpacing w:w="15" w:type="dxa"/>
        </w:trPr>
        <w:tc>
          <w:tcPr>
            <w:tcW w:w="0" w:type="auto"/>
            <w:tcBorders>
              <w:top w:val="nil"/>
              <w:left w:val="nil"/>
              <w:bottom w:val="nil"/>
              <w:right w:val="nil"/>
            </w:tcBorders>
            <w:hideMark/>
          </w:tcPr>
          <w:p w14:paraId="5D611DF8"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1C7AE20"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146FE535"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3B8E52B"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73C5DF8"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762E188" w14:textId="77777777" w:rsidTr="002E0941">
        <w:trPr>
          <w:tblCellSpacing w:w="15" w:type="dxa"/>
        </w:trPr>
        <w:tc>
          <w:tcPr>
            <w:tcW w:w="250" w:type="pct"/>
            <w:tcBorders>
              <w:top w:val="nil"/>
              <w:left w:val="nil"/>
              <w:bottom w:val="nil"/>
              <w:right w:val="nil"/>
            </w:tcBorders>
            <w:hideMark/>
          </w:tcPr>
          <w:p w14:paraId="044D0A0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865762" w14:textId="77777777" w:rsidR="002E0941" w:rsidRDefault="002E0941">
            <w:pPr>
              <w:rPr>
                <w:rFonts w:ascii="Calibri" w:hAnsi="Calibri" w:cs="Calibri"/>
                <w:sz w:val="22"/>
                <w:szCs w:val="22"/>
              </w:rPr>
            </w:pPr>
            <w:r>
              <w:rPr>
                <w:rFonts w:ascii="Calibri" w:hAnsi="Calibri" w:cs="Calibri"/>
                <w:sz w:val="22"/>
                <w:szCs w:val="22"/>
              </w:rPr>
              <w:t xml:space="preserve">Identificatie gebouwinstallatie </w:t>
            </w:r>
          </w:p>
        </w:tc>
        <w:tc>
          <w:tcPr>
            <w:tcW w:w="2500" w:type="pct"/>
            <w:tcBorders>
              <w:top w:val="nil"/>
              <w:left w:val="nil"/>
              <w:bottom w:val="nil"/>
              <w:right w:val="nil"/>
            </w:tcBorders>
            <w:hideMark/>
          </w:tcPr>
          <w:p w14:paraId="2ED2FDDB" w14:textId="77777777" w:rsidR="002E0941" w:rsidRDefault="002E0941">
            <w:pPr>
              <w:rPr>
                <w:rFonts w:ascii="Calibri" w:hAnsi="Calibri" w:cs="Calibri"/>
                <w:sz w:val="22"/>
                <w:szCs w:val="22"/>
              </w:rPr>
            </w:pPr>
            <w:r>
              <w:rPr>
                <w:rFonts w:ascii="Calibri" w:hAnsi="Calibri" w:cs="Calibri"/>
                <w:sz w:val="22"/>
                <w:szCs w:val="22"/>
              </w:rPr>
              <w:t>Een unieke identificatie voor een gebouwinstallatie.</w:t>
            </w:r>
          </w:p>
        </w:tc>
        <w:tc>
          <w:tcPr>
            <w:tcW w:w="500" w:type="pct"/>
            <w:tcBorders>
              <w:top w:val="nil"/>
              <w:left w:val="nil"/>
              <w:bottom w:val="nil"/>
              <w:right w:val="nil"/>
            </w:tcBorders>
            <w:hideMark/>
          </w:tcPr>
          <w:p w14:paraId="6F617753"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092B90E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A725F53" w14:textId="77777777" w:rsidTr="002E0941">
        <w:trPr>
          <w:tblCellSpacing w:w="15" w:type="dxa"/>
        </w:trPr>
        <w:tc>
          <w:tcPr>
            <w:tcW w:w="250" w:type="pct"/>
            <w:tcBorders>
              <w:top w:val="nil"/>
              <w:left w:val="nil"/>
              <w:bottom w:val="nil"/>
              <w:right w:val="nil"/>
            </w:tcBorders>
            <w:hideMark/>
          </w:tcPr>
          <w:p w14:paraId="577302A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39E894" w14:textId="77777777" w:rsidR="002E0941" w:rsidRDefault="002E0941">
            <w:pPr>
              <w:rPr>
                <w:rFonts w:ascii="Calibri" w:hAnsi="Calibri" w:cs="Calibri"/>
                <w:sz w:val="22"/>
                <w:szCs w:val="22"/>
              </w:rPr>
            </w:pPr>
            <w:r>
              <w:rPr>
                <w:rFonts w:ascii="Calibri" w:hAnsi="Calibri" w:cs="Calibri"/>
                <w:sz w:val="22"/>
                <w:szCs w:val="22"/>
              </w:rPr>
              <w:t xml:space="preserve">Geomettrie gebouwinstallatie </w:t>
            </w:r>
          </w:p>
        </w:tc>
        <w:tc>
          <w:tcPr>
            <w:tcW w:w="2500" w:type="pct"/>
            <w:tcBorders>
              <w:top w:val="nil"/>
              <w:left w:val="nil"/>
              <w:bottom w:val="nil"/>
              <w:right w:val="nil"/>
            </w:tcBorders>
            <w:hideMark/>
          </w:tcPr>
          <w:p w14:paraId="329C7824"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gebouwinstallatie.</w:t>
            </w:r>
          </w:p>
        </w:tc>
        <w:tc>
          <w:tcPr>
            <w:tcW w:w="500" w:type="pct"/>
            <w:tcBorders>
              <w:top w:val="nil"/>
              <w:left w:val="nil"/>
              <w:bottom w:val="nil"/>
              <w:right w:val="nil"/>
            </w:tcBorders>
            <w:hideMark/>
          </w:tcPr>
          <w:p w14:paraId="37B9D904"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6FC7436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4CA055B" w14:textId="77777777" w:rsidTr="002E0941">
        <w:trPr>
          <w:tblCellSpacing w:w="15" w:type="dxa"/>
        </w:trPr>
        <w:tc>
          <w:tcPr>
            <w:tcW w:w="250" w:type="pct"/>
            <w:tcBorders>
              <w:top w:val="nil"/>
              <w:left w:val="nil"/>
              <w:bottom w:val="nil"/>
              <w:right w:val="nil"/>
            </w:tcBorders>
            <w:hideMark/>
          </w:tcPr>
          <w:p w14:paraId="20BFCBF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FFBFC1" w14:textId="77777777" w:rsidR="002E0941" w:rsidRDefault="002E0941">
            <w:pPr>
              <w:rPr>
                <w:rFonts w:ascii="Calibri" w:hAnsi="Calibri" w:cs="Calibri"/>
                <w:sz w:val="22"/>
                <w:szCs w:val="22"/>
              </w:rPr>
            </w:pPr>
            <w:r>
              <w:rPr>
                <w:rFonts w:ascii="Calibri" w:hAnsi="Calibri" w:cs="Calibri"/>
                <w:sz w:val="22"/>
                <w:szCs w:val="22"/>
              </w:rPr>
              <w:t xml:space="preserve">Type gebouwinstallatie </w:t>
            </w:r>
          </w:p>
        </w:tc>
        <w:tc>
          <w:tcPr>
            <w:tcW w:w="2500" w:type="pct"/>
            <w:tcBorders>
              <w:top w:val="nil"/>
              <w:left w:val="nil"/>
              <w:bottom w:val="nil"/>
              <w:right w:val="nil"/>
            </w:tcBorders>
            <w:hideMark/>
          </w:tcPr>
          <w:p w14:paraId="066C3BD7" w14:textId="77777777" w:rsidR="002E0941" w:rsidRDefault="002E0941">
            <w:pPr>
              <w:rPr>
                <w:rFonts w:ascii="Calibri" w:hAnsi="Calibri" w:cs="Calibri"/>
                <w:sz w:val="22"/>
                <w:szCs w:val="22"/>
              </w:rPr>
            </w:pPr>
            <w:r>
              <w:rPr>
                <w:rFonts w:ascii="Calibri" w:hAnsi="Calibri" w:cs="Calibri"/>
                <w:sz w:val="22"/>
                <w:szCs w:val="22"/>
              </w:rPr>
              <w:t>Specificatie van het soort gebouwinstallatie.</w:t>
            </w:r>
          </w:p>
        </w:tc>
        <w:tc>
          <w:tcPr>
            <w:tcW w:w="500" w:type="pct"/>
            <w:tcBorders>
              <w:top w:val="nil"/>
              <w:left w:val="nil"/>
              <w:bottom w:val="nil"/>
              <w:right w:val="nil"/>
            </w:tcBorders>
            <w:hideMark/>
          </w:tcPr>
          <w:p w14:paraId="014049CD" w14:textId="77777777" w:rsidR="002E0941" w:rsidRDefault="002E0941">
            <w:pPr>
              <w:rPr>
                <w:rFonts w:ascii="Calibri" w:hAnsi="Calibri" w:cs="Calibri"/>
                <w:sz w:val="22"/>
                <w:szCs w:val="22"/>
              </w:rPr>
            </w:pPr>
            <w:r>
              <w:rPr>
                <w:rFonts w:ascii="Calibri" w:hAnsi="Calibri" w:cs="Calibri"/>
                <w:sz w:val="22"/>
                <w:szCs w:val="22"/>
              </w:rPr>
              <w:t xml:space="preserve">typeringGebouwinstallatie </w:t>
            </w:r>
          </w:p>
        </w:tc>
        <w:tc>
          <w:tcPr>
            <w:tcW w:w="500" w:type="pct"/>
            <w:tcBorders>
              <w:top w:val="nil"/>
              <w:left w:val="nil"/>
              <w:bottom w:val="nil"/>
              <w:right w:val="nil"/>
            </w:tcBorders>
            <w:hideMark/>
          </w:tcPr>
          <w:p w14:paraId="1A5BF4C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17613E0" w14:textId="77777777" w:rsidTr="002E0941">
        <w:trPr>
          <w:tblCellSpacing w:w="15" w:type="dxa"/>
        </w:trPr>
        <w:tc>
          <w:tcPr>
            <w:tcW w:w="250" w:type="pct"/>
            <w:tcBorders>
              <w:top w:val="nil"/>
              <w:left w:val="nil"/>
              <w:bottom w:val="nil"/>
              <w:right w:val="nil"/>
            </w:tcBorders>
            <w:hideMark/>
          </w:tcPr>
          <w:p w14:paraId="653C469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6CFECC" w14:textId="77777777" w:rsidR="002E0941" w:rsidRDefault="002E0941">
            <w:pPr>
              <w:rPr>
                <w:rFonts w:ascii="Calibri" w:hAnsi="Calibri" w:cs="Calibri"/>
                <w:sz w:val="22"/>
                <w:szCs w:val="22"/>
              </w:rPr>
            </w:pPr>
            <w:r>
              <w:rPr>
                <w:rFonts w:ascii="Calibri" w:hAnsi="Calibri" w:cs="Calibri"/>
                <w:sz w:val="22"/>
                <w:szCs w:val="22"/>
              </w:rPr>
              <w:t xml:space="preserve">Datum begin geldigheid gebouwinstallatie </w:t>
            </w:r>
          </w:p>
        </w:tc>
        <w:tc>
          <w:tcPr>
            <w:tcW w:w="2500" w:type="pct"/>
            <w:tcBorders>
              <w:top w:val="nil"/>
              <w:left w:val="nil"/>
              <w:bottom w:val="nil"/>
              <w:right w:val="nil"/>
            </w:tcBorders>
            <w:hideMark/>
          </w:tcPr>
          <w:p w14:paraId="7477C02F" w14:textId="77777777" w:rsidR="002E0941" w:rsidRDefault="002E0941">
            <w:pPr>
              <w:rPr>
                <w:rFonts w:ascii="Calibri" w:hAnsi="Calibri" w:cs="Calibri"/>
                <w:sz w:val="22"/>
                <w:szCs w:val="22"/>
              </w:rPr>
            </w:pPr>
            <w:r>
              <w:rPr>
                <w:rFonts w:ascii="Calibri" w:hAnsi="Calibri" w:cs="Calibri"/>
                <w:sz w:val="22"/>
                <w:szCs w:val="22"/>
              </w:rPr>
              <w:t>De datum waarop de gebouwinstallatie is ontstaan.</w:t>
            </w:r>
          </w:p>
        </w:tc>
        <w:tc>
          <w:tcPr>
            <w:tcW w:w="500" w:type="pct"/>
            <w:tcBorders>
              <w:top w:val="nil"/>
              <w:left w:val="nil"/>
              <w:bottom w:val="nil"/>
              <w:right w:val="nil"/>
            </w:tcBorders>
            <w:hideMark/>
          </w:tcPr>
          <w:p w14:paraId="3114B06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1BF42E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17A5CB8" w14:textId="77777777" w:rsidTr="002E0941">
        <w:trPr>
          <w:tblCellSpacing w:w="15" w:type="dxa"/>
        </w:trPr>
        <w:tc>
          <w:tcPr>
            <w:tcW w:w="250" w:type="pct"/>
            <w:tcBorders>
              <w:top w:val="nil"/>
              <w:left w:val="nil"/>
              <w:bottom w:val="nil"/>
              <w:right w:val="nil"/>
            </w:tcBorders>
            <w:hideMark/>
          </w:tcPr>
          <w:p w14:paraId="49E5333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E9E631" w14:textId="77777777" w:rsidR="002E0941" w:rsidRDefault="002E0941">
            <w:pPr>
              <w:rPr>
                <w:rFonts w:ascii="Calibri" w:hAnsi="Calibri" w:cs="Calibri"/>
                <w:sz w:val="22"/>
                <w:szCs w:val="22"/>
              </w:rPr>
            </w:pPr>
            <w:r>
              <w:rPr>
                <w:rFonts w:ascii="Calibri" w:hAnsi="Calibri" w:cs="Calibri"/>
                <w:sz w:val="22"/>
                <w:szCs w:val="22"/>
              </w:rPr>
              <w:t xml:space="preserve">Datum einde geldigheid gebouwinstallatie </w:t>
            </w:r>
          </w:p>
        </w:tc>
        <w:tc>
          <w:tcPr>
            <w:tcW w:w="2500" w:type="pct"/>
            <w:tcBorders>
              <w:top w:val="nil"/>
              <w:left w:val="nil"/>
              <w:bottom w:val="nil"/>
              <w:right w:val="nil"/>
            </w:tcBorders>
            <w:hideMark/>
          </w:tcPr>
          <w:p w14:paraId="4030EE9F" w14:textId="77777777" w:rsidR="002E0941" w:rsidRDefault="002E0941">
            <w:pPr>
              <w:rPr>
                <w:rFonts w:ascii="Calibri" w:hAnsi="Calibri" w:cs="Calibri"/>
                <w:sz w:val="22"/>
                <w:szCs w:val="22"/>
              </w:rPr>
            </w:pPr>
            <w:r>
              <w:rPr>
                <w:rFonts w:ascii="Calibri" w:hAnsi="Calibri" w:cs="Calibri"/>
                <w:sz w:val="22"/>
                <w:szCs w:val="22"/>
              </w:rPr>
              <w:t>De datum waarop de gebouwinstallatie ongeldig is geworden.</w:t>
            </w:r>
          </w:p>
        </w:tc>
        <w:tc>
          <w:tcPr>
            <w:tcW w:w="500" w:type="pct"/>
            <w:tcBorders>
              <w:top w:val="nil"/>
              <w:left w:val="nil"/>
              <w:bottom w:val="nil"/>
              <w:right w:val="nil"/>
            </w:tcBorders>
            <w:hideMark/>
          </w:tcPr>
          <w:p w14:paraId="303F175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F6E31D3" w14:textId="77777777" w:rsidR="002E0941" w:rsidRDefault="002E0941">
            <w:pPr>
              <w:rPr>
                <w:rFonts w:ascii="Calibri" w:hAnsi="Calibri" w:cs="Calibri"/>
                <w:sz w:val="22"/>
                <w:szCs w:val="22"/>
              </w:rPr>
            </w:pPr>
            <w:r>
              <w:rPr>
                <w:rFonts w:ascii="Calibri" w:hAnsi="Calibri" w:cs="Calibri"/>
                <w:sz w:val="22"/>
                <w:szCs w:val="22"/>
              </w:rPr>
              <w:t>0 .. 1</w:t>
            </w:r>
          </w:p>
        </w:tc>
      </w:tr>
    </w:tbl>
    <w:p w14:paraId="0E43DC6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648FCF" w14:textId="77777777" w:rsidTr="002E0941">
        <w:trPr>
          <w:tblCellSpacing w:w="15" w:type="dxa"/>
        </w:trPr>
        <w:tc>
          <w:tcPr>
            <w:tcW w:w="1500" w:type="pct"/>
            <w:tcBorders>
              <w:top w:val="nil"/>
              <w:left w:val="nil"/>
              <w:bottom w:val="nil"/>
              <w:right w:val="nil"/>
            </w:tcBorders>
            <w:hideMark/>
          </w:tcPr>
          <w:p w14:paraId="5C6C3CC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0FEDD92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179E90F" w14:textId="77777777" w:rsidTr="002E0941">
        <w:trPr>
          <w:tblCellSpacing w:w="15" w:type="dxa"/>
        </w:trPr>
        <w:tc>
          <w:tcPr>
            <w:tcW w:w="250" w:type="pct"/>
            <w:tcBorders>
              <w:top w:val="nil"/>
              <w:left w:val="nil"/>
              <w:bottom w:val="nil"/>
              <w:right w:val="nil"/>
            </w:tcBorders>
            <w:hideMark/>
          </w:tcPr>
          <w:p w14:paraId="32B0AF05"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F372457"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GEBOUWINSTALLATIE is het equivalent van het city gml objecttype BUILDINGINSTALLATION. </w:t>
            </w:r>
          </w:p>
        </w:tc>
      </w:tr>
    </w:tbl>
    <w:p w14:paraId="7CEEBAEA" w14:textId="77777777" w:rsidR="002E0941" w:rsidRDefault="002E0941" w:rsidP="0055546E">
      <w:pPr>
        <w:pStyle w:val="Kop3"/>
        <w:rPr>
          <w:rFonts w:ascii="Calibri" w:hAnsi="Calibri" w:cs="Calibri"/>
        </w:rPr>
      </w:pPr>
      <w:bookmarkStart w:id="70" w:name="global_class_Model_GEMEENTE"/>
      <w:bookmarkEnd w:id="70"/>
      <w:r>
        <w:rPr>
          <w:rFonts w:ascii="Calibri" w:hAnsi="Calibri" w:cs="Calibri"/>
        </w:rPr>
        <w:t>Objecttype GEMEENTE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61789DF" w14:textId="77777777" w:rsidTr="002E0941">
        <w:trPr>
          <w:tblCellSpacing w:w="15" w:type="dxa"/>
        </w:trPr>
        <w:tc>
          <w:tcPr>
            <w:tcW w:w="1500" w:type="pct"/>
            <w:tcBorders>
              <w:top w:val="nil"/>
              <w:left w:val="nil"/>
              <w:bottom w:val="nil"/>
              <w:right w:val="nil"/>
            </w:tcBorders>
            <w:hideMark/>
          </w:tcPr>
          <w:p w14:paraId="6D85945F"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99F9F9" w14:textId="77777777" w:rsidR="002E0941" w:rsidRDefault="002E0941">
            <w:pPr>
              <w:rPr>
                <w:rFonts w:ascii="Calibri" w:hAnsi="Calibri" w:cs="Calibri"/>
                <w:sz w:val="22"/>
                <w:szCs w:val="22"/>
              </w:rPr>
            </w:pPr>
            <w:r>
              <w:rPr>
                <w:rFonts w:ascii="Calibri" w:hAnsi="Calibri" w:cs="Calibri"/>
                <w:sz w:val="22"/>
                <w:szCs w:val="22"/>
              </w:rPr>
              <w:t>GEMEENTE</w:t>
            </w:r>
          </w:p>
        </w:tc>
      </w:tr>
      <w:tr w:rsidR="002E0941" w14:paraId="15791E19" w14:textId="77777777" w:rsidTr="002E0941">
        <w:trPr>
          <w:tblCellSpacing w:w="15" w:type="dxa"/>
        </w:trPr>
        <w:tc>
          <w:tcPr>
            <w:tcW w:w="1500" w:type="pct"/>
            <w:tcBorders>
              <w:top w:val="nil"/>
              <w:left w:val="nil"/>
              <w:bottom w:val="nil"/>
              <w:right w:val="nil"/>
            </w:tcBorders>
            <w:hideMark/>
          </w:tcPr>
          <w:p w14:paraId="5010DD45"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2056ED1" w14:textId="77777777" w:rsidR="002E0941" w:rsidRDefault="002E0941">
            <w:pPr>
              <w:rPr>
                <w:rFonts w:ascii="Calibri" w:hAnsi="Calibri" w:cs="Calibri"/>
                <w:sz w:val="22"/>
                <w:szCs w:val="22"/>
              </w:rPr>
            </w:pPr>
            <w:r>
              <w:rPr>
                <w:rFonts w:ascii="Calibri" w:hAnsi="Calibri" w:cs="Calibri"/>
                <w:sz w:val="22"/>
                <w:szCs w:val="22"/>
              </w:rPr>
              <w:t xml:space="preserve">Door VNG-R toegevoegd objecttype, ontleend aan het GFO BG (maakt geen deel uit van enige basisregistratie). </w:t>
            </w:r>
          </w:p>
        </w:tc>
      </w:tr>
      <w:tr w:rsidR="002E0941" w14:paraId="46DCAA7E" w14:textId="77777777" w:rsidTr="002E0941">
        <w:trPr>
          <w:tblCellSpacing w:w="15" w:type="dxa"/>
        </w:trPr>
        <w:tc>
          <w:tcPr>
            <w:tcW w:w="1500" w:type="pct"/>
            <w:tcBorders>
              <w:top w:val="nil"/>
              <w:left w:val="nil"/>
              <w:bottom w:val="nil"/>
              <w:right w:val="nil"/>
            </w:tcBorders>
            <w:hideMark/>
          </w:tcPr>
          <w:p w14:paraId="6284543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99F7F20" w14:textId="77777777" w:rsidR="002E0941" w:rsidRDefault="002E0941">
            <w:pPr>
              <w:rPr>
                <w:rFonts w:ascii="Calibri" w:hAnsi="Calibri" w:cs="Calibri"/>
                <w:sz w:val="22"/>
                <w:szCs w:val="22"/>
              </w:rPr>
            </w:pPr>
            <w:r>
              <w:rPr>
                <w:rFonts w:ascii="Calibri" w:hAnsi="Calibri" w:cs="Calibri"/>
                <w:sz w:val="22"/>
                <w:szCs w:val="22"/>
              </w:rPr>
              <w:t xml:space="preserve">Een gedeelte van het grondgebied van Nederland, ingesteld op basis van artikel 123 van de Grondwet. </w:t>
            </w:r>
          </w:p>
        </w:tc>
      </w:tr>
      <w:tr w:rsidR="002E0941" w14:paraId="5BF1CCD1" w14:textId="77777777" w:rsidTr="002E0941">
        <w:trPr>
          <w:tblCellSpacing w:w="15" w:type="dxa"/>
        </w:trPr>
        <w:tc>
          <w:tcPr>
            <w:tcW w:w="1500" w:type="pct"/>
            <w:tcBorders>
              <w:top w:val="nil"/>
              <w:left w:val="nil"/>
              <w:bottom w:val="nil"/>
              <w:right w:val="nil"/>
            </w:tcBorders>
            <w:hideMark/>
          </w:tcPr>
          <w:p w14:paraId="1A8582A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EF1590C" w14:textId="77777777" w:rsidR="002E0941" w:rsidRDefault="002E0941">
            <w:pPr>
              <w:rPr>
                <w:rFonts w:ascii="Calibri" w:hAnsi="Calibri" w:cs="Calibri"/>
                <w:sz w:val="22"/>
                <w:szCs w:val="22"/>
              </w:rPr>
            </w:pPr>
            <w:r>
              <w:rPr>
                <w:rFonts w:ascii="Calibri" w:hAnsi="Calibri" w:cs="Calibri"/>
                <w:sz w:val="22"/>
                <w:szCs w:val="22"/>
              </w:rPr>
              <w:t>GFO BG</w:t>
            </w:r>
          </w:p>
        </w:tc>
      </w:tr>
      <w:tr w:rsidR="002E0941" w14:paraId="23AA0E16" w14:textId="77777777" w:rsidTr="002E0941">
        <w:trPr>
          <w:tblCellSpacing w:w="15" w:type="dxa"/>
        </w:trPr>
        <w:tc>
          <w:tcPr>
            <w:tcW w:w="1500" w:type="pct"/>
            <w:tcBorders>
              <w:top w:val="nil"/>
              <w:left w:val="nil"/>
              <w:bottom w:val="nil"/>
              <w:right w:val="nil"/>
            </w:tcBorders>
            <w:hideMark/>
          </w:tcPr>
          <w:p w14:paraId="664B554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126498"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3B26CA82" w14:textId="77777777" w:rsidTr="002E0941">
        <w:trPr>
          <w:tblCellSpacing w:w="15" w:type="dxa"/>
        </w:trPr>
        <w:tc>
          <w:tcPr>
            <w:tcW w:w="1500" w:type="pct"/>
            <w:tcBorders>
              <w:top w:val="nil"/>
              <w:left w:val="nil"/>
              <w:bottom w:val="nil"/>
              <w:right w:val="nil"/>
            </w:tcBorders>
            <w:hideMark/>
          </w:tcPr>
          <w:p w14:paraId="4DEB2700"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51441001" w14:textId="77777777" w:rsidR="002E0941" w:rsidRDefault="002E0941">
            <w:pPr>
              <w:rPr>
                <w:rFonts w:ascii="Calibri" w:hAnsi="Calibri" w:cs="Calibri"/>
                <w:sz w:val="22"/>
                <w:szCs w:val="22"/>
              </w:rPr>
            </w:pPr>
            <w:r>
              <w:rPr>
                <w:rFonts w:ascii="Calibri" w:hAnsi="Calibri" w:cs="Calibri"/>
                <w:sz w:val="22"/>
                <w:szCs w:val="22"/>
              </w:rPr>
              <w:t>Gemeentecode</w:t>
            </w:r>
          </w:p>
        </w:tc>
      </w:tr>
      <w:tr w:rsidR="002E0941" w14:paraId="60CC1D34" w14:textId="77777777" w:rsidTr="002E0941">
        <w:trPr>
          <w:tblCellSpacing w:w="15" w:type="dxa"/>
        </w:trPr>
        <w:tc>
          <w:tcPr>
            <w:tcW w:w="1500" w:type="pct"/>
            <w:tcBorders>
              <w:top w:val="nil"/>
              <w:left w:val="nil"/>
              <w:bottom w:val="nil"/>
              <w:right w:val="nil"/>
            </w:tcBorders>
            <w:hideMark/>
          </w:tcPr>
          <w:p w14:paraId="5A33B664"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CE8FA04" w14:textId="77777777" w:rsidR="002E0941" w:rsidRDefault="002E0941">
            <w:pPr>
              <w:rPr>
                <w:rFonts w:ascii="Calibri" w:hAnsi="Calibri" w:cs="Calibri"/>
                <w:sz w:val="22"/>
                <w:szCs w:val="22"/>
              </w:rPr>
            </w:pPr>
          </w:p>
        </w:tc>
      </w:tr>
      <w:tr w:rsidR="002E0941" w14:paraId="0CA29197" w14:textId="77777777" w:rsidTr="002E0941">
        <w:trPr>
          <w:tblCellSpacing w:w="15" w:type="dxa"/>
        </w:trPr>
        <w:tc>
          <w:tcPr>
            <w:tcW w:w="1500" w:type="pct"/>
            <w:tcBorders>
              <w:top w:val="nil"/>
              <w:left w:val="nil"/>
              <w:bottom w:val="nil"/>
              <w:right w:val="nil"/>
            </w:tcBorders>
            <w:hideMark/>
          </w:tcPr>
          <w:p w14:paraId="1189451C"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A2D0841" w14:textId="77777777" w:rsidR="002E0941" w:rsidRDefault="002E0941">
            <w:pPr>
              <w:rPr>
                <w:rFonts w:ascii="Calibri" w:hAnsi="Calibri" w:cs="Calibri"/>
                <w:sz w:val="22"/>
                <w:szCs w:val="22"/>
              </w:rPr>
            </w:pPr>
          </w:p>
        </w:tc>
      </w:tr>
      <w:tr w:rsidR="002E0941" w14:paraId="23AC29F0" w14:textId="77777777" w:rsidTr="002E0941">
        <w:trPr>
          <w:tblCellSpacing w:w="15" w:type="dxa"/>
        </w:trPr>
        <w:tc>
          <w:tcPr>
            <w:tcW w:w="1500" w:type="pct"/>
            <w:tcBorders>
              <w:top w:val="nil"/>
              <w:left w:val="nil"/>
              <w:bottom w:val="nil"/>
              <w:right w:val="nil"/>
            </w:tcBorders>
            <w:hideMark/>
          </w:tcPr>
          <w:p w14:paraId="53B7F784"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539F5C7E" w14:textId="77777777" w:rsidR="002E0941" w:rsidRDefault="002E0941">
            <w:pPr>
              <w:rPr>
                <w:rFonts w:ascii="Calibri" w:hAnsi="Calibri" w:cs="Calibri"/>
                <w:sz w:val="22"/>
                <w:szCs w:val="22"/>
              </w:rPr>
            </w:pPr>
            <w:r>
              <w:rPr>
                <w:rFonts w:ascii="Calibri" w:hAnsi="Calibri" w:cs="Calibri"/>
                <w:sz w:val="22"/>
                <w:szCs w:val="22"/>
              </w:rPr>
              <w:t>Nee</w:t>
            </w:r>
          </w:p>
        </w:tc>
      </w:tr>
    </w:tbl>
    <w:p w14:paraId="1ED19FB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0215FF3" w14:textId="77777777" w:rsidTr="002E0941">
        <w:trPr>
          <w:tblCellSpacing w:w="15" w:type="dxa"/>
        </w:trPr>
        <w:tc>
          <w:tcPr>
            <w:tcW w:w="1500" w:type="pct"/>
            <w:tcBorders>
              <w:top w:val="nil"/>
              <w:left w:val="nil"/>
              <w:bottom w:val="nil"/>
              <w:right w:val="nil"/>
            </w:tcBorders>
            <w:hideMark/>
          </w:tcPr>
          <w:p w14:paraId="6AE862C0"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B6AE56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4"/>
        <w:gridCol w:w="2214"/>
        <w:gridCol w:w="4458"/>
        <w:gridCol w:w="1165"/>
        <w:gridCol w:w="883"/>
      </w:tblGrid>
      <w:tr w:rsidR="002E0941" w14:paraId="2AC45B7C" w14:textId="77777777" w:rsidTr="002E0941">
        <w:trPr>
          <w:tblCellSpacing w:w="15" w:type="dxa"/>
        </w:trPr>
        <w:tc>
          <w:tcPr>
            <w:tcW w:w="0" w:type="auto"/>
            <w:tcBorders>
              <w:top w:val="nil"/>
              <w:left w:val="nil"/>
              <w:bottom w:val="nil"/>
              <w:right w:val="nil"/>
            </w:tcBorders>
            <w:hideMark/>
          </w:tcPr>
          <w:p w14:paraId="5EEEE765"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E300521"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63418AFE"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47E2177"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5D6C159"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409AF0B" w14:textId="77777777" w:rsidTr="002E0941">
        <w:trPr>
          <w:tblCellSpacing w:w="15" w:type="dxa"/>
        </w:trPr>
        <w:tc>
          <w:tcPr>
            <w:tcW w:w="250" w:type="pct"/>
            <w:tcBorders>
              <w:top w:val="nil"/>
              <w:left w:val="nil"/>
              <w:bottom w:val="nil"/>
              <w:right w:val="nil"/>
            </w:tcBorders>
            <w:hideMark/>
          </w:tcPr>
          <w:p w14:paraId="49F669F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4BA18A" w14:textId="77777777" w:rsidR="002E0941" w:rsidRDefault="002E0941">
            <w:pPr>
              <w:rPr>
                <w:rFonts w:ascii="Calibri" w:hAnsi="Calibri" w:cs="Calibri"/>
                <w:sz w:val="22"/>
                <w:szCs w:val="22"/>
              </w:rPr>
            </w:pPr>
            <w:r>
              <w:rPr>
                <w:rFonts w:ascii="Calibri" w:hAnsi="Calibri" w:cs="Calibri"/>
                <w:sz w:val="22"/>
                <w:szCs w:val="22"/>
              </w:rPr>
              <w:t xml:space="preserve">Gemeentecode </w:t>
            </w:r>
          </w:p>
        </w:tc>
        <w:tc>
          <w:tcPr>
            <w:tcW w:w="2500" w:type="pct"/>
            <w:tcBorders>
              <w:top w:val="nil"/>
              <w:left w:val="nil"/>
              <w:bottom w:val="nil"/>
              <w:right w:val="nil"/>
            </w:tcBorders>
            <w:hideMark/>
          </w:tcPr>
          <w:p w14:paraId="2980F431" w14:textId="77777777" w:rsidR="002E0941" w:rsidRDefault="002E0941">
            <w:pPr>
              <w:rPr>
                <w:rFonts w:ascii="Calibri" w:hAnsi="Calibri" w:cs="Calibri"/>
                <w:sz w:val="22"/>
                <w:szCs w:val="22"/>
              </w:rPr>
            </w:pPr>
            <w:r>
              <w:rPr>
                <w:rFonts w:ascii="Calibri" w:hAnsi="Calibri" w:cs="Calibri"/>
                <w:sz w:val="22"/>
                <w:szCs w:val="22"/>
              </w:rPr>
              <w:t>Een numerieke aanduiding waarmee een Nederlandse gemeente uniek wordt aangeduid</w:t>
            </w:r>
          </w:p>
        </w:tc>
        <w:tc>
          <w:tcPr>
            <w:tcW w:w="500" w:type="pct"/>
            <w:tcBorders>
              <w:top w:val="nil"/>
              <w:left w:val="nil"/>
              <w:bottom w:val="nil"/>
              <w:right w:val="nil"/>
            </w:tcBorders>
            <w:hideMark/>
          </w:tcPr>
          <w:p w14:paraId="5324B319"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41F7A1D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F31AFC5" w14:textId="77777777" w:rsidTr="002E0941">
        <w:trPr>
          <w:tblCellSpacing w:w="15" w:type="dxa"/>
        </w:trPr>
        <w:tc>
          <w:tcPr>
            <w:tcW w:w="250" w:type="pct"/>
            <w:tcBorders>
              <w:top w:val="nil"/>
              <w:left w:val="nil"/>
              <w:bottom w:val="nil"/>
              <w:right w:val="nil"/>
            </w:tcBorders>
            <w:hideMark/>
          </w:tcPr>
          <w:p w14:paraId="128D1A5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A37E07B" w14:textId="77777777" w:rsidR="002E0941" w:rsidRDefault="002E0941">
            <w:pPr>
              <w:rPr>
                <w:rFonts w:ascii="Calibri" w:hAnsi="Calibri" w:cs="Calibri"/>
                <w:sz w:val="22"/>
                <w:szCs w:val="22"/>
              </w:rPr>
            </w:pPr>
            <w:r>
              <w:rPr>
                <w:rFonts w:ascii="Calibri" w:hAnsi="Calibri" w:cs="Calibri"/>
                <w:sz w:val="22"/>
                <w:szCs w:val="22"/>
              </w:rPr>
              <w:t xml:space="preserve">Gemeentenaam </w:t>
            </w:r>
          </w:p>
        </w:tc>
        <w:tc>
          <w:tcPr>
            <w:tcW w:w="2500" w:type="pct"/>
            <w:tcBorders>
              <w:top w:val="nil"/>
              <w:left w:val="nil"/>
              <w:bottom w:val="nil"/>
              <w:right w:val="nil"/>
            </w:tcBorders>
            <w:hideMark/>
          </w:tcPr>
          <w:p w14:paraId="5CABB1F6" w14:textId="77777777" w:rsidR="002E0941" w:rsidRDefault="002E0941">
            <w:pPr>
              <w:rPr>
                <w:rFonts w:ascii="Calibri" w:hAnsi="Calibri" w:cs="Calibri"/>
                <w:sz w:val="22"/>
                <w:szCs w:val="22"/>
              </w:rPr>
            </w:pPr>
            <w:r>
              <w:rPr>
                <w:rFonts w:ascii="Calibri" w:hAnsi="Calibri" w:cs="Calibri"/>
                <w:sz w:val="22"/>
                <w:szCs w:val="22"/>
              </w:rPr>
              <w:t>De officiële door de gemeente vastgestelde gemeentenaam.</w:t>
            </w:r>
          </w:p>
        </w:tc>
        <w:tc>
          <w:tcPr>
            <w:tcW w:w="500" w:type="pct"/>
            <w:tcBorders>
              <w:top w:val="nil"/>
              <w:left w:val="nil"/>
              <w:bottom w:val="nil"/>
              <w:right w:val="nil"/>
            </w:tcBorders>
            <w:hideMark/>
          </w:tcPr>
          <w:p w14:paraId="41D71E0F"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4A8EA4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C550C97" w14:textId="77777777" w:rsidTr="002E0941">
        <w:trPr>
          <w:tblCellSpacing w:w="15" w:type="dxa"/>
        </w:trPr>
        <w:tc>
          <w:tcPr>
            <w:tcW w:w="250" w:type="pct"/>
            <w:tcBorders>
              <w:top w:val="nil"/>
              <w:left w:val="nil"/>
              <w:bottom w:val="nil"/>
              <w:right w:val="nil"/>
            </w:tcBorders>
            <w:hideMark/>
          </w:tcPr>
          <w:p w14:paraId="0030CEB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B780F03" w14:textId="77777777" w:rsidR="002E0941" w:rsidRDefault="002E0941">
            <w:pPr>
              <w:rPr>
                <w:rFonts w:ascii="Calibri" w:hAnsi="Calibri" w:cs="Calibri"/>
                <w:sz w:val="22"/>
                <w:szCs w:val="22"/>
              </w:rPr>
            </w:pPr>
            <w:r>
              <w:rPr>
                <w:rFonts w:ascii="Calibri" w:hAnsi="Calibri" w:cs="Calibri"/>
                <w:sz w:val="22"/>
                <w:szCs w:val="22"/>
              </w:rPr>
              <w:t xml:space="preserve">Gemeentegeometrie </w:t>
            </w:r>
          </w:p>
        </w:tc>
        <w:tc>
          <w:tcPr>
            <w:tcW w:w="2500" w:type="pct"/>
            <w:tcBorders>
              <w:top w:val="nil"/>
              <w:left w:val="nil"/>
              <w:bottom w:val="nil"/>
              <w:right w:val="nil"/>
            </w:tcBorders>
            <w:hideMark/>
          </w:tcPr>
          <w:p w14:paraId="77E4C493" w14:textId="77777777" w:rsidR="002E0941" w:rsidRDefault="002E0941">
            <w:pPr>
              <w:rPr>
                <w:rFonts w:ascii="Calibri" w:hAnsi="Calibri" w:cs="Calibri"/>
                <w:sz w:val="22"/>
                <w:szCs w:val="22"/>
              </w:rPr>
            </w:pPr>
            <w:r>
              <w:rPr>
                <w:rFonts w:ascii="Calibri" w:hAnsi="Calibri" w:cs="Calibri"/>
                <w:sz w:val="22"/>
                <w:szCs w:val="22"/>
              </w:rPr>
              <w:t xml:space="preserve">De tweedimensionale geometrische representatie van de omtrekken van het grondgebied van een gemeente. </w:t>
            </w:r>
          </w:p>
        </w:tc>
        <w:tc>
          <w:tcPr>
            <w:tcW w:w="500" w:type="pct"/>
            <w:tcBorders>
              <w:top w:val="nil"/>
              <w:left w:val="nil"/>
              <w:bottom w:val="nil"/>
              <w:right w:val="nil"/>
            </w:tcBorders>
            <w:hideMark/>
          </w:tcPr>
          <w:p w14:paraId="1E562594"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69EC611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2D3CD45" w14:textId="77777777" w:rsidTr="002E0941">
        <w:trPr>
          <w:tblCellSpacing w:w="15" w:type="dxa"/>
        </w:trPr>
        <w:tc>
          <w:tcPr>
            <w:tcW w:w="250" w:type="pct"/>
            <w:tcBorders>
              <w:top w:val="nil"/>
              <w:left w:val="nil"/>
              <w:bottom w:val="nil"/>
              <w:right w:val="nil"/>
            </w:tcBorders>
            <w:hideMark/>
          </w:tcPr>
          <w:p w14:paraId="55D0CBE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2B4EF5" w14:textId="77777777" w:rsidR="002E0941" w:rsidRDefault="002E0941">
            <w:pPr>
              <w:rPr>
                <w:rFonts w:ascii="Calibri" w:hAnsi="Calibri" w:cs="Calibri"/>
                <w:sz w:val="22"/>
                <w:szCs w:val="22"/>
              </w:rPr>
            </w:pPr>
            <w:r>
              <w:rPr>
                <w:rFonts w:ascii="Calibri" w:hAnsi="Calibri" w:cs="Calibri"/>
                <w:sz w:val="22"/>
                <w:szCs w:val="22"/>
              </w:rPr>
              <w:t xml:space="preserve">Datum begin geldigheid gemeente </w:t>
            </w:r>
          </w:p>
        </w:tc>
        <w:tc>
          <w:tcPr>
            <w:tcW w:w="2500" w:type="pct"/>
            <w:tcBorders>
              <w:top w:val="nil"/>
              <w:left w:val="nil"/>
              <w:bottom w:val="nil"/>
              <w:right w:val="nil"/>
            </w:tcBorders>
            <w:hideMark/>
          </w:tcPr>
          <w:p w14:paraId="0680F861" w14:textId="77777777" w:rsidR="002E0941" w:rsidRDefault="002E0941">
            <w:pPr>
              <w:rPr>
                <w:rFonts w:ascii="Calibri" w:hAnsi="Calibri" w:cs="Calibri"/>
                <w:sz w:val="22"/>
                <w:szCs w:val="22"/>
              </w:rPr>
            </w:pPr>
            <w:r>
              <w:rPr>
                <w:rFonts w:ascii="Calibri" w:hAnsi="Calibri" w:cs="Calibri"/>
                <w:sz w:val="22"/>
                <w:szCs w:val="22"/>
              </w:rPr>
              <w:t>De datum waarop de gemeente is ontstaan.</w:t>
            </w:r>
          </w:p>
        </w:tc>
        <w:tc>
          <w:tcPr>
            <w:tcW w:w="500" w:type="pct"/>
            <w:tcBorders>
              <w:top w:val="nil"/>
              <w:left w:val="nil"/>
              <w:bottom w:val="nil"/>
              <w:right w:val="nil"/>
            </w:tcBorders>
            <w:hideMark/>
          </w:tcPr>
          <w:p w14:paraId="1CC55FE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AFC0EE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E969D48" w14:textId="77777777" w:rsidTr="002E0941">
        <w:trPr>
          <w:tblCellSpacing w:w="15" w:type="dxa"/>
        </w:trPr>
        <w:tc>
          <w:tcPr>
            <w:tcW w:w="250" w:type="pct"/>
            <w:tcBorders>
              <w:top w:val="nil"/>
              <w:left w:val="nil"/>
              <w:bottom w:val="nil"/>
              <w:right w:val="nil"/>
            </w:tcBorders>
            <w:hideMark/>
          </w:tcPr>
          <w:p w14:paraId="6276896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817314" w14:textId="77777777" w:rsidR="002E0941" w:rsidRDefault="002E0941">
            <w:pPr>
              <w:rPr>
                <w:rFonts w:ascii="Calibri" w:hAnsi="Calibri" w:cs="Calibri"/>
                <w:sz w:val="22"/>
                <w:szCs w:val="22"/>
              </w:rPr>
            </w:pPr>
            <w:r>
              <w:rPr>
                <w:rFonts w:ascii="Calibri" w:hAnsi="Calibri" w:cs="Calibri"/>
                <w:sz w:val="22"/>
                <w:szCs w:val="22"/>
              </w:rPr>
              <w:t xml:space="preserve">Datum einde geldigheid gemeente </w:t>
            </w:r>
          </w:p>
        </w:tc>
        <w:tc>
          <w:tcPr>
            <w:tcW w:w="2500" w:type="pct"/>
            <w:tcBorders>
              <w:top w:val="nil"/>
              <w:left w:val="nil"/>
              <w:bottom w:val="nil"/>
              <w:right w:val="nil"/>
            </w:tcBorders>
            <w:hideMark/>
          </w:tcPr>
          <w:p w14:paraId="1928B77C" w14:textId="77777777" w:rsidR="002E0941" w:rsidRDefault="002E0941">
            <w:pPr>
              <w:rPr>
                <w:rFonts w:ascii="Calibri" w:hAnsi="Calibri" w:cs="Calibri"/>
                <w:sz w:val="22"/>
                <w:szCs w:val="22"/>
              </w:rPr>
            </w:pPr>
            <w:r>
              <w:rPr>
                <w:rFonts w:ascii="Calibri" w:hAnsi="Calibri" w:cs="Calibri"/>
                <w:sz w:val="22"/>
                <w:szCs w:val="22"/>
              </w:rPr>
              <w:t>De datum waarop de gemeente is opgeheven.</w:t>
            </w:r>
          </w:p>
        </w:tc>
        <w:tc>
          <w:tcPr>
            <w:tcW w:w="500" w:type="pct"/>
            <w:tcBorders>
              <w:top w:val="nil"/>
              <w:left w:val="nil"/>
              <w:bottom w:val="nil"/>
              <w:right w:val="nil"/>
            </w:tcBorders>
            <w:hideMark/>
          </w:tcPr>
          <w:p w14:paraId="4A13D53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5E71ED4" w14:textId="77777777" w:rsidR="002E0941" w:rsidRDefault="002E0941">
            <w:pPr>
              <w:rPr>
                <w:rFonts w:ascii="Calibri" w:hAnsi="Calibri" w:cs="Calibri"/>
                <w:sz w:val="22"/>
                <w:szCs w:val="22"/>
              </w:rPr>
            </w:pPr>
            <w:r>
              <w:rPr>
                <w:rFonts w:ascii="Calibri" w:hAnsi="Calibri" w:cs="Calibri"/>
                <w:sz w:val="22"/>
                <w:szCs w:val="22"/>
              </w:rPr>
              <w:t>0 .. 1</w:t>
            </w:r>
          </w:p>
        </w:tc>
      </w:tr>
    </w:tbl>
    <w:p w14:paraId="331CAD2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CDE77E0" w14:textId="77777777" w:rsidTr="002E0941">
        <w:trPr>
          <w:tblCellSpacing w:w="15" w:type="dxa"/>
        </w:trPr>
        <w:tc>
          <w:tcPr>
            <w:tcW w:w="1500" w:type="pct"/>
            <w:tcBorders>
              <w:top w:val="nil"/>
              <w:left w:val="nil"/>
              <w:bottom w:val="nil"/>
              <w:right w:val="nil"/>
            </w:tcBorders>
            <w:hideMark/>
          </w:tcPr>
          <w:p w14:paraId="6E2B440C"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DA9751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41FEDBD" w14:textId="77777777" w:rsidTr="002E0941">
        <w:trPr>
          <w:tblCellSpacing w:w="15" w:type="dxa"/>
        </w:trPr>
        <w:tc>
          <w:tcPr>
            <w:tcW w:w="250" w:type="pct"/>
            <w:tcBorders>
              <w:top w:val="nil"/>
              <w:left w:val="nil"/>
              <w:bottom w:val="nil"/>
              <w:right w:val="nil"/>
            </w:tcBorders>
            <w:hideMark/>
          </w:tcPr>
          <w:p w14:paraId="78FCB27D"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15850C9" w14:textId="77777777" w:rsidR="002E0941" w:rsidRDefault="002E0941">
            <w:pPr>
              <w:rPr>
                <w:rFonts w:ascii="Calibri" w:hAnsi="Calibri" w:cs="Calibri"/>
                <w:sz w:val="22"/>
                <w:szCs w:val="22"/>
              </w:rPr>
            </w:pPr>
            <w:r>
              <w:rPr>
                <w:rFonts w:ascii="Calibri" w:hAnsi="Calibri" w:cs="Calibri"/>
                <w:sz w:val="22"/>
                <w:szCs w:val="22"/>
              </w:rPr>
              <w:t xml:space="preserve">De gemeente fungeert in het model als geo-object. Door de relatie van gemeente met andere objecttypen kan achterhaald worden welke gemeente verantwoordelijk is voor het beheer van de hieraan gerelateerde objecten en gegevens. </w:t>
            </w:r>
          </w:p>
        </w:tc>
      </w:tr>
    </w:tbl>
    <w:p w14:paraId="57F02069" w14:textId="77777777" w:rsidR="002E0941" w:rsidRDefault="002E0941" w:rsidP="0055546E">
      <w:pPr>
        <w:pStyle w:val="Kop3"/>
        <w:rPr>
          <w:rFonts w:ascii="Calibri" w:hAnsi="Calibri" w:cs="Calibri"/>
        </w:rPr>
      </w:pPr>
      <w:bookmarkStart w:id="71" w:name="global_class_Model_INGESCHREVENNATUURLIJ"/>
      <w:bookmarkEnd w:id="71"/>
      <w:r>
        <w:rPr>
          <w:rFonts w:ascii="Calibri" w:hAnsi="Calibri" w:cs="Calibri"/>
        </w:rPr>
        <w:t>Objecttype INGESCHREVEN 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1B82BB" w14:textId="77777777" w:rsidTr="002E0941">
        <w:trPr>
          <w:tblCellSpacing w:w="15" w:type="dxa"/>
        </w:trPr>
        <w:tc>
          <w:tcPr>
            <w:tcW w:w="1500" w:type="pct"/>
            <w:tcBorders>
              <w:top w:val="nil"/>
              <w:left w:val="nil"/>
              <w:bottom w:val="nil"/>
              <w:right w:val="nil"/>
            </w:tcBorders>
            <w:hideMark/>
          </w:tcPr>
          <w:p w14:paraId="32183130"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523DE7E" w14:textId="77777777" w:rsidR="002E0941" w:rsidRDefault="002E0941">
            <w:pPr>
              <w:rPr>
                <w:rFonts w:ascii="Calibri" w:hAnsi="Calibri" w:cs="Calibri"/>
                <w:sz w:val="22"/>
                <w:szCs w:val="22"/>
              </w:rPr>
            </w:pPr>
            <w:r>
              <w:rPr>
                <w:rFonts w:ascii="Calibri" w:hAnsi="Calibri" w:cs="Calibri"/>
                <w:sz w:val="22"/>
                <w:szCs w:val="22"/>
              </w:rPr>
              <w:t>INGESCHREVEN NATUURLIJK PERSOON</w:t>
            </w:r>
          </w:p>
        </w:tc>
      </w:tr>
      <w:tr w:rsidR="002E0941" w14:paraId="1922454B" w14:textId="77777777" w:rsidTr="002E0941">
        <w:trPr>
          <w:tblCellSpacing w:w="15" w:type="dxa"/>
        </w:trPr>
        <w:tc>
          <w:tcPr>
            <w:tcW w:w="1500" w:type="pct"/>
            <w:tcBorders>
              <w:top w:val="nil"/>
              <w:left w:val="nil"/>
              <w:bottom w:val="nil"/>
              <w:right w:val="nil"/>
            </w:tcBorders>
            <w:hideMark/>
          </w:tcPr>
          <w:p w14:paraId="36731C8C"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91AEDD0"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6AC0B8A0" w14:textId="77777777" w:rsidTr="002E0941">
        <w:trPr>
          <w:tblCellSpacing w:w="15" w:type="dxa"/>
        </w:trPr>
        <w:tc>
          <w:tcPr>
            <w:tcW w:w="1500" w:type="pct"/>
            <w:tcBorders>
              <w:top w:val="nil"/>
              <w:left w:val="nil"/>
              <w:bottom w:val="nil"/>
              <w:right w:val="nil"/>
            </w:tcBorders>
            <w:hideMark/>
          </w:tcPr>
          <w:p w14:paraId="52C9041E"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4AFE3BF" w14:textId="77777777" w:rsidR="002E0941" w:rsidRDefault="002E0941">
            <w:pPr>
              <w:rPr>
                <w:rFonts w:ascii="Calibri" w:hAnsi="Calibri" w:cs="Calibri"/>
                <w:sz w:val="22"/>
                <w:szCs w:val="22"/>
              </w:rPr>
            </w:pPr>
            <w:r>
              <w:rPr>
                <w:rFonts w:ascii="Calibri" w:hAnsi="Calibri" w:cs="Calibri"/>
                <w:sz w:val="22"/>
                <w:szCs w:val="22"/>
              </w:rPr>
              <w:t>Een NATUURLIJK PERSOON ingeschreven in de Basisregistratie Personen (BRP).</w:t>
            </w:r>
          </w:p>
        </w:tc>
      </w:tr>
      <w:tr w:rsidR="002E0941" w14:paraId="503CC65B" w14:textId="77777777" w:rsidTr="002E0941">
        <w:trPr>
          <w:tblCellSpacing w:w="15" w:type="dxa"/>
        </w:trPr>
        <w:tc>
          <w:tcPr>
            <w:tcW w:w="1500" w:type="pct"/>
            <w:tcBorders>
              <w:top w:val="nil"/>
              <w:left w:val="nil"/>
              <w:bottom w:val="nil"/>
              <w:right w:val="nil"/>
            </w:tcBorders>
            <w:hideMark/>
          </w:tcPr>
          <w:p w14:paraId="7E77D2B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DB118A"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2722FB82" w14:textId="77777777" w:rsidTr="002E0941">
        <w:trPr>
          <w:tblCellSpacing w:w="15" w:type="dxa"/>
        </w:trPr>
        <w:tc>
          <w:tcPr>
            <w:tcW w:w="1500" w:type="pct"/>
            <w:tcBorders>
              <w:top w:val="nil"/>
              <w:left w:val="nil"/>
              <w:bottom w:val="nil"/>
              <w:right w:val="nil"/>
            </w:tcBorders>
            <w:hideMark/>
          </w:tcPr>
          <w:p w14:paraId="4692682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B17002"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50F62865" w14:textId="77777777" w:rsidTr="002E0941">
        <w:trPr>
          <w:tblCellSpacing w:w="15" w:type="dxa"/>
        </w:trPr>
        <w:tc>
          <w:tcPr>
            <w:tcW w:w="1500" w:type="pct"/>
            <w:tcBorders>
              <w:top w:val="nil"/>
              <w:left w:val="nil"/>
              <w:bottom w:val="nil"/>
              <w:right w:val="nil"/>
            </w:tcBorders>
            <w:hideMark/>
          </w:tcPr>
          <w:p w14:paraId="04176A98"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160FDD2" w14:textId="77777777" w:rsidR="002E0941" w:rsidRDefault="002E0941">
            <w:pPr>
              <w:rPr>
                <w:rFonts w:ascii="Calibri" w:hAnsi="Calibri" w:cs="Calibri"/>
                <w:sz w:val="22"/>
                <w:szCs w:val="22"/>
              </w:rPr>
            </w:pPr>
          </w:p>
        </w:tc>
      </w:tr>
      <w:tr w:rsidR="002E0941" w14:paraId="58DAD88D" w14:textId="77777777" w:rsidTr="002E0941">
        <w:trPr>
          <w:tblCellSpacing w:w="15" w:type="dxa"/>
        </w:trPr>
        <w:tc>
          <w:tcPr>
            <w:tcW w:w="1500" w:type="pct"/>
            <w:tcBorders>
              <w:top w:val="nil"/>
              <w:left w:val="nil"/>
              <w:bottom w:val="nil"/>
              <w:right w:val="nil"/>
            </w:tcBorders>
            <w:hideMark/>
          </w:tcPr>
          <w:p w14:paraId="0E7892F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2ABEE1E" w14:textId="77777777" w:rsidR="002E0941" w:rsidRDefault="002E0941">
            <w:pPr>
              <w:rPr>
                <w:rFonts w:ascii="Calibri" w:hAnsi="Calibri" w:cs="Calibri"/>
                <w:sz w:val="22"/>
                <w:szCs w:val="22"/>
              </w:rPr>
            </w:pPr>
          </w:p>
        </w:tc>
      </w:tr>
      <w:tr w:rsidR="002E0941" w14:paraId="75CAF7DA" w14:textId="77777777" w:rsidTr="002E0941">
        <w:trPr>
          <w:tblCellSpacing w:w="15" w:type="dxa"/>
        </w:trPr>
        <w:tc>
          <w:tcPr>
            <w:tcW w:w="1500" w:type="pct"/>
            <w:tcBorders>
              <w:top w:val="nil"/>
              <w:left w:val="nil"/>
              <w:bottom w:val="nil"/>
              <w:right w:val="nil"/>
            </w:tcBorders>
            <w:hideMark/>
          </w:tcPr>
          <w:p w14:paraId="5EB28964"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24D97F3" w14:textId="77777777" w:rsidR="002E0941" w:rsidRDefault="002E0941">
            <w:pPr>
              <w:rPr>
                <w:rFonts w:ascii="Calibri" w:hAnsi="Calibri" w:cs="Calibri"/>
                <w:sz w:val="22"/>
                <w:szCs w:val="22"/>
              </w:rPr>
            </w:pPr>
          </w:p>
        </w:tc>
      </w:tr>
      <w:tr w:rsidR="002E0941" w14:paraId="246F751B" w14:textId="77777777" w:rsidTr="002E0941">
        <w:trPr>
          <w:tblCellSpacing w:w="15" w:type="dxa"/>
        </w:trPr>
        <w:tc>
          <w:tcPr>
            <w:tcW w:w="1500" w:type="pct"/>
            <w:tcBorders>
              <w:top w:val="nil"/>
              <w:left w:val="nil"/>
              <w:bottom w:val="nil"/>
              <w:right w:val="nil"/>
            </w:tcBorders>
            <w:hideMark/>
          </w:tcPr>
          <w:p w14:paraId="06935758"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5D8A79CC" w14:textId="77777777" w:rsidR="002E0941" w:rsidRDefault="002E0941">
            <w:pPr>
              <w:rPr>
                <w:rFonts w:ascii="Calibri" w:hAnsi="Calibri" w:cs="Calibri"/>
                <w:sz w:val="22"/>
                <w:szCs w:val="22"/>
              </w:rPr>
            </w:pPr>
            <w:r>
              <w:rPr>
                <w:rFonts w:ascii="Calibri" w:hAnsi="Calibri" w:cs="Calibri"/>
                <w:sz w:val="22"/>
                <w:szCs w:val="22"/>
              </w:rPr>
              <w:t>Nee</w:t>
            </w:r>
          </w:p>
        </w:tc>
      </w:tr>
    </w:tbl>
    <w:p w14:paraId="62EC592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913EE4" w14:textId="77777777" w:rsidTr="002E0941">
        <w:trPr>
          <w:tblCellSpacing w:w="15" w:type="dxa"/>
        </w:trPr>
        <w:tc>
          <w:tcPr>
            <w:tcW w:w="1500" w:type="pct"/>
            <w:tcBorders>
              <w:top w:val="nil"/>
              <w:left w:val="nil"/>
              <w:bottom w:val="nil"/>
              <w:right w:val="nil"/>
            </w:tcBorders>
            <w:hideMark/>
          </w:tcPr>
          <w:p w14:paraId="20255742"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0626885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7D953E27" w14:textId="77777777" w:rsidTr="002E0941">
        <w:trPr>
          <w:tblCellSpacing w:w="15" w:type="dxa"/>
        </w:trPr>
        <w:tc>
          <w:tcPr>
            <w:tcW w:w="0" w:type="auto"/>
            <w:tcBorders>
              <w:top w:val="nil"/>
              <w:left w:val="nil"/>
              <w:bottom w:val="nil"/>
              <w:right w:val="nil"/>
            </w:tcBorders>
            <w:hideMark/>
          </w:tcPr>
          <w:p w14:paraId="0F4977CE"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085D987"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9F6D2A7"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CFC3CDE"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3B7CF37"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939F405" w14:textId="77777777" w:rsidTr="002E0941">
        <w:trPr>
          <w:tblCellSpacing w:w="15" w:type="dxa"/>
        </w:trPr>
        <w:tc>
          <w:tcPr>
            <w:tcW w:w="250" w:type="pct"/>
            <w:tcBorders>
              <w:top w:val="nil"/>
              <w:left w:val="nil"/>
              <w:bottom w:val="nil"/>
              <w:right w:val="nil"/>
            </w:tcBorders>
            <w:hideMark/>
          </w:tcPr>
          <w:p w14:paraId="617E61D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7B6E4F" w14:textId="77777777" w:rsidR="002E0941" w:rsidRDefault="002E0941">
            <w:pPr>
              <w:rPr>
                <w:rFonts w:ascii="Calibri" w:hAnsi="Calibri" w:cs="Calibri"/>
                <w:sz w:val="22"/>
                <w:szCs w:val="22"/>
              </w:rPr>
            </w:pPr>
            <w:r>
              <w:rPr>
                <w:rFonts w:ascii="Calibri" w:hAnsi="Calibri" w:cs="Calibri"/>
                <w:sz w:val="22"/>
                <w:szCs w:val="22"/>
              </w:rPr>
              <w:t xml:space="preserve">Burgerservicenummer </w:t>
            </w:r>
          </w:p>
        </w:tc>
        <w:tc>
          <w:tcPr>
            <w:tcW w:w="2500" w:type="pct"/>
            <w:tcBorders>
              <w:top w:val="nil"/>
              <w:left w:val="nil"/>
              <w:bottom w:val="nil"/>
              <w:right w:val="nil"/>
            </w:tcBorders>
            <w:hideMark/>
          </w:tcPr>
          <w:p w14:paraId="4243AF4E" w14:textId="77777777" w:rsidR="002E0941" w:rsidRDefault="002E0941">
            <w:pPr>
              <w:rPr>
                <w:rFonts w:ascii="Calibri" w:hAnsi="Calibri" w:cs="Calibri"/>
                <w:sz w:val="22"/>
                <w:szCs w:val="22"/>
              </w:rPr>
            </w:pPr>
            <w:r>
              <w:rPr>
                <w:rFonts w:ascii="Calibri" w:hAnsi="Calibri" w:cs="Calibri"/>
                <w:sz w:val="22"/>
                <w:szCs w:val="22"/>
              </w:rPr>
              <w:t>Het burgerservicenummer, bedoeld in artikel 1.1 van de Wet algemene bepalingen burgerservicenummer.</w:t>
            </w:r>
          </w:p>
        </w:tc>
        <w:tc>
          <w:tcPr>
            <w:tcW w:w="500" w:type="pct"/>
            <w:tcBorders>
              <w:top w:val="nil"/>
              <w:left w:val="nil"/>
              <w:bottom w:val="nil"/>
              <w:right w:val="nil"/>
            </w:tcBorders>
            <w:hideMark/>
          </w:tcPr>
          <w:p w14:paraId="39A91EAD" w14:textId="77777777" w:rsidR="002E0941" w:rsidRDefault="002E0941">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280A966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43759E2" w14:textId="77777777" w:rsidTr="002E0941">
        <w:trPr>
          <w:tblCellSpacing w:w="15" w:type="dxa"/>
        </w:trPr>
        <w:tc>
          <w:tcPr>
            <w:tcW w:w="250" w:type="pct"/>
            <w:tcBorders>
              <w:top w:val="nil"/>
              <w:left w:val="nil"/>
              <w:bottom w:val="nil"/>
              <w:right w:val="nil"/>
            </w:tcBorders>
            <w:hideMark/>
          </w:tcPr>
          <w:p w14:paraId="7F53398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6D30ED1" w14:textId="77777777" w:rsidR="002E0941" w:rsidRDefault="002E0941">
            <w:pPr>
              <w:rPr>
                <w:rFonts w:ascii="Calibri" w:hAnsi="Calibri" w:cs="Calibri"/>
                <w:sz w:val="22"/>
                <w:szCs w:val="22"/>
              </w:rPr>
            </w:pPr>
            <w:r>
              <w:rPr>
                <w:rFonts w:ascii="Calibri" w:hAnsi="Calibri" w:cs="Calibri"/>
                <w:sz w:val="22"/>
                <w:szCs w:val="22"/>
              </w:rPr>
              <w:t xml:space="preserve">Geslachtsaanduiding </w:t>
            </w:r>
          </w:p>
        </w:tc>
        <w:tc>
          <w:tcPr>
            <w:tcW w:w="2500" w:type="pct"/>
            <w:tcBorders>
              <w:top w:val="nil"/>
              <w:left w:val="nil"/>
              <w:bottom w:val="nil"/>
              <w:right w:val="nil"/>
            </w:tcBorders>
            <w:hideMark/>
          </w:tcPr>
          <w:p w14:paraId="59EC3DDE" w14:textId="77777777" w:rsidR="002E0941" w:rsidRDefault="002E0941">
            <w:pPr>
              <w:rPr>
                <w:rFonts w:ascii="Calibri" w:hAnsi="Calibri" w:cs="Calibri"/>
                <w:sz w:val="22"/>
                <w:szCs w:val="22"/>
              </w:rPr>
            </w:pPr>
            <w:r>
              <w:rPr>
                <w:rFonts w:ascii="Calibri" w:hAnsi="Calibri" w:cs="Calibri"/>
                <w:sz w:val="22"/>
                <w:szCs w:val="22"/>
              </w:rPr>
              <w:t xml:space="preserve">Een aanduiding die aangeeft dat de ingeschrevene een man of een vrouw is, of dat het geslacht (nog) onbekend is. </w:t>
            </w:r>
          </w:p>
        </w:tc>
        <w:tc>
          <w:tcPr>
            <w:tcW w:w="500" w:type="pct"/>
            <w:tcBorders>
              <w:top w:val="nil"/>
              <w:left w:val="nil"/>
              <w:bottom w:val="nil"/>
              <w:right w:val="nil"/>
            </w:tcBorders>
            <w:hideMark/>
          </w:tcPr>
          <w:p w14:paraId="570E5499" w14:textId="77777777" w:rsidR="002E0941" w:rsidRDefault="002E0941">
            <w:pPr>
              <w:rPr>
                <w:rFonts w:ascii="Calibri" w:hAnsi="Calibri" w:cs="Calibri"/>
                <w:sz w:val="22"/>
                <w:szCs w:val="22"/>
              </w:rPr>
            </w:pPr>
            <w:r>
              <w:rPr>
                <w:rFonts w:ascii="Calibri" w:hAnsi="Calibri" w:cs="Calibri"/>
                <w:sz w:val="22"/>
                <w:szCs w:val="22"/>
              </w:rPr>
              <w:t xml:space="preserve">geslacht </w:t>
            </w:r>
          </w:p>
        </w:tc>
        <w:tc>
          <w:tcPr>
            <w:tcW w:w="500" w:type="pct"/>
            <w:tcBorders>
              <w:top w:val="nil"/>
              <w:left w:val="nil"/>
              <w:bottom w:val="nil"/>
              <w:right w:val="nil"/>
            </w:tcBorders>
            <w:hideMark/>
          </w:tcPr>
          <w:p w14:paraId="5BD0617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F4D48A8" w14:textId="77777777" w:rsidTr="002E0941">
        <w:trPr>
          <w:tblCellSpacing w:w="15" w:type="dxa"/>
        </w:trPr>
        <w:tc>
          <w:tcPr>
            <w:tcW w:w="250" w:type="pct"/>
            <w:tcBorders>
              <w:top w:val="nil"/>
              <w:left w:val="nil"/>
              <w:bottom w:val="nil"/>
              <w:right w:val="nil"/>
            </w:tcBorders>
            <w:hideMark/>
          </w:tcPr>
          <w:p w14:paraId="3A801C8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D33052" w14:textId="77777777" w:rsidR="002E0941" w:rsidRDefault="002E0941">
            <w:pPr>
              <w:rPr>
                <w:rFonts w:ascii="Calibri" w:hAnsi="Calibri" w:cs="Calibri"/>
                <w:sz w:val="22"/>
                <w:szCs w:val="22"/>
              </w:rPr>
            </w:pPr>
            <w:r>
              <w:rPr>
                <w:rFonts w:ascii="Calibri" w:hAnsi="Calibri" w:cs="Calibri"/>
                <w:sz w:val="22"/>
                <w:szCs w:val="22"/>
              </w:rPr>
              <w:t xml:space="preserve">Geboortedatum </w:t>
            </w:r>
          </w:p>
        </w:tc>
        <w:tc>
          <w:tcPr>
            <w:tcW w:w="2500" w:type="pct"/>
            <w:tcBorders>
              <w:top w:val="nil"/>
              <w:left w:val="nil"/>
              <w:bottom w:val="nil"/>
              <w:right w:val="nil"/>
            </w:tcBorders>
            <w:hideMark/>
          </w:tcPr>
          <w:p w14:paraId="43F1AC5B" w14:textId="77777777" w:rsidR="002E0941" w:rsidRDefault="002E0941">
            <w:pPr>
              <w:rPr>
                <w:rFonts w:ascii="Calibri" w:hAnsi="Calibri" w:cs="Calibri"/>
                <w:sz w:val="22"/>
                <w:szCs w:val="22"/>
              </w:rPr>
            </w:pPr>
            <w:r>
              <w:rPr>
                <w:rFonts w:ascii="Calibri" w:hAnsi="Calibri" w:cs="Calibri"/>
                <w:sz w:val="22"/>
                <w:szCs w:val="22"/>
              </w:rPr>
              <w:t>Datum waarop de INGESCHREVEN NATUURLIJK PERSOON geboren is.</w:t>
            </w:r>
          </w:p>
        </w:tc>
        <w:tc>
          <w:tcPr>
            <w:tcW w:w="500" w:type="pct"/>
            <w:tcBorders>
              <w:top w:val="nil"/>
              <w:left w:val="nil"/>
              <w:bottom w:val="nil"/>
              <w:right w:val="nil"/>
            </w:tcBorders>
            <w:hideMark/>
          </w:tcPr>
          <w:p w14:paraId="296DEE7C"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962D33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E881CFC" w14:textId="77777777" w:rsidTr="002E0941">
        <w:trPr>
          <w:tblCellSpacing w:w="15" w:type="dxa"/>
        </w:trPr>
        <w:tc>
          <w:tcPr>
            <w:tcW w:w="250" w:type="pct"/>
            <w:tcBorders>
              <w:top w:val="nil"/>
              <w:left w:val="nil"/>
              <w:bottom w:val="nil"/>
              <w:right w:val="nil"/>
            </w:tcBorders>
            <w:hideMark/>
          </w:tcPr>
          <w:p w14:paraId="32E93C0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B1DBEC" w14:textId="77777777" w:rsidR="002E0941" w:rsidRDefault="002E0941">
            <w:pPr>
              <w:rPr>
                <w:rFonts w:ascii="Calibri" w:hAnsi="Calibri" w:cs="Calibri"/>
                <w:sz w:val="22"/>
                <w:szCs w:val="22"/>
              </w:rPr>
            </w:pPr>
            <w:r>
              <w:rPr>
                <w:rFonts w:ascii="Calibri" w:hAnsi="Calibri" w:cs="Calibri"/>
                <w:sz w:val="22"/>
                <w:szCs w:val="22"/>
              </w:rPr>
              <w:t xml:space="preserve">Overlijdensdatum </w:t>
            </w:r>
          </w:p>
        </w:tc>
        <w:tc>
          <w:tcPr>
            <w:tcW w:w="2500" w:type="pct"/>
            <w:tcBorders>
              <w:top w:val="nil"/>
              <w:left w:val="nil"/>
              <w:bottom w:val="nil"/>
              <w:right w:val="nil"/>
            </w:tcBorders>
            <w:hideMark/>
          </w:tcPr>
          <w:p w14:paraId="1A4EC9B9" w14:textId="77777777" w:rsidR="002E0941" w:rsidRDefault="002E0941">
            <w:pPr>
              <w:rPr>
                <w:rFonts w:ascii="Calibri" w:hAnsi="Calibri" w:cs="Calibri"/>
                <w:sz w:val="22"/>
                <w:szCs w:val="22"/>
              </w:rPr>
            </w:pPr>
            <w:r>
              <w:rPr>
                <w:rFonts w:ascii="Calibri" w:hAnsi="Calibri" w:cs="Calibri"/>
                <w:sz w:val="22"/>
                <w:szCs w:val="22"/>
              </w:rPr>
              <w:t>Datum waarop de INGESCHREVEN NATUURLIJK PERSOON is overleden.</w:t>
            </w:r>
          </w:p>
        </w:tc>
        <w:tc>
          <w:tcPr>
            <w:tcW w:w="500" w:type="pct"/>
            <w:tcBorders>
              <w:top w:val="nil"/>
              <w:left w:val="nil"/>
              <w:bottom w:val="nil"/>
              <w:right w:val="nil"/>
            </w:tcBorders>
            <w:hideMark/>
          </w:tcPr>
          <w:p w14:paraId="5B9D81A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4835CB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6BDF5CA" w14:textId="77777777" w:rsidTr="002E0941">
        <w:trPr>
          <w:tblCellSpacing w:w="15" w:type="dxa"/>
        </w:trPr>
        <w:tc>
          <w:tcPr>
            <w:tcW w:w="250" w:type="pct"/>
            <w:tcBorders>
              <w:top w:val="nil"/>
              <w:left w:val="nil"/>
              <w:bottom w:val="nil"/>
              <w:right w:val="nil"/>
            </w:tcBorders>
            <w:hideMark/>
          </w:tcPr>
          <w:p w14:paraId="46CCE73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CEB93E"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3EA542F6" w14:textId="77777777" w:rsidR="002E0941" w:rsidRDefault="002E0941">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65069D20"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49C6B296"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21F15CF1" w14:textId="77777777" w:rsidTr="002E0941">
        <w:trPr>
          <w:tblCellSpacing w:w="15" w:type="dxa"/>
        </w:trPr>
        <w:tc>
          <w:tcPr>
            <w:tcW w:w="250" w:type="pct"/>
            <w:tcBorders>
              <w:top w:val="nil"/>
              <w:left w:val="nil"/>
              <w:bottom w:val="nil"/>
              <w:right w:val="nil"/>
            </w:tcBorders>
            <w:hideMark/>
          </w:tcPr>
          <w:p w14:paraId="208B234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D5D714" w14:textId="77777777" w:rsidR="002E0941" w:rsidRDefault="002E0941">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6AA8E425" w14:textId="77777777" w:rsidR="002E0941" w:rsidRDefault="002E0941">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6C453D06"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37430A5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2156C99" w14:textId="77777777" w:rsidTr="002E0941">
        <w:trPr>
          <w:tblCellSpacing w:w="15" w:type="dxa"/>
        </w:trPr>
        <w:tc>
          <w:tcPr>
            <w:tcW w:w="250" w:type="pct"/>
            <w:tcBorders>
              <w:top w:val="nil"/>
              <w:left w:val="nil"/>
              <w:bottom w:val="nil"/>
              <w:right w:val="nil"/>
            </w:tcBorders>
            <w:hideMark/>
          </w:tcPr>
          <w:p w14:paraId="4387442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4E1AEE" w14:textId="77777777" w:rsidR="002E0941" w:rsidRDefault="002E0941">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4A6BEDFC" w14:textId="77777777" w:rsidR="002E0941" w:rsidRDefault="002E0941">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2995A800"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6D5ADE7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F3AEA69" w14:textId="77777777" w:rsidTr="002E0941">
        <w:trPr>
          <w:tblCellSpacing w:w="15" w:type="dxa"/>
        </w:trPr>
        <w:tc>
          <w:tcPr>
            <w:tcW w:w="250" w:type="pct"/>
            <w:tcBorders>
              <w:top w:val="nil"/>
              <w:left w:val="nil"/>
              <w:bottom w:val="nil"/>
              <w:right w:val="nil"/>
            </w:tcBorders>
            <w:hideMark/>
          </w:tcPr>
          <w:p w14:paraId="1AF3FCA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D31638C" w14:textId="77777777" w:rsidR="002E0941" w:rsidRDefault="002E0941">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0AC4BE84" w14:textId="77777777" w:rsidR="002E0941" w:rsidRDefault="002E0941">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38CD7A76"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3DDFD6A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245C92A" w14:textId="77777777" w:rsidTr="002E0941">
        <w:trPr>
          <w:tblCellSpacing w:w="15" w:type="dxa"/>
        </w:trPr>
        <w:tc>
          <w:tcPr>
            <w:tcW w:w="250" w:type="pct"/>
            <w:tcBorders>
              <w:top w:val="nil"/>
              <w:left w:val="nil"/>
              <w:bottom w:val="nil"/>
              <w:right w:val="nil"/>
            </w:tcBorders>
            <w:hideMark/>
          </w:tcPr>
          <w:p w14:paraId="223F8FE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7FFE2F" w14:textId="77777777" w:rsidR="002E0941" w:rsidRDefault="002E0941">
            <w:pPr>
              <w:rPr>
                <w:rFonts w:ascii="Calibri" w:hAnsi="Calibri" w:cs="Calibri"/>
                <w:sz w:val="22"/>
                <w:szCs w:val="22"/>
              </w:rPr>
            </w:pPr>
            <w:r>
              <w:rPr>
                <w:rFonts w:ascii="Calibri" w:hAnsi="Calibri" w:cs="Calibri"/>
                <w:sz w:val="22"/>
                <w:szCs w:val="22"/>
              </w:rPr>
              <w:t xml:space="preserve">- Land/gebied </w:t>
            </w:r>
          </w:p>
        </w:tc>
        <w:tc>
          <w:tcPr>
            <w:tcW w:w="2500" w:type="pct"/>
            <w:tcBorders>
              <w:top w:val="nil"/>
              <w:left w:val="nil"/>
              <w:bottom w:val="nil"/>
              <w:right w:val="nil"/>
            </w:tcBorders>
            <w:hideMark/>
          </w:tcPr>
          <w:p w14:paraId="7847418A" w14:textId="77777777" w:rsidR="002E0941" w:rsidRDefault="002E0941">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60AA3DB2" w14:textId="77777777" w:rsidR="002E0941" w:rsidRDefault="002E0941">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7E0DCB8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9FE7518" w14:textId="77777777" w:rsidTr="002E0941">
        <w:trPr>
          <w:tblCellSpacing w:w="15" w:type="dxa"/>
        </w:trPr>
        <w:tc>
          <w:tcPr>
            <w:tcW w:w="250" w:type="pct"/>
            <w:tcBorders>
              <w:top w:val="nil"/>
              <w:left w:val="nil"/>
              <w:bottom w:val="nil"/>
              <w:right w:val="nil"/>
            </w:tcBorders>
            <w:hideMark/>
          </w:tcPr>
          <w:p w14:paraId="7A43494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25E9D09" w14:textId="77777777" w:rsidR="002E0941" w:rsidRDefault="002E0941">
            <w:pPr>
              <w:rPr>
                <w:rFonts w:ascii="Calibri" w:hAnsi="Calibri" w:cs="Calibri"/>
                <w:sz w:val="22"/>
                <w:szCs w:val="22"/>
              </w:rPr>
            </w:pPr>
            <w:r>
              <w:rPr>
                <w:rFonts w:ascii="Calibri" w:hAnsi="Calibri" w:cs="Calibri"/>
                <w:sz w:val="22"/>
                <w:szCs w:val="22"/>
              </w:rPr>
              <w:t xml:space="preserve">/Verblijfadres INGESCHREVEN NATUURLIJK PERSOON : </w:t>
            </w:r>
          </w:p>
        </w:tc>
        <w:tc>
          <w:tcPr>
            <w:tcW w:w="2500" w:type="pct"/>
            <w:tcBorders>
              <w:top w:val="nil"/>
              <w:left w:val="nil"/>
              <w:bottom w:val="nil"/>
              <w:right w:val="nil"/>
            </w:tcBorders>
            <w:hideMark/>
          </w:tcPr>
          <w:p w14:paraId="02BB01F8" w14:textId="77777777" w:rsidR="002E0941" w:rsidRDefault="002E0941">
            <w:pPr>
              <w:rPr>
                <w:rFonts w:ascii="Calibri" w:hAnsi="Calibri" w:cs="Calibri"/>
                <w:sz w:val="22"/>
                <w:szCs w:val="22"/>
              </w:rPr>
            </w:pPr>
            <w:r>
              <w:rPr>
                <w:rFonts w:ascii="Calibri" w:hAnsi="Calibri" w:cs="Calibri"/>
                <w:sz w:val="22"/>
                <w:szCs w:val="22"/>
              </w:rPr>
              <w:t xml:space="preserve">De gegevens over het verblijfadres van de INGESCHREVEN NATUURLIJK PERSOON </w:t>
            </w:r>
          </w:p>
        </w:tc>
        <w:tc>
          <w:tcPr>
            <w:tcW w:w="500" w:type="pct"/>
            <w:tcBorders>
              <w:top w:val="nil"/>
              <w:left w:val="nil"/>
              <w:bottom w:val="nil"/>
              <w:right w:val="nil"/>
            </w:tcBorders>
            <w:hideMark/>
          </w:tcPr>
          <w:p w14:paraId="5B473434"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55AA86B3"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71A3FA6B" w14:textId="77777777" w:rsidTr="002E0941">
        <w:trPr>
          <w:tblCellSpacing w:w="15" w:type="dxa"/>
        </w:trPr>
        <w:tc>
          <w:tcPr>
            <w:tcW w:w="250" w:type="pct"/>
            <w:tcBorders>
              <w:top w:val="nil"/>
              <w:left w:val="nil"/>
              <w:bottom w:val="nil"/>
              <w:right w:val="nil"/>
            </w:tcBorders>
            <w:hideMark/>
          </w:tcPr>
          <w:p w14:paraId="01DEDB0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8690E9"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0E7218E9"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4A325A17"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08B70E1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4008093" w14:textId="77777777" w:rsidTr="002E0941">
        <w:trPr>
          <w:tblCellSpacing w:w="15" w:type="dxa"/>
        </w:trPr>
        <w:tc>
          <w:tcPr>
            <w:tcW w:w="250" w:type="pct"/>
            <w:tcBorders>
              <w:top w:val="nil"/>
              <w:left w:val="nil"/>
              <w:bottom w:val="nil"/>
              <w:right w:val="nil"/>
            </w:tcBorders>
            <w:hideMark/>
          </w:tcPr>
          <w:p w14:paraId="3ACABCF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EBFADA4"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6A752D9D"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2C63D35A"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CAFEC1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465B157" w14:textId="77777777" w:rsidTr="002E0941">
        <w:trPr>
          <w:tblCellSpacing w:w="15" w:type="dxa"/>
        </w:trPr>
        <w:tc>
          <w:tcPr>
            <w:tcW w:w="250" w:type="pct"/>
            <w:tcBorders>
              <w:top w:val="nil"/>
              <w:left w:val="nil"/>
              <w:bottom w:val="nil"/>
              <w:right w:val="nil"/>
            </w:tcBorders>
            <w:hideMark/>
          </w:tcPr>
          <w:p w14:paraId="325161E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263807"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10406593"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118563CA"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4551F66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25392B6" w14:textId="77777777" w:rsidTr="002E0941">
        <w:trPr>
          <w:tblCellSpacing w:w="15" w:type="dxa"/>
        </w:trPr>
        <w:tc>
          <w:tcPr>
            <w:tcW w:w="250" w:type="pct"/>
            <w:tcBorders>
              <w:top w:val="nil"/>
              <w:left w:val="nil"/>
              <w:bottom w:val="nil"/>
              <w:right w:val="nil"/>
            </w:tcBorders>
            <w:hideMark/>
          </w:tcPr>
          <w:p w14:paraId="7C51491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6E0C89"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79E3D67B"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34A83069"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3355EC3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D4B3FC8" w14:textId="77777777" w:rsidTr="002E0941">
        <w:trPr>
          <w:tblCellSpacing w:w="15" w:type="dxa"/>
        </w:trPr>
        <w:tc>
          <w:tcPr>
            <w:tcW w:w="250" w:type="pct"/>
            <w:tcBorders>
              <w:top w:val="nil"/>
              <w:left w:val="nil"/>
              <w:bottom w:val="nil"/>
              <w:right w:val="nil"/>
            </w:tcBorders>
            <w:hideMark/>
          </w:tcPr>
          <w:p w14:paraId="5B30015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B073C5" w14:textId="77777777" w:rsidR="002E0941" w:rsidRDefault="002E0941">
            <w:pPr>
              <w:rPr>
                <w:rFonts w:ascii="Calibri" w:hAnsi="Calibri" w:cs="Calibri"/>
                <w:sz w:val="22"/>
                <w:szCs w:val="22"/>
              </w:rPr>
            </w:pPr>
            <w:r>
              <w:rPr>
                <w:rFonts w:ascii="Calibri" w:hAnsi="Calibri" w:cs="Calibri"/>
                <w:sz w:val="22"/>
                <w:szCs w:val="22"/>
              </w:rPr>
              <w:t xml:space="preserve">- Straatnaam </w:t>
            </w:r>
          </w:p>
        </w:tc>
        <w:tc>
          <w:tcPr>
            <w:tcW w:w="2500" w:type="pct"/>
            <w:tcBorders>
              <w:top w:val="nil"/>
              <w:left w:val="nil"/>
              <w:bottom w:val="nil"/>
              <w:right w:val="nil"/>
            </w:tcBorders>
            <w:hideMark/>
          </w:tcPr>
          <w:p w14:paraId="1B564581" w14:textId="77777777" w:rsidR="002E0941" w:rsidRDefault="002E0941">
            <w:pPr>
              <w:rPr>
                <w:rFonts w:ascii="Calibri" w:hAnsi="Calibri" w:cs="Calibri"/>
                <w:sz w:val="22"/>
                <w:szCs w:val="22"/>
              </w:rPr>
            </w:pPr>
            <w:r>
              <w:rPr>
                <w:rFonts w:ascii="Calibri" w:hAnsi="Calibri" w:cs="Calibri"/>
                <w:sz w:val="22"/>
                <w:szCs w:val="22"/>
              </w:rPr>
              <w:t xml:space="preserve">De officiële straatnaam zoals door het bevoegd gemeentelijk orgaan is vastgesteld, zo nodig ingekort conform de specificaties van de NEN 5825. </w:t>
            </w:r>
          </w:p>
        </w:tc>
        <w:tc>
          <w:tcPr>
            <w:tcW w:w="500" w:type="pct"/>
            <w:tcBorders>
              <w:top w:val="nil"/>
              <w:left w:val="nil"/>
              <w:bottom w:val="nil"/>
              <w:right w:val="nil"/>
            </w:tcBorders>
            <w:hideMark/>
          </w:tcPr>
          <w:p w14:paraId="57B51FC8" w14:textId="77777777" w:rsidR="002E0941" w:rsidRDefault="002E0941">
            <w:pPr>
              <w:rPr>
                <w:rFonts w:ascii="Calibri" w:hAnsi="Calibri" w:cs="Calibri"/>
                <w:sz w:val="22"/>
                <w:szCs w:val="22"/>
              </w:rPr>
            </w:pPr>
            <w:r>
              <w:rPr>
                <w:rFonts w:ascii="Calibri" w:hAnsi="Calibri" w:cs="Calibri"/>
                <w:sz w:val="22"/>
                <w:szCs w:val="22"/>
              </w:rPr>
              <w:t xml:space="preserve">AN24 </w:t>
            </w:r>
          </w:p>
        </w:tc>
        <w:tc>
          <w:tcPr>
            <w:tcW w:w="500" w:type="pct"/>
            <w:tcBorders>
              <w:top w:val="nil"/>
              <w:left w:val="nil"/>
              <w:bottom w:val="nil"/>
              <w:right w:val="nil"/>
            </w:tcBorders>
            <w:hideMark/>
          </w:tcPr>
          <w:p w14:paraId="5A91252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BC54EC0" w14:textId="77777777" w:rsidTr="002E0941">
        <w:trPr>
          <w:tblCellSpacing w:w="15" w:type="dxa"/>
        </w:trPr>
        <w:tc>
          <w:tcPr>
            <w:tcW w:w="250" w:type="pct"/>
            <w:tcBorders>
              <w:top w:val="nil"/>
              <w:left w:val="nil"/>
              <w:bottom w:val="nil"/>
              <w:right w:val="nil"/>
            </w:tcBorders>
            <w:hideMark/>
          </w:tcPr>
          <w:p w14:paraId="1ADAA3B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0C85975"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311CC881"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3844BF07"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406131E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4660383" w14:textId="77777777" w:rsidTr="002E0941">
        <w:trPr>
          <w:tblCellSpacing w:w="15" w:type="dxa"/>
        </w:trPr>
        <w:tc>
          <w:tcPr>
            <w:tcW w:w="250" w:type="pct"/>
            <w:tcBorders>
              <w:top w:val="nil"/>
              <w:left w:val="nil"/>
              <w:bottom w:val="nil"/>
              <w:right w:val="nil"/>
            </w:tcBorders>
            <w:hideMark/>
          </w:tcPr>
          <w:p w14:paraId="0B6B0D0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E02B0D" w14:textId="77777777" w:rsidR="002E0941" w:rsidRDefault="002E0941">
            <w:pPr>
              <w:rPr>
                <w:rFonts w:ascii="Calibri" w:hAnsi="Calibri" w:cs="Calibri"/>
                <w:sz w:val="22"/>
                <w:szCs w:val="22"/>
              </w:rPr>
            </w:pPr>
            <w:r>
              <w:rPr>
                <w:rFonts w:ascii="Calibri" w:hAnsi="Calibri" w:cs="Calibri"/>
                <w:sz w:val="22"/>
                <w:szCs w:val="22"/>
              </w:rPr>
              <w:t xml:space="preserve">- Locatie beschrijving </w:t>
            </w:r>
          </w:p>
        </w:tc>
        <w:tc>
          <w:tcPr>
            <w:tcW w:w="2500" w:type="pct"/>
            <w:tcBorders>
              <w:top w:val="nil"/>
              <w:left w:val="nil"/>
              <w:bottom w:val="nil"/>
              <w:right w:val="nil"/>
            </w:tcBorders>
            <w:hideMark/>
          </w:tcPr>
          <w:p w14:paraId="46E05336" w14:textId="77777777" w:rsidR="002E0941" w:rsidRDefault="002E0941">
            <w:pPr>
              <w:rPr>
                <w:rFonts w:ascii="Calibri" w:hAnsi="Calibri" w:cs="Calibri"/>
                <w:sz w:val="22"/>
                <w:szCs w:val="22"/>
              </w:rPr>
            </w:pPr>
            <w:r>
              <w:rPr>
                <w:rFonts w:ascii="Calibri" w:hAnsi="Calibri" w:cs="Calibri"/>
                <w:sz w:val="22"/>
                <w:szCs w:val="22"/>
              </w:rPr>
              <w:t>Een geheel of gedeeltelijke omschrijving van de ligging van een object.</w:t>
            </w:r>
          </w:p>
        </w:tc>
        <w:tc>
          <w:tcPr>
            <w:tcW w:w="500" w:type="pct"/>
            <w:tcBorders>
              <w:top w:val="nil"/>
              <w:left w:val="nil"/>
              <w:bottom w:val="nil"/>
              <w:right w:val="nil"/>
            </w:tcBorders>
            <w:hideMark/>
          </w:tcPr>
          <w:p w14:paraId="26E50F04"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3C7DE27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EB5C3A1" w14:textId="77777777" w:rsidTr="002E0941">
        <w:trPr>
          <w:tblCellSpacing w:w="15" w:type="dxa"/>
        </w:trPr>
        <w:tc>
          <w:tcPr>
            <w:tcW w:w="250" w:type="pct"/>
            <w:tcBorders>
              <w:top w:val="nil"/>
              <w:left w:val="nil"/>
              <w:bottom w:val="nil"/>
              <w:right w:val="nil"/>
            </w:tcBorders>
            <w:hideMark/>
          </w:tcPr>
          <w:p w14:paraId="18A1A45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2A58BA"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4F9A971C"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78A3E835"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3102DB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6108ECD" w14:textId="77777777" w:rsidTr="002E0941">
        <w:trPr>
          <w:tblCellSpacing w:w="15" w:type="dxa"/>
        </w:trPr>
        <w:tc>
          <w:tcPr>
            <w:tcW w:w="250" w:type="pct"/>
            <w:tcBorders>
              <w:top w:val="nil"/>
              <w:left w:val="nil"/>
              <w:bottom w:val="nil"/>
              <w:right w:val="nil"/>
            </w:tcBorders>
            <w:hideMark/>
          </w:tcPr>
          <w:p w14:paraId="7E1ED9A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9066D6"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3EC5D5C4" w14:textId="77777777" w:rsidR="002E0941" w:rsidRDefault="002E0941">
            <w:pPr>
              <w:rPr>
                <w:rFonts w:ascii="Calibri" w:hAnsi="Calibri" w:cs="Calibri"/>
                <w:sz w:val="22"/>
                <w:szCs w:val="22"/>
              </w:rPr>
            </w:pPr>
            <w:r>
              <w:rPr>
                <w:rFonts w:ascii="Calibri" w:hAnsi="Calibri" w:cs="Calibri"/>
                <w:sz w:val="22"/>
                <w:szCs w:val="22"/>
              </w:rPr>
              <w:t xml:space="preserve">De naamgegevens waarmee de persoon heeft aangegeven aangeschreven te willen worden </w:t>
            </w:r>
          </w:p>
        </w:tc>
        <w:tc>
          <w:tcPr>
            <w:tcW w:w="500" w:type="pct"/>
            <w:tcBorders>
              <w:top w:val="nil"/>
              <w:left w:val="nil"/>
              <w:bottom w:val="nil"/>
              <w:right w:val="nil"/>
            </w:tcBorders>
            <w:hideMark/>
          </w:tcPr>
          <w:p w14:paraId="46A6989F"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0039D798"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57B8BF44" w14:textId="77777777" w:rsidTr="002E0941">
        <w:trPr>
          <w:tblCellSpacing w:w="15" w:type="dxa"/>
        </w:trPr>
        <w:tc>
          <w:tcPr>
            <w:tcW w:w="250" w:type="pct"/>
            <w:tcBorders>
              <w:top w:val="nil"/>
              <w:left w:val="nil"/>
              <w:bottom w:val="nil"/>
              <w:right w:val="nil"/>
            </w:tcBorders>
            <w:hideMark/>
          </w:tcPr>
          <w:p w14:paraId="04432B3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FDE8014" w14:textId="77777777" w:rsidR="002E0941" w:rsidRDefault="002E0941">
            <w:pPr>
              <w:rPr>
                <w:rFonts w:ascii="Calibri" w:hAnsi="Calibri" w:cs="Calibri"/>
                <w:sz w:val="22"/>
                <w:szCs w:val="22"/>
              </w:rPr>
            </w:pPr>
            <w:r>
              <w:rPr>
                <w:rFonts w:ascii="Calibri" w:hAnsi="Calibri" w:cs="Calibri"/>
                <w:sz w:val="22"/>
                <w:szCs w:val="22"/>
              </w:rPr>
              <w:t xml:space="preserve">- Geslachtsnaam aanschrijving </w:t>
            </w:r>
          </w:p>
        </w:tc>
        <w:tc>
          <w:tcPr>
            <w:tcW w:w="2500" w:type="pct"/>
            <w:tcBorders>
              <w:top w:val="nil"/>
              <w:left w:val="nil"/>
              <w:bottom w:val="nil"/>
              <w:right w:val="nil"/>
            </w:tcBorders>
            <w:hideMark/>
          </w:tcPr>
          <w:p w14:paraId="35E44C98" w14:textId="77777777" w:rsidR="002E0941" w:rsidRDefault="002E0941">
            <w:pPr>
              <w:rPr>
                <w:rFonts w:ascii="Calibri" w:hAnsi="Calibri" w:cs="Calibri"/>
                <w:sz w:val="22"/>
                <w:szCs w:val="22"/>
              </w:rPr>
            </w:pPr>
            <w:r>
              <w:rPr>
                <w:rFonts w:ascii="Calibri" w:hAnsi="Calibri" w:cs="Calibri"/>
                <w:sz w:val="22"/>
                <w:szCs w:val="22"/>
              </w:rPr>
              <w:t xml:space="preserve">De (geslachts)naam waarvan de eventueel aanwezige voorvoegsels en adellijke titel/predikaat zijn afgesplitst. </w:t>
            </w:r>
          </w:p>
        </w:tc>
        <w:tc>
          <w:tcPr>
            <w:tcW w:w="500" w:type="pct"/>
            <w:tcBorders>
              <w:top w:val="nil"/>
              <w:left w:val="nil"/>
              <w:bottom w:val="nil"/>
              <w:right w:val="nil"/>
            </w:tcBorders>
            <w:hideMark/>
          </w:tcPr>
          <w:p w14:paraId="125B2815"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4E1D5E5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A8F5B56" w14:textId="77777777" w:rsidTr="002E0941">
        <w:trPr>
          <w:tblCellSpacing w:w="15" w:type="dxa"/>
        </w:trPr>
        <w:tc>
          <w:tcPr>
            <w:tcW w:w="250" w:type="pct"/>
            <w:tcBorders>
              <w:top w:val="nil"/>
              <w:left w:val="nil"/>
              <w:bottom w:val="nil"/>
              <w:right w:val="nil"/>
            </w:tcBorders>
            <w:hideMark/>
          </w:tcPr>
          <w:p w14:paraId="658E6C1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3D6A1A1" w14:textId="77777777" w:rsidR="002E0941" w:rsidRDefault="002E0941">
            <w:pPr>
              <w:rPr>
                <w:rFonts w:ascii="Calibri" w:hAnsi="Calibri" w:cs="Calibri"/>
                <w:sz w:val="22"/>
                <w:szCs w:val="22"/>
              </w:rPr>
            </w:pPr>
            <w:r>
              <w:rPr>
                <w:rFonts w:ascii="Calibri" w:hAnsi="Calibri" w:cs="Calibri"/>
                <w:sz w:val="22"/>
                <w:szCs w:val="22"/>
              </w:rPr>
              <w:t xml:space="preserve">- Voorletters aanschrijving </w:t>
            </w:r>
          </w:p>
        </w:tc>
        <w:tc>
          <w:tcPr>
            <w:tcW w:w="2500" w:type="pct"/>
            <w:tcBorders>
              <w:top w:val="nil"/>
              <w:left w:val="nil"/>
              <w:bottom w:val="nil"/>
              <w:right w:val="nil"/>
            </w:tcBorders>
            <w:hideMark/>
          </w:tcPr>
          <w:p w14:paraId="7C035216" w14:textId="77777777" w:rsidR="002E0941" w:rsidRDefault="002E0941">
            <w:pPr>
              <w:rPr>
                <w:rFonts w:ascii="Calibri" w:hAnsi="Calibri" w:cs="Calibri"/>
                <w:sz w:val="22"/>
                <w:szCs w:val="22"/>
              </w:rPr>
            </w:pPr>
            <w:r>
              <w:rPr>
                <w:rFonts w:ascii="Calibri" w:hAnsi="Calibri" w:cs="Calibri"/>
                <w:sz w:val="22"/>
                <w:szCs w:val="22"/>
              </w:rPr>
              <w:t>De voorletters waarmee een persoon aangeschreven wil worden.</w:t>
            </w:r>
          </w:p>
        </w:tc>
        <w:tc>
          <w:tcPr>
            <w:tcW w:w="500" w:type="pct"/>
            <w:tcBorders>
              <w:top w:val="nil"/>
              <w:left w:val="nil"/>
              <w:bottom w:val="nil"/>
              <w:right w:val="nil"/>
            </w:tcBorders>
            <w:hideMark/>
          </w:tcPr>
          <w:p w14:paraId="26710377"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589EAE3E" w14:textId="77777777" w:rsidR="002E0941" w:rsidRDefault="002E0941">
            <w:pPr>
              <w:rPr>
                <w:rFonts w:ascii="Calibri" w:hAnsi="Calibri" w:cs="Calibri"/>
                <w:sz w:val="22"/>
                <w:szCs w:val="22"/>
              </w:rPr>
            </w:pPr>
            <w:r>
              <w:rPr>
                <w:rFonts w:ascii="Calibri" w:hAnsi="Calibri" w:cs="Calibri"/>
                <w:sz w:val="22"/>
                <w:szCs w:val="22"/>
              </w:rPr>
              <w:t>0 .. 1</w:t>
            </w:r>
          </w:p>
        </w:tc>
      </w:tr>
    </w:tbl>
    <w:p w14:paraId="48AFD1C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19BA0E" w14:textId="77777777" w:rsidTr="002E0941">
        <w:trPr>
          <w:tblCellSpacing w:w="15" w:type="dxa"/>
        </w:trPr>
        <w:tc>
          <w:tcPr>
            <w:tcW w:w="1500" w:type="pct"/>
            <w:tcBorders>
              <w:top w:val="nil"/>
              <w:left w:val="nil"/>
              <w:bottom w:val="nil"/>
              <w:right w:val="nil"/>
            </w:tcBorders>
            <w:hideMark/>
          </w:tcPr>
          <w:p w14:paraId="1C0F8979"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5036F6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7E11208" w14:textId="77777777" w:rsidTr="002E0941">
        <w:trPr>
          <w:tblCellSpacing w:w="15" w:type="dxa"/>
        </w:trPr>
        <w:tc>
          <w:tcPr>
            <w:tcW w:w="250" w:type="pct"/>
            <w:tcBorders>
              <w:top w:val="nil"/>
              <w:left w:val="nil"/>
              <w:bottom w:val="nil"/>
              <w:right w:val="nil"/>
            </w:tcBorders>
            <w:hideMark/>
          </w:tcPr>
          <w:p w14:paraId="2FD64EE3"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B9D2D56" w14:textId="77777777" w:rsidR="002E0941" w:rsidRDefault="002E0941">
            <w:pPr>
              <w:rPr>
                <w:rFonts w:ascii="Calibri" w:hAnsi="Calibri" w:cs="Calibri"/>
                <w:sz w:val="22"/>
                <w:szCs w:val="22"/>
              </w:rPr>
            </w:pPr>
            <w:r>
              <w:rPr>
                <w:rFonts w:ascii="Calibri" w:hAnsi="Calibri" w:cs="Calibri"/>
                <w:sz w:val="22"/>
                <w:szCs w:val="22"/>
              </w:rPr>
              <w:t xml:space="preserve">Het betreft de verzameling van personen ingeschreven in de GBA of RNI woonachtig in de gemeente dan wel elders en van belang voor de gemeentelijke taakuitoefening. Een INGESCHREVEN NATUURLIJK PERSOON is een specialisatie van NATUURLIJK PERSOON. </w:t>
            </w:r>
          </w:p>
        </w:tc>
      </w:tr>
    </w:tbl>
    <w:p w14:paraId="407DBC49" w14:textId="77777777" w:rsidR="002E0941" w:rsidRDefault="002E0941" w:rsidP="0055546E">
      <w:pPr>
        <w:pStyle w:val="Kop3"/>
        <w:rPr>
          <w:rFonts w:ascii="Calibri" w:hAnsi="Calibri" w:cs="Calibri"/>
        </w:rPr>
      </w:pPr>
      <w:bookmarkStart w:id="72" w:name="global_class_Model_INGESCHREVENNIETNATUU"/>
      <w:bookmarkEnd w:id="72"/>
      <w:r>
        <w:rPr>
          <w:rFonts w:ascii="Calibri" w:hAnsi="Calibri" w:cs="Calibri"/>
        </w:rPr>
        <w:t>Objecttype INGESCHREVEN NIET-NATUURLIJK PERSOON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E2C5AEA" w14:textId="77777777" w:rsidTr="002E0941">
        <w:trPr>
          <w:tblCellSpacing w:w="15" w:type="dxa"/>
        </w:trPr>
        <w:tc>
          <w:tcPr>
            <w:tcW w:w="1500" w:type="pct"/>
            <w:tcBorders>
              <w:top w:val="nil"/>
              <w:left w:val="nil"/>
              <w:bottom w:val="nil"/>
              <w:right w:val="nil"/>
            </w:tcBorders>
            <w:hideMark/>
          </w:tcPr>
          <w:p w14:paraId="32AD0E44"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4092710" w14:textId="77777777" w:rsidR="002E0941" w:rsidRDefault="002E0941">
            <w:pPr>
              <w:rPr>
                <w:rFonts w:ascii="Calibri" w:hAnsi="Calibri" w:cs="Calibri"/>
                <w:sz w:val="22"/>
                <w:szCs w:val="22"/>
              </w:rPr>
            </w:pPr>
            <w:r>
              <w:rPr>
                <w:rFonts w:ascii="Calibri" w:hAnsi="Calibri" w:cs="Calibri"/>
                <w:sz w:val="22"/>
                <w:szCs w:val="22"/>
              </w:rPr>
              <w:t>INGESCHREVEN NIET-NATUURLIJK PERSOON</w:t>
            </w:r>
          </w:p>
        </w:tc>
      </w:tr>
      <w:tr w:rsidR="002E0941" w14:paraId="6768FE47" w14:textId="77777777" w:rsidTr="002E0941">
        <w:trPr>
          <w:tblCellSpacing w:w="15" w:type="dxa"/>
        </w:trPr>
        <w:tc>
          <w:tcPr>
            <w:tcW w:w="1500" w:type="pct"/>
            <w:tcBorders>
              <w:top w:val="nil"/>
              <w:left w:val="nil"/>
              <w:bottom w:val="nil"/>
              <w:right w:val="nil"/>
            </w:tcBorders>
            <w:hideMark/>
          </w:tcPr>
          <w:p w14:paraId="66A8B57F"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147B7F4" w14:textId="77777777" w:rsidR="002E0941" w:rsidRDefault="002E0941">
            <w:pPr>
              <w:rPr>
                <w:rFonts w:ascii="Calibri" w:hAnsi="Calibri" w:cs="Calibri"/>
                <w:sz w:val="22"/>
                <w:szCs w:val="22"/>
              </w:rPr>
            </w:pPr>
            <w:r>
              <w:rPr>
                <w:rFonts w:ascii="Calibri" w:hAnsi="Calibri" w:cs="Calibri"/>
                <w:sz w:val="22"/>
                <w:szCs w:val="22"/>
              </w:rPr>
              <w:t>NHR</w:t>
            </w:r>
          </w:p>
        </w:tc>
      </w:tr>
      <w:tr w:rsidR="002E0941" w14:paraId="571B55E6" w14:textId="77777777" w:rsidTr="002E0941">
        <w:trPr>
          <w:tblCellSpacing w:w="15" w:type="dxa"/>
        </w:trPr>
        <w:tc>
          <w:tcPr>
            <w:tcW w:w="1500" w:type="pct"/>
            <w:tcBorders>
              <w:top w:val="nil"/>
              <w:left w:val="nil"/>
              <w:bottom w:val="nil"/>
              <w:right w:val="nil"/>
            </w:tcBorders>
            <w:hideMark/>
          </w:tcPr>
          <w:p w14:paraId="41EFE6B3"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723300" w14:textId="77777777" w:rsidR="002E0941" w:rsidRDefault="002E0941">
            <w:pPr>
              <w:rPr>
                <w:rFonts w:ascii="Calibri" w:hAnsi="Calibri" w:cs="Calibri"/>
                <w:sz w:val="22"/>
                <w:szCs w:val="22"/>
              </w:rPr>
            </w:pPr>
            <w:r>
              <w:rPr>
                <w:rFonts w:ascii="Calibri" w:hAnsi="Calibri" w:cs="Calibri"/>
                <w:sz w:val="22"/>
                <w:szCs w:val="22"/>
              </w:rPr>
              <w:t>Een in het Nieuw Handelsregister ingeschreven NIET NATUURLIJK PERSOON</w:t>
            </w:r>
          </w:p>
        </w:tc>
      </w:tr>
      <w:tr w:rsidR="002E0941" w14:paraId="710D5A31" w14:textId="77777777" w:rsidTr="002E0941">
        <w:trPr>
          <w:tblCellSpacing w:w="15" w:type="dxa"/>
        </w:trPr>
        <w:tc>
          <w:tcPr>
            <w:tcW w:w="1500" w:type="pct"/>
            <w:tcBorders>
              <w:top w:val="nil"/>
              <w:left w:val="nil"/>
              <w:bottom w:val="nil"/>
              <w:right w:val="nil"/>
            </w:tcBorders>
            <w:hideMark/>
          </w:tcPr>
          <w:p w14:paraId="4EBB3CA9"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012ECA6" w14:textId="77777777" w:rsidR="002E0941" w:rsidRDefault="002E0941">
            <w:pPr>
              <w:rPr>
                <w:rFonts w:ascii="Calibri" w:hAnsi="Calibri" w:cs="Calibri"/>
                <w:sz w:val="22"/>
                <w:szCs w:val="22"/>
              </w:rPr>
            </w:pPr>
            <w:r>
              <w:rPr>
                <w:rFonts w:ascii="Calibri" w:hAnsi="Calibri" w:cs="Calibri"/>
                <w:sz w:val="22"/>
                <w:szCs w:val="22"/>
              </w:rPr>
              <w:t>VNG-R o.b.v. NHR</w:t>
            </w:r>
          </w:p>
        </w:tc>
      </w:tr>
      <w:tr w:rsidR="002E0941" w14:paraId="60199F06" w14:textId="77777777" w:rsidTr="002E0941">
        <w:trPr>
          <w:tblCellSpacing w:w="15" w:type="dxa"/>
        </w:trPr>
        <w:tc>
          <w:tcPr>
            <w:tcW w:w="1500" w:type="pct"/>
            <w:tcBorders>
              <w:top w:val="nil"/>
              <w:left w:val="nil"/>
              <w:bottom w:val="nil"/>
              <w:right w:val="nil"/>
            </w:tcBorders>
            <w:hideMark/>
          </w:tcPr>
          <w:p w14:paraId="284A0B5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A2656B"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6B189CC5" w14:textId="77777777" w:rsidTr="002E0941">
        <w:trPr>
          <w:tblCellSpacing w:w="15" w:type="dxa"/>
        </w:trPr>
        <w:tc>
          <w:tcPr>
            <w:tcW w:w="1500" w:type="pct"/>
            <w:tcBorders>
              <w:top w:val="nil"/>
              <w:left w:val="nil"/>
              <w:bottom w:val="nil"/>
              <w:right w:val="nil"/>
            </w:tcBorders>
            <w:hideMark/>
          </w:tcPr>
          <w:p w14:paraId="51F68B43"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A495A42" w14:textId="77777777" w:rsidR="002E0941" w:rsidRDefault="002E0941">
            <w:pPr>
              <w:rPr>
                <w:rFonts w:ascii="Calibri" w:hAnsi="Calibri" w:cs="Calibri"/>
                <w:sz w:val="22"/>
                <w:szCs w:val="22"/>
              </w:rPr>
            </w:pPr>
          </w:p>
        </w:tc>
      </w:tr>
      <w:tr w:rsidR="002E0941" w14:paraId="236AF61B" w14:textId="77777777" w:rsidTr="002E0941">
        <w:trPr>
          <w:tblCellSpacing w:w="15" w:type="dxa"/>
        </w:trPr>
        <w:tc>
          <w:tcPr>
            <w:tcW w:w="1500" w:type="pct"/>
            <w:tcBorders>
              <w:top w:val="nil"/>
              <w:left w:val="nil"/>
              <w:bottom w:val="nil"/>
              <w:right w:val="nil"/>
            </w:tcBorders>
            <w:hideMark/>
          </w:tcPr>
          <w:p w14:paraId="2A432914"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D8BB350" w14:textId="77777777" w:rsidR="002E0941" w:rsidRDefault="002E0941">
            <w:pPr>
              <w:rPr>
                <w:rFonts w:ascii="Calibri" w:hAnsi="Calibri" w:cs="Calibri"/>
                <w:sz w:val="22"/>
                <w:szCs w:val="22"/>
              </w:rPr>
            </w:pPr>
            <w:r>
              <w:rPr>
                <w:rFonts w:ascii="Calibri" w:hAnsi="Calibri" w:cs="Calibri"/>
                <w:sz w:val="22"/>
                <w:szCs w:val="22"/>
              </w:rPr>
              <w:t xml:space="preserve">De verzameling ingeschreven niet natuurlijke personen bestaat uit alle personen met een rechtsvorm anders dan de eenmanszaak. </w:t>
            </w:r>
          </w:p>
        </w:tc>
      </w:tr>
      <w:tr w:rsidR="002E0941" w14:paraId="43DB0E63" w14:textId="77777777" w:rsidTr="002E0941">
        <w:trPr>
          <w:tblCellSpacing w:w="15" w:type="dxa"/>
        </w:trPr>
        <w:tc>
          <w:tcPr>
            <w:tcW w:w="1500" w:type="pct"/>
            <w:tcBorders>
              <w:top w:val="nil"/>
              <w:left w:val="nil"/>
              <w:bottom w:val="nil"/>
              <w:right w:val="nil"/>
            </w:tcBorders>
            <w:hideMark/>
          </w:tcPr>
          <w:p w14:paraId="59702EF7"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FC6ACAC" w14:textId="77777777" w:rsidR="002E0941" w:rsidRDefault="002E0941">
            <w:pPr>
              <w:rPr>
                <w:rFonts w:ascii="Calibri" w:hAnsi="Calibri" w:cs="Calibri"/>
                <w:sz w:val="22"/>
                <w:szCs w:val="22"/>
              </w:rPr>
            </w:pPr>
          </w:p>
        </w:tc>
      </w:tr>
      <w:tr w:rsidR="002E0941" w14:paraId="2E8C5B82" w14:textId="77777777" w:rsidTr="002E0941">
        <w:trPr>
          <w:tblCellSpacing w:w="15" w:type="dxa"/>
        </w:trPr>
        <w:tc>
          <w:tcPr>
            <w:tcW w:w="1500" w:type="pct"/>
            <w:tcBorders>
              <w:top w:val="nil"/>
              <w:left w:val="nil"/>
              <w:bottom w:val="nil"/>
              <w:right w:val="nil"/>
            </w:tcBorders>
            <w:hideMark/>
          </w:tcPr>
          <w:p w14:paraId="45C3C5E1"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28B2162" w14:textId="77777777" w:rsidR="002E0941" w:rsidRDefault="002E0941">
            <w:pPr>
              <w:rPr>
                <w:rFonts w:ascii="Calibri" w:hAnsi="Calibri" w:cs="Calibri"/>
                <w:sz w:val="22"/>
                <w:szCs w:val="22"/>
              </w:rPr>
            </w:pPr>
            <w:r>
              <w:rPr>
                <w:rFonts w:ascii="Calibri" w:hAnsi="Calibri" w:cs="Calibri"/>
                <w:sz w:val="22"/>
                <w:szCs w:val="22"/>
              </w:rPr>
              <w:t>Nee</w:t>
            </w:r>
          </w:p>
        </w:tc>
      </w:tr>
    </w:tbl>
    <w:p w14:paraId="599F58D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4BA17EB" w14:textId="77777777" w:rsidTr="002E0941">
        <w:trPr>
          <w:tblCellSpacing w:w="15" w:type="dxa"/>
        </w:trPr>
        <w:tc>
          <w:tcPr>
            <w:tcW w:w="1500" w:type="pct"/>
            <w:tcBorders>
              <w:top w:val="nil"/>
              <w:left w:val="nil"/>
              <w:bottom w:val="nil"/>
              <w:right w:val="nil"/>
            </w:tcBorders>
            <w:hideMark/>
          </w:tcPr>
          <w:p w14:paraId="511F9C40"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323475F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7"/>
        <w:gridCol w:w="2216"/>
        <w:gridCol w:w="4241"/>
        <w:gridCol w:w="1594"/>
        <w:gridCol w:w="776"/>
      </w:tblGrid>
      <w:tr w:rsidR="002E0941" w14:paraId="6B750D99" w14:textId="77777777" w:rsidTr="002E0941">
        <w:trPr>
          <w:tblCellSpacing w:w="15" w:type="dxa"/>
        </w:trPr>
        <w:tc>
          <w:tcPr>
            <w:tcW w:w="0" w:type="auto"/>
            <w:tcBorders>
              <w:top w:val="nil"/>
              <w:left w:val="nil"/>
              <w:bottom w:val="nil"/>
              <w:right w:val="nil"/>
            </w:tcBorders>
            <w:hideMark/>
          </w:tcPr>
          <w:p w14:paraId="219DD47B"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EED270F"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B004304"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417BEC1"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DFDC4D5"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222B777" w14:textId="77777777" w:rsidTr="002E0941">
        <w:trPr>
          <w:tblCellSpacing w:w="15" w:type="dxa"/>
        </w:trPr>
        <w:tc>
          <w:tcPr>
            <w:tcW w:w="250" w:type="pct"/>
            <w:tcBorders>
              <w:top w:val="nil"/>
              <w:left w:val="nil"/>
              <w:bottom w:val="nil"/>
              <w:right w:val="nil"/>
            </w:tcBorders>
            <w:hideMark/>
          </w:tcPr>
          <w:p w14:paraId="049787D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431441" w14:textId="77777777" w:rsidR="002E0941" w:rsidRDefault="002E0941">
            <w:pPr>
              <w:rPr>
                <w:rFonts w:ascii="Calibri" w:hAnsi="Calibri" w:cs="Calibri"/>
                <w:sz w:val="22"/>
                <w:szCs w:val="22"/>
              </w:rPr>
            </w:pPr>
            <w:r>
              <w:rPr>
                <w:rFonts w:ascii="Calibri" w:hAnsi="Calibri" w:cs="Calibri"/>
                <w:sz w:val="22"/>
                <w:szCs w:val="22"/>
              </w:rPr>
              <w:t xml:space="preserve">RSIN </w:t>
            </w:r>
          </w:p>
        </w:tc>
        <w:tc>
          <w:tcPr>
            <w:tcW w:w="2500" w:type="pct"/>
            <w:tcBorders>
              <w:top w:val="nil"/>
              <w:left w:val="nil"/>
              <w:bottom w:val="nil"/>
              <w:right w:val="nil"/>
            </w:tcBorders>
            <w:hideMark/>
          </w:tcPr>
          <w:p w14:paraId="5C6CD096" w14:textId="77777777" w:rsidR="002E0941" w:rsidRDefault="002E0941">
            <w:pPr>
              <w:rPr>
                <w:rFonts w:ascii="Calibri" w:hAnsi="Calibri" w:cs="Calibri"/>
                <w:sz w:val="22"/>
                <w:szCs w:val="22"/>
              </w:rPr>
            </w:pPr>
            <w:r>
              <w:rPr>
                <w:rFonts w:ascii="Calibri" w:hAnsi="Calibri" w:cs="Calibri"/>
                <w:sz w:val="22"/>
                <w:szCs w:val="22"/>
              </w:rPr>
              <w:t>Het door een kamer toegekend uniek nummer voor de INGESCHREVEN NIET-NATUURLIJK PERSOON</w:t>
            </w:r>
          </w:p>
        </w:tc>
        <w:tc>
          <w:tcPr>
            <w:tcW w:w="500" w:type="pct"/>
            <w:tcBorders>
              <w:top w:val="nil"/>
              <w:left w:val="nil"/>
              <w:bottom w:val="nil"/>
              <w:right w:val="nil"/>
            </w:tcBorders>
            <w:hideMark/>
          </w:tcPr>
          <w:p w14:paraId="558AF590" w14:textId="77777777" w:rsidR="002E0941" w:rsidRDefault="002E0941">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4EFB84C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B0F8B61" w14:textId="77777777" w:rsidTr="002E0941">
        <w:trPr>
          <w:tblCellSpacing w:w="15" w:type="dxa"/>
        </w:trPr>
        <w:tc>
          <w:tcPr>
            <w:tcW w:w="250" w:type="pct"/>
            <w:tcBorders>
              <w:top w:val="nil"/>
              <w:left w:val="nil"/>
              <w:bottom w:val="nil"/>
              <w:right w:val="nil"/>
            </w:tcBorders>
            <w:hideMark/>
          </w:tcPr>
          <w:p w14:paraId="28E527E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3869F5" w14:textId="77777777" w:rsidR="002E0941" w:rsidRDefault="002E0941">
            <w:pPr>
              <w:rPr>
                <w:rFonts w:ascii="Calibri" w:hAnsi="Calibri" w:cs="Calibri"/>
                <w:sz w:val="22"/>
                <w:szCs w:val="22"/>
              </w:rPr>
            </w:pPr>
            <w:r>
              <w:rPr>
                <w:rFonts w:ascii="Calibri" w:hAnsi="Calibri" w:cs="Calibri"/>
                <w:sz w:val="22"/>
                <w:szCs w:val="22"/>
              </w:rPr>
              <w:t xml:space="preserve">Rechtsvorm </w:t>
            </w:r>
          </w:p>
        </w:tc>
        <w:tc>
          <w:tcPr>
            <w:tcW w:w="2500" w:type="pct"/>
            <w:tcBorders>
              <w:top w:val="nil"/>
              <w:left w:val="nil"/>
              <w:bottom w:val="nil"/>
              <w:right w:val="nil"/>
            </w:tcBorders>
            <w:hideMark/>
          </w:tcPr>
          <w:p w14:paraId="6145E02D" w14:textId="77777777" w:rsidR="002E0941" w:rsidRDefault="002E0941">
            <w:pPr>
              <w:rPr>
                <w:rFonts w:ascii="Calibri" w:hAnsi="Calibri" w:cs="Calibri"/>
                <w:sz w:val="22"/>
                <w:szCs w:val="22"/>
              </w:rPr>
            </w:pPr>
            <w:r>
              <w:rPr>
                <w:rFonts w:ascii="Calibri" w:hAnsi="Calibri" w:cs="Calibri"/>
                <w:sz w:val="22"/>
                <w:szCs w:val="22"/>
              </w:rPr>
              <w:t>De juridische vorm van de INGESCHREVEN NIET-NATUURLIJK PERSOON.</w:t>
            </w:r>
          </w:p>
        </w:tc>
        <w:tc>
          <w:tcPr>
            <w:tcW w:w="500" w:type="pct"/>
            <w:tcBorders>
              <w:top w:val="nil"/>
              <w:left w:val="nil"/>
              <w:bottom w:val="nil"/>
              <w:right w:val="nil"/>
            </w:tcBorders>
            <w:hideMark/>
          </w:tcPr>
          <w:p w14:paraId="50B60812" w14:textId="77777777" w:rsidR="002E0941" w:rsidRDefault="002E0941">
            <w:pPr>
              <w:rPr>
                <w:rFonts w:ascii="Calibri" w:hAnsi="Calibri" w:cs="Calibri"/>
                <w:sz w:val="22"/>
                <w:szCs w:val="22"/>
              </w:rPr>
            </w:pPr>
            <w:r>
              <w:rPr>
                <w:rFonts w:ascii="Calibri" w:hAnsi="Calibri" w:cs="Calibri"/>
                <w:sz w:val="22"/>
                <w:szCs w:val="22"/>
              </w:rPr>
              <w:t xml:space="preserve">soortRechtsvorm </w:t>
            </w:r>
          </w:p>
        </w:tc>
        <w:tc>
          <w:tcPr>
            <w:tcW w:w="500" w:type="pct"/>
            <w:tcBorders>
              <w:top w:val="nil"/>
              <w:left w:val="nil"/>
              <w:bottom w:val="nil"/>
              <w:right w:val="nil"/>
            </w:tcBorders>
            <w:hideMark/>
          </w:tcPr>
          <w:p w14:paraId="72607FB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E8CA1F9" w14:textId="77777777" w:rsidTr="002E0941">
        <w:trPr>
          <w:tblCellSpacing w:w="15" w:type="dxa"/>
        </w:trPr>
        <w:tc>
          <w:tcPr>
            <w:tcW w:w="250" w:type="pct"/>
            <w:tcBorders>
              <w:top w:val="nil"/>
              <w:left w:val="nil"/>
              <w:bottom w:val="nil"/>
              <w:right w:val="nil"/>
            </w:tcBorders>
            <w:hideMark/>
          </w:tcPr>
          <w:p w14:paraId="1E62FF9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F4780F" w14:textId="77777777" w:rsidR="002E0941" w:rsidRDefault="002E0941">
            <w:pPr>
              <w:rPr>
                <w:rFonts w:ascii="Calibri" w:hAnsi="Calibri" w:cs="Calibri"/>
                <w:sz w:val="22"/>
                <w:szCs w:val="22"/>
              </w:rPr>
            </w:pPr>
            <w:r>
              <w:rPr>
                <w:rFonts w:ascii="Calibri" w:hAnsi="Calibri" w:cs="Calibri"/>
                <w:sz w:val="22"/>
                <w:szCs w:val="22"/>
              </w:rPr>
              <w:t xml:space="preserve">(Statutaire) Naam </w:t>
            </w:r>
          </w:p>
        </w:tc>
        <w:tc>
          <w:tcPr>
            <w:tcW w:w="2500" w:type="pct"/>
            <w:tcBorders>
              <w:top w:val="nil"/>
              <w:left w:val="nil"/>
              <w:bottom w:val="nil"/>
              <w:right w:val="nil"/>
            </w:tcBorders>
            <w:hideMark/>
          </w:tcPr>
          <w:p w14:paraId="7BAEAB5E" w14:textId="77777777" w:rsidR="002E0941" w:rsidRDefault="002E0941">
            <w:pPr>
              <w:rPr>
                <w:rFonts w:ascii="Calibri" w:hAnsi="Calibri" w:cs="Calibri"/>
                <w:sz w:val="22"/>
                <w:szCs w:val="22"/>
              </w:rPr>
            </w:pPr>
            <w:r>
              <w:rPr>
                <w:rFonts w:ascii="Calibri" w:hAnsi="Calibri" w:cs="Calibri"/>
                <w:sz w:val="22"/>
                <w:szCs w:val="22"/>
              </w:rPr>
              <w:t xml:space="preserve">Naam van de niet-natuurlijke persoon zoals deze is vastgelegd in de statuten (rechtspersoon) of in de vennootschapsovereenkomst is overeengekomen (Vennootschap onder firma of Commanditaire vennootschap). </w:t>
            </w:r>
          </w:p>
        </w:tc>
        <w:tc>
          <w:tcPr>
            <w:tcW w:w="500" w:type="pct"/>
            <w:tcBorders>
              <w:top w:val="nil"/>
              <w:left w:val="nil"/>
              <w:bottom w:val="nil"/>
              <w:right w:val="nil"/>
            </w:tcBorders>
            <w:hideMark/>
          </w:tcPr>
          <w:p w14:paraId="76F11FC5" w14:textId="77777777" w:rsidR="002E0941" w:rsidRDefault="002E0941">
            <w:pPr>
              <w:rPr>
                <w:rFonts w:ascii="Calibri" w:hAnsi="Calibri" w:cs="Calibri"/>
                <w:sz w:val="22"/>
                <w:szCs w:val="22"/>
              </w:rPr>
            </w:pPr>
            <w:r>
              <w:rPr>
                <w:rFonts w:ascii="Calibri" w:hAnsi="Calibri" w:cs="Calibri"/>
                <w:sz w:val="22"/>
                <w:szCs w:val="22"/>
              </w:rPr>
              <w:t xml:space="preserve">AN500 </w:t>
            </w:r>
          </w:p>
        </w:tc>
        <w:tc>
          <w:tcPr>
            <w:tcW w:w="500" w:type="pct"/>
            <w:tcBorders>
              <w:top w:val="nil"/>
              <w:left w:val="nil"/>
              <w:bottom w:val="nil"/>
              <w:right w:val="nil"/>
            </w:tcBorders>
            <w:hideMark/>
          </w:tcPr>
          <w:p w14:paraId="1B5CB4B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0AD2955" w14:textId="77777777" w:rsidTr="002E0941">
        <w:trPr>
          <w:tblCellSpacing w:w="15" w:type="dxa"/>
        </w:trPr>
        <w:tc>
          <w:tcPr>
            <w:tcW w:w="250" w:type="pct"/>
            <w:tcBorders>
              <w:top w:val="nil"/>
              <w:left w:val="nil"/>
              <w:bottom w:val="nil"/>
              <w:right w:val="nil"/>
            </w:tcBorders>
            <w:hideMark/>
          </w:tcPr>
          <w:p w14:paraId="042EA5B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988300" w14:textId="77777777" w:rsidR="002E0941" w:rsidRDefault="002E0941">
            <w:pPr>
              <w:rPr>
                <w:rFonts w:ascii="Calibri" w:hAnsi="Calibri" w:cs="Calibri"/>
                <w:sz w:val="22"/>
                <w:szCs w:val="22"/>
              </w:rPr>
            </w:pPr>
            <w:r>
              <w:rPr>
                <w:rFonts w:ascii="Calibri" w:hAnsi="Calibri" w:cs="Calibri"/>
                <w:sz w:val="22"/>
                <w:szCs w:val="22"/>
              </w:rPr>
              <w:t xml:space="preserve">Datum aanvang </w:t>
            </w:r>
          </w:p>
        </w:tc>
        <w:tc>
          <w:tcPr>
            <w:tcW w:w="2500" w:type="pct"/>
            <w:tcBorders>
              <w:top w:val="nil"/>
              <w:left w:val="nil"/>
              <w:bottom w:val="nil"/>
              <w:right w:val="nil"/>
            </w:tcBorders>
            <w:hideMark/>
          </w:tcPr>
          <w:p w14:paraId="51E653D7" w14:textId="77777777" w:rsidR="002E0941" w:rsidRDefault="002E0941">
            <w:pPr>
              <w:rPr>
                <w:rFonts w:ascii="Calibri" w:hAnsi="Calibri" w:cs="Calibri"/>
                <w:sz w:val="22"/>
                <w:szCs w:val="22"/>
              </w:rPr>
            </w:pPr>
            <w:r>
              <w:rPr>
                <w:rFonts w:ascii="Calibri" w:hAnsi="Calibri" w:cs="Calibri"/>
                <w:sz w:val="22"/>
                <w:szCs w:val="22"/>
              </w:rPr>
              <w:t>De datum van aanvang van de NIET-NATUURLIJK PERSOON</w:t>
            </w:r>
          </w:p>
        </w:tc>
        <w:tc>
          <w:tcPr>
            <w:tcW w:w="500" w:type="pct"/>
            <w:tcBorders>
              <w:top w:val="nil"/>
              <w:left w:val="nil"/>
              <w:bottom w:val="nil"/>
              <w:right w:val="nil"/>
            </w:tcBorders>
            <w:hideMark/>
          </w:tcPr>
          <w:p w14:paraId="0C2B4BD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408CCF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B403C94" w14:textId="77777777" w:rsidTr="002E0941">
        <w:trPr>
          <w:tblCellSpacing w:w="15" w:type="dxa"/>
        </w:trPr>
        <w:tc>
          <w:tcPr>
            <w:tcW w:w="250" w:type="pct"/>
            <w:tcBorders>
              <w:top w:val="nil"/>
              <w:left w:val="nil"/>
              <w:bottom w:val="nil"/>
              <w:right w:val="nil"/>
            </w:tcBorders>
            <w:hideMark/>
          </w:tcPr>
          <w:p w14:paraId="5E175B7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11E0B20" w14:textId="77777777" w:rsidR="002E0941" w:rsidRDefault="002E0941">
            <w:pPr>
              <w:rPr>
                <w:rFonts w:ascii="Calibri" w:hAnsi="Calibri" w:cs="Calibri"/>
                <w:sz w:val="22"/>
                <w:szCs w:val="22"/>
              </w:rPr>
            </w:pPr>
            <w:r>
              <w:rPr>
                <w:rFonts w:ascii="Calibri" w:hAnsi="Calibri" w:cs="Calibri"/>
                <w:sz w:val="22"/>
                <w:szCs w:val="22"/>
              </w:rPr>
              <w:t xml:space="preserve">Datum beëindiging </w:t>
            </w:r>
          </w:p>
        </w:tc>
        <w:tc>
          <w:tcPr>
            <w:tcW w:w="2500" w:type="pct"/>
            <w:tcBorders>
              <w:top w:val="nil"/>
              <w:left w:val="nil"/>
              <w:bottom w:val="nil"/>
              <w:right w:val="nil"/>
            </w:tcBorders>
            <w:hideMark/>
          </w:tcPr>
          <w:p w14:paraId="389DAB5C" w14:textId="77777777" w:rsidR="002E0941" w:rsidRDefault="002E0941">
            <w:pPr>
              <w:rPr>
                <w:rFonts w:ascii="Calibri" w:hAnsi="Calibri" w:cs="Calibri"/>
                <w:sz w:val="22"/>
                <w:szCs w:val="22"/>
              </w:rPr>
            </w:pPr>
            <w:r>
              <w:rPr>
                <w:rFonts w:ascii="Calibri" w:hAnsi="Calibri" w:cs="Calibri"/>
                <w:sz w:val="22"/>
                <w:szCs w:val="22"/>
              </w:rPr>
              <w:t>De datum van beëindiging van de NIET-NATUURLIJK PERSOON.</w:t>
            </w:r>
          </w:p>
        </w:tc>
        <w:tc>
          <w:tcPr>
            <w:tcW w:w="500" w:type="pct"/>
            <w:tcBorders>
              <w:top w:val="nil"/>
              <w:left w:val="nil"/>
              <w:bottom w:val="nil"/>
              <w:right w:val="nil"/>
            </w:tcBorders>
            <w:hideMark/>
          </w:tcPr>
          <w:p w14:paraId="13C3AF02"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51D973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FB99DE3" w14:textId="77777777" w:rsidTr="002E0941">
        <w:trPr>
          <w:tblCellSpacing w:w="15" w:type="dxa"/>
        </w:trPr>
        <w:tc>
          <w:tcPr>
            <w:tcW w:w="250" w:type="pct"/>
            <w:tcBorders>
              <w:top w:val="nil"/>
              <w:left w:val="nil"/>
              <w:bottom w:val="nil"/>
              <w:right w:val="nil"/>
            </w:tcBorders>
            <w:hideMark/>
          </w:tcPr>
          <w:p w14:paraId="1A60DAC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B6A6A5" w14:textId="77777777" w:rsidR="002E0941" w:rsidRDefault="002E0941">
            <w:pPr>
              <w:rPr>
                <w:rFonts w:ascii="Calibri" w:hAnsi="Calibri" w:cs="Calibri"/>
                <w:sz w:val="22"/>
                <w:szCs w:val="22"/>
              </w:rPr>
            </w:pPr>
            <w:r>
              <w:rPr>
                <w:rFonts w:ascii="Calibri" w:hAnsi="Calibri" w:cs="Calibri"/>
                <w:sz w:val="22"/>
                <w:szCs w:val="22"/>
              </w:rPr>
              <w:t xml:space="preserve">/Bezoekadres INGESCHREVEN NIET-NATUURLIJK PERSOON : </w:t>
            </w:r>
          </w:p>
        </w:tc>
        <w:tc>
          <w:tcPr>
            <w:tcW w:w="2500" w:type="pct"/>
            <w:tcBorders>
              <w:top w:val="nil"/>
              <w:left w:val="nil"/>
              <w:bottom w:val="nil"/>
              <w:right w:val="nil"/>
            </w:tcBorders>
            <w:hideMark/>
          </w:tcPr>
          <w:p w14:paraId="4A23B5F2" w14:textId="77777777" w:rsidR="002E0941" w:rsidRDefault="002E0941">
            <w:pPr>
              <w:rPr>
                <w:rFonts w:ascii="Calibri" w:hAnsi="Calibri" w:cs="Calibri"/>
                <w:sz w:val="22"/>
                <w:szCs w:val="22"/>
              </w:rPr>
            </w:pPr>
            <w:r>
              <w:rPr>
                <w:rFonts w:ascii="Calibri" w:hAnsi="Calibri" w:cs="Calibri"/>
                <w:sz w:val="22"/>
                <w:szCs w:val="22"/>
              </w:rPr>
              <w:t xml:space="preserve">Het binnenlands bezoekadres van de INGESCHREVEN NIET-NATUURLIJK PERSOON </w:t>
            </w:r>
          </w:p>
        </w:tc>
        <w:tc>
          <w:tcPr>
            <w:tcW w:w="500" w:type="pct"/>
            <w:tcBorders>
              <w:top w:val="nil"/>
              <w:left w:val="nil"/>
              <w:bottom w:val="nil"/>
              <w:right w:val="nil"/>
            </w:tcBorders>
            <w:hideMark/>
          </w:tcPr>
          <w:p w14:paraId="5707F2FC"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670180DD"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5006F116" w14:textId="77777777" w:rsidTr="002E0941">
        <w:trPr>
          <w:tblCellSpacing w:w="15" w:type="dxa"/>
        </w:trPr>
        <w:tc>
          <w:tcPr>
            <w:tcW w:w="250" w:type="pct"/>
            <w:tcBorders>
              <w:top w:val="nil"/>
              <w:left w:val="nil"/>
              <w:bottom w:val="nil"/>
              <w:right w:val="nil"/>
            </w:tcBorders>
            <w:hideMark/>
          </w:tcPr>
          <w:p w14:paraId="4EEAF41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A3F6E5"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7B437A6B"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66BC42CB"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5F5B638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375A98A" w14:textId="77777777" w:rsidTr="002E0941">
        <w:trPr>
          <w:tblCellSpacing w:w="15" w:type="dxa"/>
        </w:trPr>
        <w:tc>
          <w:tcPr>
            <w:tcW w:w="250" w:type="pct"/>
            <w:tcBorders>
              <w:top w:val="nil"/>
              <w:left w:val="nil"/>
              <w:bottom w:val="nil"/>
              <w:right w:val="nil"/>
            </w:tcBorders>
            <w:hideMark/>
          </w:tcPr>
          <w:p w14:paraId="355BC32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5B0ADC"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6BBC6346"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35396DF7"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773C682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CAFB121" w14:textId="77777777" w:rsidTr="002E0941">
        <w:trPr>
          <w:tblCellSpacing w:w="15" w:type="dxa"/>
        </w:trPr>
        <w:tc>
          <w:tcPr>
            <w:tcW w:w="250" w:type="pct"/>
            <w:tcBorders>
              <w:top w:val="nil"/>
              <w:left w:val="nil"/>
              <w:bottom w:val="nil"/>
              <w:right w:val="nil"/>
            </w:tcBorders>
            <w:hideMark/>
          </w:tcPr>
          <w:p w14:paraId="33F604A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1D3544"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7B9126D3"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0A8B648B"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209CDBF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A7679DF" w14:textId="77777777" w:rsidTr="002E0941">
        <w:trPr>
          <w:tblCellSpacing w:w="15" w:type="dxa"/>
        </w:trPr>
        <w:tc>
          <w:tcPr>
            <w:tcW w:w="250" w:type="pct"/>
            <w:tcBorders>
              <w:top w:val="nil"/>
              <w:left w:val="nil"/>
              <w:bottom w:val="nil"/>
              <w:right w:val="nil"/>
            </w:tcBorders>
            <w:hideMark/>
          </w:tcPr>
          <w:p w14:paraId="3B2B186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530F76"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308513FC"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7C5C7699"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23EB37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BE59485" w14:textId="77777777" w:rsidTr="002E0941">
        <w:trPr>
          <w:tblCellSpacing w:w="15" w:type="dxa"/>
        </w:trPr>
        <w:tc>
          <w:tcPr>
            <w:tcW w:w="250" w:type="pct"/>
            <w:tcBorders>
              <w:top w:val="nil"/>
              <w:left w:val="nil"/>
              <w:bottom w:val="nil"/>
              <w:right w:val="nil"/>
            </w:tcBorders>
            <w:hideMark/>
          </w:tcPr>
          <w:p w14:paraId="6E2E43F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FF25768"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0F103A94"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7CA3F4BD"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38F0E09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59670FC" w14:textId="77777777" w:rsidTr="002E0941">
        <w:trPr>
          <w:tblCellSpacing w:w="15" w:type="dxa"/>
        </w:trPr>
        <w:tc>
          <w:tcPr>
            <w:tcW w:w="250" w:type="pct"/>
            <w:tcBorders>
              <w:top w:val="nil"/>
              <w:left w:val="nil"/>
              <w:bottom w:val="nil"/>
              <w:right w:val="nil"/>
            </w:tcBorders>
            <w:hideMark/>
          </w:tcPr>
          <w:p w14:paraId="017F6F9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E97D7B"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687F87F0"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7F8EE6A0"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83287F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B0267FD" w14:textId="77777777" w:rsidTr="002E0941">
        <w:trPr>
          <w:tblCellSpacing w:w="15" w:type="dxa"/>
        </w:trPr>
        <w:tc>
          <w:tcPr>
            <w:tcW w:w="250" w:type="pct"/>
            <w:tcBorders>
              <w:top w:val="nil"/>
              <w:left w:val="nil"/>
              <w:bottom w:val="nil"/>
              <w:right w:val="nil"/>
            </w:tcBorders>
            <w:hideMark/>
          </w:tcPr>
          <w:p w14:paraId="6779491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2F6C802"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4063D2D6" w14:textId="77777777" w:rsidR="002E0941" w:rsidRDefault="002E0941">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509C3AFA"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48F5D7E"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736BD092" w14:textId="77777777" w:rsidTr="002E0941">
        <w:trPr>
          <w:tblCellSpacing w:w="15" w:type="dxa"/>
        </w:trPr>
        <w:tc>
          <w:tcPr>
            <w:tcW w:w="250" w:type="pct"/>
            <w:tcBorders>
              <w:top w:val="nil"/>
              <w:left w:val="nil"/>
              <w:bottom w:val="nil"/>
              <w:right w:val="nil"/>
            </w:tcBorders>
            <w:hideMark/>
          </w:tcPr>
          <w:p w14:paraId="065C3E1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C792EA" w14:textId="77777777" w:rsidR="002E0941" w:rsidRDefault="002E0941">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525BCD35" w14:textId="77777777" w:rsidR="002E0941" w:rsidRDefault="002E0941">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26DC5EEB"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6F32301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D4E4D6B" w14:textId="77777777" w:rsidTr="002E0941">
        <w:trPr>
          <w:tblCellSpacing w:w="15" w:type="dxa"/>
        </w:trPr>
        <w:tc>
          <w:tcPr>
            <w:tcW w:w="250" w:type="pct"/>
            <w:tcBorders>
              <w:top w:val="nil"/>
              <w:left w:val="nil"/>
              <w:bottom w:val="nil"/>
              <w:right w:val="nil"/>
            </w:tcBorders>
            <w:hideMark/>
          </w:tcPr>
          <w:p w14:paraId="0A2D78B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7D9C57" w14:textId="77777777" w:rsidR="002E0941" w:rsidRDefault="002E0941">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26E3797E" w14:textId="77777777" w:rsidR="002E0941" w:rsidRDefault="002E0941">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7FB89FFA"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68DE256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F3C080B" w14:textId="77777777" w:rsidTr="002E0941">
        <w:trPr>
          <w:tblCellSpacing w:w="15" w:type="dxa"/>
        </w:trPr>
        <w:tc>
          <w:tcPr>
            <w:tcW w:w="250" w:type="pct"/>
            <w:tcBorders>
              <w:top w:val="nil"/>
              <w:left w:val="nil"/>
              <w:bottom w:val="nil"/>
              <w:right w:val="nil"/>
            </w:tcBorders>
            <w:hideMark/>
          </w:tcPr>
          <w:p w14:paraId="2FFCC9A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D0E5F6" w14:textId="77777777" w:rsidR="002E0941" w:rsidRDefault="002E0941">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5C12BD1F" w14:textId="77777777" w:rsidR="002E0941" w:rsidRDefault="002E0941">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55EE3549"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2E7F285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192C911" w14:textId="77777777" w:rsidTr="002E0941">
        <w:trPr>
          <w:tblCellSpacing w:w="15" w:type="dxa"/>
        </w:trPr>
        <w:tc>
          <w:tcPr>
            <w:tcW w:w="250" w:type="pct"/>
            <w:tcBorders>
              <w:top w:val="nil"/>
              <w:left w:val="nil"/>
              <w:bottom w:val="nil"/>
              <w:right w:val="nil"/>
            </w:tcBorders>
            <w:hideMark/>
          </w:tcPr>
          <w:p w14:paraId="1D0D77C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8B992DF" w14:textId="77777777" w:rsidR="002E0941" w:rsidRDefault="002E0941">
            <w:pPr>
              <w:rPr>
                <w:rFonts w:ascii="Calibri" w:hAnsi="Calibri" w:cs="Calibri"/>
                <w:sz w:val="22"/>
                <w:szCs w:val="22"/>
              </w:rPr>
            </w:pPr>
            <w:r>
              <w:rPr>
                <w:rFonts w:ascii="Calibri" w:hAnsi="Calibri" w:cs="Calibri"/>
                <w:sz w:val="22"/>
                <w:szCs w:val="22"/>
              </w:rPr>
              <w:t xml:space="preserve">- Land/gebied </w:t>
            </w:r>
          </w:p>
        </w:tc>
        <w:tc>
          <w:tcPr>
            <w:tcW w:w="2500" w:type="pct"/>
            <w:tcBorders>
              <w:top w:val="nil"/>
              <w:left w:val="nil"/>
              <w:bottom w:val="nil"/>
              <w:right w:val="nil"/>
            </w:tcBorders>
            <w:hideMark/>
          </w:tcPr>
          <w:p w14:paraId="72442C9B" w14:textId="77777777" w:rsidR="002E0941" w:rsidRDefault="002E0941">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3C702DF8" w14:textId="77777777" w:rsidR="002E0941" w:rsidRDefault="002E0941">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36A06015" w14:textId="77777777" w:rsidR="002E0941" w:rsidRDefault="002E0941">
            <w:pPr>
              <w:rPr>
                <w:rFonts w:ascii="Calibri" w:hAnsi="Calibri" w:cs="Calibri"/>
                <w:sz w:val="22"/>
                <w:szCs w:val="22"/>
              </w:rPr>
            </w:pPr>
            <w:r>
              <w:rPr>
                <w:rFonts w:ascii="Calibri" w:hAnsi="Calibri" w:cs="Calibri"/>
                <w:sz w:val="22"/>
                <w:szCs w:val="22"/>
              </w:rPr>
              <w:t>1</w:t>
            </w:r>
          </w:p>
        </w:tc>
      </w:tr>
    </w:tbl>
    <w:p w14:paraId="373856E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267AC51" w14:textId="77777777" w:rsidTr="002E0941">
        <w:trPr>
          <w:tblCellSpacing w:w="15" w:type="dxa"/>
        </w:trPr>
        <w:tc>
          <w:tcPr>
            <w:tcW w:w="1500" w:type="pct"/>
            <w:tcBorders>
              <w:top w:val="nil"/>
              <w:left w:val="nil"/>
              <w:bottom w:val="nil"/>
              <w:right w:val="nil"/>
            </w:tcBorders>
            <w:hideMark/>
          </w:tcPr>
          <w:p w14:paraId="076BECCA"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6E4A7C5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6A6721C" w14:textId="77777777" w:rsidTr="002E0941">
        <w:trPr>
          <w:tblCellSpacing w:w="15" w:type="dxa"/>
        </w:trPr>
        <w:tc>
          <w:tcPr>
            <w:tcW w:w="250" w:type="pct"/>
            <w:tcBorders>
              <w:top w:val="nil"/>
              <w:left w:val="nil"/>
              <w:bottom w:val="nil"/>
              <w:right w:val="nil"/>
            </w:tcBorders>
            <w:hideMark/>
          </w:tcPr>
          <w:p w14:paraId="3A90D213"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0D7ECDB" w14:textId="77777777" w:rsidR="002E0941" w:rsidRDefault="002E0941">
            <w:pPr>
              <w:rPr>
                <w:rFonts w:ascii="Calibri" w:hAnsi="Calibri" w:cs="Calibri"/>
                <w:sz w:val="22"/>
                <w:szCs w:val="22"/>
              </w:rPr>
            </w:pPr>
            <w:r>
              <w:rPr>
                <w:rFonts w:ascii="Calibri" w:hAnsi="Calibri" w:cs="Calibri"/>
                <w:sz w:val="22"/>
                <w:szCs w:val="22"/>
              </w:rPr>
              <w:t xml:space="preserve">Het gaat hier om niet-natuurlijke personen die eigenaar zijn van een maatschappelijke activiteit en / of niet natuurlijke personen die een functie vervullen voor een ander natuurlijk persoon of niet-natuurlijk persoon en die ingeschreven zijn in het NHR. </w:t>
            </w:r>
          </w:p>
        </w:tc>
      </w:tr>
    </w:tbl>
    <w:p w14:paraId="4A74933C" w14:textId="77777777" w:rsidR="002E0941" w:rsidRDefault="002E0941" w:rsidP="0055546E">
      <w:pPr>
        <w:pStyle w:val="Kop3"/>
        <w:rPr>
          <w:rFonts w:ascii="Calibri" w:hAnsi="Calibri" w:cs="Calibri"/>
        </w:rPr>
      </w:pPr>
      <w:bookmarkStart w:id="73" w:name="global_class_Model_INRICHTINGSELEMENT"/>
      <w:bookmarkEnd w:id="73"/>
      <w:r>
        <w:rPr>
          <w:rFonts w:ascii="Calibri" w:hAnsi="Calibri" w:cs="Calibri"/>
        </w:rPr>
        <w:t>Objecttype INRICHTINGSELEMENT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56110D0" w14:textId="77777777" w:rsidTr="002E0941">
        <w:trPr>
          <w:tblCellSpacing w:w="15" w:type="dxa"/>
        </w:trPr>
        <w:tc>
          <w:tcPr>
            <w:tcW w:w="1500" w:type="pct"/>
            <w:tcBorders>
              <w:top w:val="nil"/>
              <w:left w:val="nil"/>
              <w:bottom w:val="nil"/>
              <w:right w:val="nil"/>
            </w:tcBorders>
            <w:hideMark/>
          </w:tcPr>
          <w:p w14:paraId="75413052"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E7BD96" w14:textId="77777777" w:rsidR="002E0941" w:rsidRDefault="002E0941">
            <w:pPr>
              <w:rPr>
                <w:rFonts w:ascii="Calibri" w:hAnsi="Calibri" w:cs="Calibri"/>
                <w:sz w:val="22"/>
                <w:szCs w:val="22"/>
              </w:rPr>
            </w:pPr>
            <w:r>
              <w:rPr>
                <w:rFonts w:ascii="Calibri" w:hAnsi="Calibri" w:cs="Calibri"/>
                <w:sz w:val="22"/>
                <w:szCs w:val="22"/>
              </w:rPr>
              <w:t>INRICHTINGSELEMENT</w:t>
            </w:r>
          </w:p>
        </w:tc>
      </w:tr>
      <w:tr w:rsidR="002E0941" w14:paraId="498D0AFB" w14:textId="77777777" w:rsidTr="002E0941">
        <w:trPr>
          <w:tblCellSpacing w:w="15" w:type="dxa"/>
        </w:trPr>
        <w:tc>
          <w:tcPr>
            <w:tcW w:w="1500" w:type="pct"/>
            <w:tcBorders>
              <w:top w:val="nil"/>
              <w:left w:val="nil"/>
              <w:bottom w:val="nil"/>
              <w:right w:val="nil"/>
            </w:tcBorders>
            <w:hideMark/>
          </w:tcPr>
          <w:p w14:paraId="67CED5ED"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4F1C130"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0A5CFDB5" w14:textId="77777777" w:rsidTr="002E0941">
        <w:trPr>
          <w:tblCellSpacing w:w="15" w:type="dxa"/>
        </w:trPr>
        <w:tc>
          <w:tcPr>
            <w:tcW w:w="1500" w:type="pct"/>
            <w:tcBorders>
              <w:top w:val="nil"/>
              <w:left w:val="nil"/>
              <w:bottom w:val="nil"/>
              <w:right w:val="nil"/>
            </w:tcBorders>
            <w:hideMark/>
          </w:tcPr>
          <w:p w14:paraId="42EB100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ED2DC5F" w14:textId="77777777" w:rsidR="002E0941" w:rsidRDefault="002E0941">
            <w:pPr>
              <w:rPr>
                <w:rFonts w:ascii="Calibri" w:hAnsi="Calibri" w:cs="Calibri"/>
                <w:sz w:val="22"/>
                <w:szCs w:val="22"/>
              </w:rPr>
            </w:pPr>
            <w:r>
              <w:rPr>
                <w:rFonts w:ascii="Calibri" w:hAnsi="Calibri" w:cs="Calibri"/>
                <w:sz w:val="22"/>
                <w:szCs w:val="22"/>
              </w:rPr>
              <w:t xml:space="preserve">Ruimtelijk object al dan niet ter detaillering dan wel ter inrichting van de overige benoemde ruimtelijke objecten of een ander inrichtingselement. </w:t>
            </w:r>
          </w:p>
        </w:tc>
      </w:tr>
      <w:tr w:rsidR="002E0941" w14:paraId="0F872ACA" w14:textId="77777777" w:rsidTr="002E0941">
        <w:trPr>
          <w:tblCellSpacing w:w="15" w:type="dxa"/>
        </w:trPr>
        <w:tc>
          <w:tcPr>
            <w:tcW w:w="1500" w:type="pct"/>
            <w:tcBorders>
              <w:top w:val="nil"/>
              <w:left w:val="nil"/>
              <w:bottom w:val="nil"/>
              <w:right w:val="nil"/>
            </w:tcBorders>
            <w:hideMark/>
          </w:tcPr>
          <w:p w14:paraId="2C7DD06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B03250" w14:textId="77777777" w:rsidR="002E0941" w:rsidRDefault="002E0941">
            <w:pPr>
              <w:rPr>
                <w:rFonts w:ascii="Calibri" w:hAnsi="Calibri" w:cs="Calibri"/>
                <w:sz w:val="22"/>
                <w:szCs w:val="22"/>
              </w:rPr>
            </w:pPr>
            <w:r>
              <w:rPr>
                <w:rFonts w:ascii="Calibri" w:hAnsi="Calibri" w:cs="Calibri"/>
                <w:sz w:val="22"/>
                <w:szCs w:val="22"/>
              </w:rPr>
              <w:t>NEN3610</w:t>
            </w:r>
          </w:p>
        </w:tc>
      </w:tr>
      <w:tr w:rsidR="002E0941" w14:paraId="3F19AD3D" w14:textId="77777777" w:rsidTr="002E0941">
        <w:trPr>
          <w:tblCellSpacing w:w="15" w:type="dxa"/>
        </w:trPr>
        <w:tc>
          <w:tcPr>
            <w:tcW w:w="1500" w:type="pct"/>
            <w:tcBorders>
              <w:top w:val="nil"/>
              <w:left w:val="nil"/>
              <w:bottom w:val="nil"/>
              <w:right w:val="nil"/>
            </w:tcBorders>
            <w:hideMark/>
          </w:tcPr>
          <w:p w14:paraId="4F814772"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D9EC5DE"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3FDCEAF5" w14:textId="77777777" w:rsidTr="002E0941">
        <w:trPr>
          <w:tblCellSpacing w:w="15" w:type="dxa"/>
        </w:trPr>
        <w:tc>
          <w:tcPr>
            <w:tcW w:w="1500" w:type="pct"/>
            <w:tcBorders>
              <w:top w:val="nil"/>
              <w:left w:val="nil"/>
              <w:bottom w:val="nil"/>
              <w:right w:val="nil"/>
            </w:tcBorders>
            <w:hideMark/>
          </w:tcPr>
          <w:p w14:paraId="5717E3F6"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A91364C" w14:textId="77777777" w:rsidR="002E0941" w:rsidRDefault="002E0941">
            <w:pPr>
              <w:rPr>
                <w:rFonts w:ascii="Calibri" w:hAnsi="Calibri" w:cs="Calibri"/>
                <w:sz w:val="22"/>
                <w:szCs w:val="22"/>
              </w:rPr>
            </w:pPr>
            <w:r>
              <w:rPr>
                <w:rFonts w:ascii="Calibri" w:hAnsi="Calibri" w:cs="Calibri"/>
                <w:sz w:val="22"/>
                <w:szCs w:val="22"/>
              </w:rPr>
              <w:t>Identificatie inrichtingselement</w:t>
            </w:r>
          </w:p>
        </w:tc>
      </w:tr>
      <w:tr w:rsidR="002E0941" w14:paraId="0F6D36D2" w14:textId="77777777" w:rsidTr="002E0941">
        <w:trPr>
          <w:tblCellSpacing w:w="15" w:type="dxa"/>
        </w:trPr>
        <w:tc>
          <w:tcPr>
            <w:tcW w:w="1500" w:type="pct"/>
            <w:tcBorders>
              <w:top w:val="nil"/>
              <w:left w:val="nil"/>
              <w:bottom w:val="nil"/>
              <w:right w:val="nil"/>
            </w:tcBorders>
            <w:hideMark/>
          </w:tcPr>
          <w:p w14:paraId="192EA1AE"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CFD6089" w14:textId="77777777" w:rsidR="002E0941" w:rsidRDefault="002E0941">
            <w:pPr>
              <w:rPr>
                <w:rFonts w:ascii="Calibri" w:hAnsi="Calibri" w:cs="Calibri"/>
                <w:sz w:val="22"/>
                <w:szCs w:val="22"/>
              </w:rPr>
            </w:pPr>
            <w:r>
              <w:rPr>
                <w:rFonts w:ascii="Calibri" w:hAnsi="Calibri" w:cs="Calibri"/>
                <w:sz w:val="22"/>
                <w:szCs w:val="22"/>
              </w:rPr>
              <w:t xml:space="preserve">Inrichtingselement objecten met status plan en een einddatum maken geen deel uit van de verzameling inrichtingselementen. </w:t>
            </w:r>
          </w:p>
        </w:tc>
      </w:tr>
      <w:tr w:rsidR="002E0941" w14:paraId="07384687" w14:textId="77777777" w:rsidTr="002E0941">
        <w:trPr>
          <w:tblCellSpacing w:w="15" w:type="dxa"/>
        </w:trPr>
        <w:tc>
          <w:tcPr>
            <w:tcW w:w="1500" w:type="pct"/>
            <w:tcBorders>
              <w:top w:val="nil"/>
              <w:left w:val="nil"/>
              <w:bottom w:val="nil"/>
              <w:right w:val="nil"/>
            </w:tcBorders>
            <w:hideMark/>
          </w:tcPr>
          <w:p w14:paraId="6BDCE1F7"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13D5AC1B" w14:textId="77777777" w:rsidR="002E0941" w:rsidRDefault="002E0941">
            <w:pPr>
              <w:rPr>
                <w:rFonts w:ascii="Calibri" w:hAnsi="Calibri" w:cs="Calibri"/>
                <w:sz w:val="22"/>
                <w:szCs w:val="22"/>
              </w:rPr>
            </w:pPr>
          </w:p>
        </w:tc>
      </w:tr>
      <w:tr w:rsidR="002E0941" w14:paraId="20796A71" w14:textId="77777777" w:rsidTr="002E0941">
        <w:trPr>
          <w:tblCellSpacing w:w="15" w:type="dxa"/>
        </w:trPr>
        <w:tc>
          <w:tcPr>
            <w:tcW w:w="1500" w:type="pct"/>
            <w:tcBorders>
              <w:top w:val="nil"/>
              <w:left w:val="nil"/>
              <w:bottom w:val="nil"/>
              <w:right w:val="nil"/>
            </w:tcBorders>
            <w:hideMark/>
          </w:tcPr>
          <w:p w14:paraId="14F65DCC"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4A7909CA" w14:textId="77777777" w:rsidR="002E0941" w:rsidRDefault="002E0941">
            <w:pPr>
              <w:rPr>
                <w:rFonts w:ascii="Calibri" w:hAnsi="Calibri" w:cs="Calibri"/>
                <w:sz w:val="22"/>
                <w:szCs w:val="22"/>
              </w:rPr>
            </w:pPr>
            <w:r>
              <w:rPr>
                <w:rFonts w:ascii="Calibri" w:hAnsi="Calibri" w:cs="Calibri"/>
                <w:sz w:val="22"/>
                <w:szCs w:val="22"/>
              </w:rPr>
              <w:t>Nee</w:t>
            </w:r>
          </w:p>
        </w:tc>
      </w:tr>
    </w:tbl>
    <w:p w14:paraId="6CF545A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791B98B" w14:textId="77777777" w:rsidTr="002E0941">
        <w:trPr>
          <w:tblCellSpacing w:w="15" w:type="dxa"/>
        </w:trPr>
        <w:tc>
          <w:tcPr>
            <w:tcW w:w="1500" w:type="pct"/>
            <w:tcBorders>
              <w:top w:val="nil"/>
              <w:left w:val="nil"/>
              <w:bottom w:val="nil"/>
              <w:right w:val="nil"/>
            </w:tcBorders>
            <w:hideMark/>
          </w:tcPr>
          <w:p w14:paraId="187DA78E"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1C87E3D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736"/>
        <w:gridCol w:w="3950"/>
        <w:gridCol w:w="2851"/>
        <w:gridCol w:w="492"/>
      </w:tblGrid>
      <w:tr w:rsidR="002E0941" w14:paraId="5F0D5CCC" w14:textId="77777777" w:rsidTr="002E0941">
        <w:trPr>
          <w:tblCellSpacing w:w="15" w:type="dxa"/>
        </w:trPr>
        <w:tc>
          <w:tcPr>
            <w:tcW w:w="0" w:type="auto"/>
            <w:tcBorders>
              <w:top w:val="nil"/>
              <w:left w:val="nil"/>
              <w:bottom w:val="nil"/>
              <w:right w:val="nil"/>
            </w:tcBorders>
            <w:hideMark/>
          </w:tcPr>
          <w:p w14:paraId="243D4B03"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E736EA1"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D680DB4"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BE2657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75C67F7"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AD26836" w14:textId="77777777" w:rsidTr="002E0941">
        <w:trPr>
          <w:tblCellSpacing w:w="15" w:type="dxa"/>
        </w:trPr>
        <w:tc>
          <w:tcPr>
            <w:tcW w:w="250" w:type="pct"/>
            <w:tcBorders>
              <w:top w:val="nil"/>
              <w:left w:val="nil"/>
              <w:bottom w:val="nil"/>
              <w:right w:val="nil"/>
            </w:tcBorders>
            <w:hideMark/>
          </w:tcPr>
          <w:p w14:paraId="1EADF7C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307FFFD" w14:textId="77777777" w:rsidR="002E0941" w:rsidRDefault="002E0941">
            <w:pPr>
              <w:rPr>
                <w:rFonts w:ascii="Calibri" w:hAnsi="Calibri" w:cs="Calibri"/>
                <w:sz w:val="22"/>
                <w:szCs w:val="22"/>
              </w:rPr>
            </w:pPr>
            <w:r>
              <w:rPr>
                <w:rFonts w:ascii="Calibri" w:hAnsi="Calibri" w:cs="Calibri"/>
                <w:sz w:val="22"/>
                <w:szCs w:val="22"/>
              </w:rPr>
              <w:t xml:space="preserve">Identificatie inrichtingselement </w:t>
            </w:r>
          </w:p>
        </w:tc>
        <w:tc>
          <w:tcPr>
            <w:tcW w:w="2500" w:type="pct"/>
            <w:tcBorders>
              <w:top w:val="nil"/>
              <w:left w:val="nil"/>
              <w:bottom w:val="nil"/>
              <w:right w:val="nil"/>
            </w:tcBorders>
            <w:hideMark/>
          </w:tcPr>
          <w:p w14:paraId="34F44D33" w14:textId="77777777" w:rsidR="002E0941" w:rsidRDefault="002E0941">
            <w:pPr>
              <w:rPr>
                <w:rFonts w:ascii="Calibri" w:hAnsi="Calibri" w:cs="Calibri"/>
                <w:sz w:val="22"/>
                <w:szCs w:val="22"/>
              </w:rPr>
            </w:pPr>
            <w:r>
              <w:rPr>
                <w:rFonts w:ascii="Calibri" w:hAnsi="Calibri" w:cs="Calibri"/>
                <w:sz w:val="22"/>
                <w:szCs w:val="22"/>
              </w:rPr>
              <w:t>Een unieke identificatie voor een inrichtingselement.</w:t>
            </w:r>
          </w:p>
        </w:tc>
        <w:tc>
          <w:tcPr>
            <w:tcW w:w="500" w:type="pct"/>
            <w:tcBorders>
              <w:top w:val="nil"/>
              <w:left w:val="nil"/>
              <w:bottom w:val="nil"/>
              <w:right w:val="nil"/>
            </w:tcBorders>
            <w:hideMark/>
          </w:tcPr>
          <w:p w14:paraId="1B427186"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5F09ECE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CEF2250" w14:textId="77777777" w:rsidTr="002E0941">
        <w:trPr>
          <w:tblCellSpacing w:w="15" w:type="dxa"/>
        </w:trPr>
        <w:tc>
          <w:tcPr>
            <w:tcW w:w="250" w:type="pct"/>
            <w:tcBorders>
              <w:top w:val="nil"/>
              <w:left w:val="nil"/>
              <w:bottom w:val="nil"/>
              <w:right w:val="nil"/>
            </w:tcBorders>
            <w:hideMark/>
          </w:tcPr>
          <w:p w14:paraId="14F490A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5CF5AA" w14:textId="77777777" w:rsidR="002E0941" w:rsidRDefault="002E0941">
            <w:pPr>
              <w:rPr>
                <w:rFonts w:ascii="Calibri" w:hAnsi="Calibri" w:cs="Calibri"/>
                <w:sz w:val="22"/>
                <w:szCs w:val="22"/>
              </w:rPr>
            </w:pPr>
            <w:r>
              <w:rPr>
                <w:rFonts w:ascii="Calibri" w:hAnsi="Calibri" w:cs="Calibri"/>
                <w:sz w:val="22"/>
                <w:szCs w:val="22"/>
              </w:rPr>
              <w:t xml:space="preserve">Geometrie inrichtingselement </w:t>
            </w:r>
          </w:p>
        </w:tc>
        <w:tc>
          <w:tcPr>
            <w:tcW w:w="2500" w:type="pct"/>
            <w:tcBorders>
              <w:top w:val="nil"/>
              <w:left w:val="nil"/>
              <w:bottom w:val="nil"/>
              <w:right w:val="nil"/>
            </w:tcBorders>
            <w:hideMark/>
          </w:tcPr>
          <w:p w14:paraId="5A491C53" w14:textId="77777777" w:rsidR="002E0941" w:rsidRDefault="002E0941">
            <w:pPr>
              <w:rPr>
                <w:rFonts w:ascii="Calibri" w:hAnsi="Calibri" w:cs="Calibri"/>
                <w:sz w:val="22"/>
                <w:szCs w:val="22"/>
              </w:rPr>
            </w:pPr>
            <w:r>
              <w:rPr>
                <w:rFonts w:ascii="Calibri" w:hAnsi="Calibri" w:cs="Calibri"/>
                <w:sz w:val="22"/>
                <w:szCs w:val="22"/>
              </w:rPr>
              <w:t>De geometrische representatie van een inrichtingselement.</w:t>
            </w:r>
          </w:p>
        </w:tc>
        <w:tc>
          <w:tcPr>
            <w:tcW w:w="500" w:type="pct"/>
            <w:tcBorders>
              <w:top w:val="nil"/>
              <w:left w:val="nil"/>
              <w:bottom w:val="nil"/>
              <w:right w:val="nil"/>
            </w:tcBorders>
            <w:hideMark/>
          </w:tcPr>
          <w:p w14:paraId="41D08461" w14:textId="77777777" w:rsidR="002E0941" w:rsidRDefault="002E0941">
            <w:pPr>
              <w:rPr>
                <w:rFonts w:ascii="Calibri" w:hAnsi="Calibri" w:cs="Calibri"/>
                <w:sz w:val="22"/>
                <w:szCs w:val="22"/>
              </w:rPr>
            </w:pPr>
            <w:r>
              <w:rPr>
                <w:rFonts w:ascii="Calibri" w:hAnsi="Calibri" w:cs="Calibri"/>
                <w:sz w:val="22"/>
                <w:szCs w:val="22"/>
              </w:rPr>
              <w:t xml:space="preserve">PuntLijnVlak </w:t>
            </w:r>
          </w:p>
        </w:tc>
        <w:tc>
          <w:tcPr>
            <w:tcW w:w="500" w:type="pct"/>
            <w:tcBorders>
              <w:top w:val="nil"/>
              <w:left w:val="nil"/>
              <w:bottom w:val="nil"/>
              <w:right w:val="nil"/>
            </w:tcBorders>
            <w:hideMark/>
          </w:tcPr>
          <w:p w14:paraId="77734A1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B13E543" w14:textId="77777777" w:rsidTr="002E0941">
        <w:trPr>
          <w:tblCellSpacing w:w="15" w:type="dxa"/>
        </w:trPr>
        <w:tc>
          <w:tcPr>
            <w:tcW w:w="250" w:type="pct"/>
            <w:tcBorders>
              <w:top w:val="nil"/>
              <w:left w:val="nil"/>
              <w:bottom w:val="nil"/>
              <w:right w:val="nil"/>
            </w:tcBorders>
            <w:hideMark/>
          </w:tcPr>
          <w:p w14:paraId="1D04209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2623BC8" w14:textId="77777777" w:rsidR="002E0941" w:rsidRDefault="002E0941">
            <w:pPr>
              <w:rPr>
                <w:rFonts w:ascii="Calibri" w:hAnsi="Calibri" w:cs="Calibri"/>
                <w:sz w:val="22"/>
                <w:szCs w:val="22"/>
              </w:rPr>
            </w:pPr>
            <w:r>
              <w:rPr>
                <w:rFonts w:ascii="Calibri" w:hAnsi="Calibri" w:cs="Calibri"/>
                <w:sz w:val="22"/>
                <w:szCs w:val="22"/>
              </w:rPr>
              <w:t xml:space="preserve">Type inrichtingselement </w:t>
            </w:r>
          </w:p>
        </w:tc>
        <w:tc>
          <w:tcPr>
            <w:tcW w:w="2500" w:type="pct"/>
            <w:tcBorders>
              <w:top w:val="nil"/>
              <w:left w:val="nil"/>
              <w:bottom w:val="nil"/>
              <w:right w:val="nil"/>
            </w:tcBorders>
            <w:hideMark/>
          </w:tcPr>
          <w:p w14:paraId="4D9C5114" w14:textId="77777777" w:rsidR="002E0941" w:rsidRDefault="002E0941">
            <w:pPr>
              <w:rPr>
                <w:rFonts w:ascii="Calibri" w:hAnsi="Calibri" w:cs="Calibri"/>
                <w:sz w:val="22"/>
                <w:szCs w:val="22"/>
              </w:rPr>
            </w:pPr>
            <w:r>
              <w:rPr>
                <w:rFonts w:ascii="Calibri" w:hAnsi="Calibri" w:cs="Calibri"/>
                <w:sz w:val="22"/>
                <w:szCs w:val="22"/>
              </w:rPr>
              <w:t>Specificatie van de aard van het inrichtingselement.</w:t>
            </w:r>
          </w:p>
        </w:tc>
        <w:tc>
          <w:tcPr>
            <w:tcW w:w="500" w:type="pct"/>
            <w:tcBorders>
              <w:top w:val="nil"/>
              <w:left w:val="nil"/>
              <w:bottom w:val="nil"/>
              <w:right w:val="nil"/>
            </w:tcBorders>
            <w:hideMark/>
          </w:tcPr>
          <w:p w14:paraId="00DF5BEA" w14:textId="77777777" w:rsidR="002E0941" w:rsidRDefault="002E0941">
            <w:pPr>
              <w:rPr>
                <w:rFonts w:ascii="Calibri" w:hAnsi="Calibri" w:cs="Calibri"/>
                <w:sz w:val="22"/>
                <w:szCs w:val="22"/>
              </w:rPr>
            </w:pPr>
            <w:r>
              <w:rPr>
                <w:rFonts w:ascii="Calibri" w:hAnsi="Calibri" w:cs="Calibri"/>
                <w:sz w:val="22"/>
                <w:szCs w:val="22"/>
              </w:rPr>
              <w:t xml:space="preserve">typeringInrichtingselement </w:t>
            </w:r>
          </w:p>
        </w:tc>
        <w:tc>
          <w:tcPr>
            <w:tcW w:w="500" w:type="pct"/>
            <w:tcBorders>
              <w:top w:val="nil"/>
              <w:left w:val="nil"/>
              <w:bottom w:val="nil"/>
              <w:right w:val="nil"/>
            </w:tcBorders>
            <w:hideMark/>
          </w:tcPr>
          <w:p w14:paraId="13D5C5D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CE9F8C0" w14:textId="77777777" w:rsidTr="002E0941">
        <w:trPr>
          <w:tblCellSpacing w:w="15" w:type="dxa"/>
        </w:trPr>
        <w:tc>
          <w:tcPr>
            <w:tcW w:w="250" w:type="pct"/>
            <w:tcBorders>
              <w:top w:val="nil"/>
              <w:left w:val="nil"/>
              <w:bottom w:val="nil"/>
              <w:right w:val="nil"/>
            </w:tcBorders>
            <w:hideMark/>
          </w:tcPr>
          <w:p w14:paraId="154EE8A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3F7445" w14:textId="77777777" w:rsidR="002E0941" w:rsidRDefault="002E0941">
            <w:pPr>
              <w:rPr>
                <w:rFonts w:ascii="Calibri" w:hAnsi="Calibri" w:cs="Calibri"/>
                <w:sz w:val="22"/>
                <w:szCs w:val="22"/>
              </w:rPr>
            </w:pPr>
            <w:r>
              <w:rPr>
                <w:rFonts w:ascii="Calibri" w:hAnsi="Calibri" w:cs="Calibri"/>
                <w:sz w:val="22"/>
                <w:szCs w:val="22"/>
              </w:rPr>
              <w:t xml:space="preserve">Plus type inrichtingselement </w:t>
            </w:r>
          </w:p>
        </w:tc>
        <w:tc>
          <w:tcPr>
            <w:tcW w:w="2500" w:type="pct"/>
            <w:tcBorders>
              <w:top w:val="nil"/>
              <w:left w:val="nil"/>
              <w:bottom w:val="nil"/>
              <w:right w:val="nil"/>
            </w:tcBorders>
            <w:hideMark/>
          </w:tcPr>
          <w:p w14:paraId="105C3BFF" w14:textId="77777777" w:rsidR="002E0941" w:rsidRDefault="002E0941">
            <w:pPr>
              <w:rPr>
                <w:rFonts w:ascii="Calibri" w:hAnsi="Calibri" w:cs="Calibri"/>
                <w:sz w:val="22"/>
                <w:szCs w:val="22"/>
              </w:rPr>
            </w:pPr>
            <w:r>
              <w:rPr>
                <w:rFonts w:ascii="Calibri" w:hAnsi="Calibri" w:cs="Calibri"/>
                <w:sz w:val="22"/>
                <w:szCs w:val="22"/>
              </w:rPr>
              <w:t>Specificatie van het soort inrichtingselement.</w:t>
            </w:r>
          </w:p>
        </w:tc>
        <w:tc>
          <w:tcPr>
            <w:tcW w:w="500" w:type="pct"/>
            <w:tcBorders>
              <w:top w:val="nil"/>
              <w:left w:val="nil"/>
              <w:bottom w:val="nil"/>
              <w:right w:val="nil"/>
            </w:tcBorders>
            <w:hideMark/>
          </w:tcPr>
          <w:p w14:paraId="3D7654F4" w14:textId="77777777" w:rsidR="002E0941" w:rsidRDefault="002E0941">
            <w:pPr>
              <w:rPr>
                <w:rFonts w:ascii="Calibri" w:hAnsi="Calibri" w:cs="Calibri"/>
                <w:sz w:val="22"/>
                <w:szCs w:val="22"/>
              </w:rPr>
            </w:pPr>
            <w:r>
              <w:rPr>
                <w:rFonts w:ascii="Calibri" w:hAnsi="Calibri" w:cs="Calibri"/>
                <w:sz w:val="22"/>
                <w:szCs w:val="22"/>
              </w:rPr>
              <w:t xml:space="preserve">typeringInrichtingselementPlus </w:t>
            </w:r>
          </w:p>
        </w:tc>
        <w:tc>
          <w:tcPr>
            <w:tcW w:w="500" w:type="pct"/>
            <w:tcBorders>
              <w:top w:val="nil"/>
              <w:left w:val="nil"/>
              <w:bottom w:val="nil"/>
              <w:right w:val="nil"/>
            </w:tcBorders>
            <w:hideMark/>
          </w:tcPr>
          <w:p w14:paraId="7FA5F66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4F15BC5" w14:textId="77777777" w:rsidTr="002E0941">
        <w:trPr>
          <w:tblCellSpacing w:w="15" w:type="dxa"/>
        </w:trPr>
        <w:tc>
          <w:tcPr>
            <w:tcW w:w="250" w:type="pct"/>
            <w:tcBorders>
              <w:top w:val="nil"/>
              <w:left w:val="nil"/>
              <w:bottom w:val="nil"/>
              <w:right w:val="nil"/>
            </w:tcBorders>
            <w:hideMark/>
          </w:tcPr>
          <w:p w14:paraId="56F8ADF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D37FE15" w14:textId="77777777" w:rsidR="002E0941" w:rsidRDefault="002E0941">
            <w:pPr>
              <w:rPr>
                <w:rFonts w:ascii="Calibri" w:hAnsi="Calibri" w:cs="Calibri"/>
                <w:sz w:val="22"/>
                <w:szCs w:val="22"/>
              </w:rPr>
            </w:pPr>
            <w:r>
              <w:rPr>
                <w:rFonts w:ascii="Calibri" w:hAnsi="Calibri" w:cs="Calibri"/>
                <w:sz w:val="22"/>
                <w:szCs w:val="22"/>
              </w:rPr>
              <w:t xml:space="preserve">Datum begin geldigheid inrichtingselement </w:t>
            </w:r>
          </w:p>
        </w:tc>
        <w:tc>
          <w:tcPr>
            <w:tcW w:w="2500" w:type="pct"/>
            <w:tcBorders>
              <w:top w:val="nil"/>
              <w:left w:val="nil"/>
              <w:bottom w:val="nil"/>
              <w:right w:val="nil"/>
            </w:tcBorders>
            <w:hideMark/>
          </w:tcPr>
          <w:p w14:paraId="081B3B6E" w14:textId="77777777" w:rsidR="002E0941" w:rsidRDefault="002E0941">
            <w:pPr>
              <w:rPr>
                <w:rFonts w:ascii="Calibri" w:hAnsi="Calibri" w:cs="Calibri"/>
                <w:sz w:val="22"/>
                <w:szCs w:val="22"/>
              </w:rPr>
            </w:pPr>
            <w:r>
              <w:rPr>
                <w:rFonts w:ascii="Calibri" w:hAnsi="Calibri" w:cs="Calibri"/>
                <w:sz w:val="22"/>
                <w:szCs w:val="22"/>
              </w:rPr>
              <w:t>De datum waarop het inrichtingselement is ontstaan.</w:t>
            </w:r>
          </w:p>
        </w:tc>
        <w:tc>
          <w:tcPr>
            <w:tcW w:w="500" w:type="pct"/>
            <w:tcBorders>
              <w:top w:val="nil"/>
              <w:left w:val="nil"/>
              <w:bottom w:val="nil"/>
              <w:right w:val="nil"/>
            </w:tcBorders>
            <w:hideMark/>
          </w:tcPr>
          <w:p w14:paraId="17C3AF9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93442B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46A4FEF" w14:textId="77777777" w:rsidTr="002E0941">
        <w:trPr>
          <w:tblCellSpacing w:w="15" w:type="dxa"/>
        </w:trPr>
        <w:tc>
          <w:tcPr>
            <w:tcW w:w="250" w:type="pct"/>
            <w:tcBorders>
              <w:top w:val="nil"/>
              <w:left w:val="nil"/>
              <w:bottom w:val="nil"/>
              <w:right w:val="nil"/>
            </w:tcBorders>
            <w:hideMark/>
          </w:tcPr>
          <w:p w14:paraId="6A5A923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A85FB6" w14:textId="77777777" w:rsidR="002E0941" w:rsidRDefault="002E0941">
            <w:pPr>
              <w:rPr>
                <w:rFonts w:ascii="Calibri" w:hAnsi="Calibri" w:cs="Calibri"/>
                <w:sz w:val="22"/>
                <w:szCs w:val="22"/>
              </w:rPr>
            </w:pPr>
            <w:r>
              <w:rPr>
                <w:rFonts w:ascii="Calibri" w:hAnsi="Calibri" w:cs="Calibri"/>
                <w:sz w:val="22"/>
                <w:szCs w:val="22"/>
              </w:rPr>
              <w:t xml:space="preserve">Datum einde geldigheid inrichtingselement </w:t>
            </w:r>
          </w:p>
        </w:tc>
        <w:tc>
          <w:tcPr>
            <w:tcW w:w="2500" w:type="pct"/>
            <w:tcBorders>
              <w:top w:val="nil"/>
              <w:left w:val="nil"/>
              <w:bottom w:val="nil"/>
              <w:right w:val="nil"/>
            </w:tcBorders>
            <w:hideMark/>
          </w:tcPr>
          <w:p w14:paraId="696C9C23" w14:textId="77777777" w:rsidR="002E0941" w:rsidRDefault="002E0941">
            <w:pPr>
              <w:rPr>
                <w:rFonts w:ascii="Calibri" w:hAnsi="Calibri" w:cs="Calibri"/>
                <w:sz w:val="22"/>
                <w:szCs w:val="22"/>
              </w:rPr>
            </w:pPr>
            <w:r>
              <w:rPr>
                <w:rFonts w:ascii="Calibri" w:hAnsi="Calibri" w:cs="Calibri"/>
                <w:sz w:val="22"/>
                <w:szCs w:val="22"/>
              </w:rPr>
              <w:t>De datum waarop het inrichtingselement ongeldig is geworden.</w:t>
            </w:r>
          </w:p>
        </w:tc>
        <w:tc>
          <w:tcPr>
            <w:tcW w:w="500" w:type="pct"/>
            <w:tcBorders>
              <w:top w:val="nil"/>
              <w:left w:val="nil"/>
              <w:bottom w:val="nil"/>
              <w:right w:val="nil"/>
            </w:tcBorders>
            <w:hideMark/>
          </w:tcPr>
          <w:p w14:paraId="06AECE7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B32BC2F" w14:textId="77777777" w:rsidR="002E0941" w:rsidRDefault="002E0941">
            <w:pPr>
              <w:rPr>
                <w:rFonts w:ascii="Calibri" w:hAnsi="Calibri" w:cs="Calibri"/>
                <w:sz w:val="22"/>
                <w:szCs w:val="22"/>
              </w:rPr>
            </w:pPr>
            <w:r>
              <w:rPr>
                <w:rFonts w:ascii="Calibri" w:hAnsi="Calibri" w:cs="Calibri"/>
                <w:sz w:val="22"/>
                <w:szCs w:val="22"/>
              </w:rPr>
              <w:t>0 .. 1</w:t>
            </w:r>
          </w:p>
        </w:tc>
      </w:tr>
    </w:tbl>
    <w:p w14:paraId="5D895D3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F051E01" w14:textId="77777777" w:rsidTr="002E0941">
        <w:trPr>
          <w:tblCellSpacing w:w="15" w:type="dxa"/>
        </w:trPr>
        <w:tc>
          <w:tcPr>
            <w:tcW w:w="1500" w:type="pct"/>
            <w:tcBorders>
              <w:top w:val="nil"/>
              <w:left w:val="nil"/>
              <w:bottom w:val="nil"/>
              <w:right w:val="nil"/>
            </w:tcBorders>
            <w:hideMark/>
          </w:tcPr>
          <w:p w14:paraId="79C9D534"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125CFEC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C791D20" w14:textId="77777777" w:rsidTr="002E0941">
        <w:trPr>
          <w:tblCellSpacing w:w="15" w:type="dxa"/>
        </w:trPr>
        <w:tc>
          <w:tcPr>
            <w:tcW w:w="250" w:type="pct"/>
            <w:tcBorders>
              <w:top w:val="nil"/>
              <w:left w:val="nil"/>
              <w:bottom w:val="nil"/>
              <w:right w:val="nil"/>
            </w:tcBorders>
            <w:hideMark/>
          </w:tcPr>
          <w:p w14:paraId="14A70026"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BD5BD6" w14:textId="77777777" w:rsidR="002E0941" w:rsidRDefault="002E0941">
            <w:pPr>
              <w:rPr>
                <w:rFonts w:ascii="Calibri" w:hAnsi="Calibri" w:cs="Calibri"/>
                <w:sz w:val="22"/>
                <w:szCs w:val="22"/>
              </w:rPr>
            </w:pPr>
            <w:r>
              <w:rPr>
                <w:rFonts w:ascii="Calibri" w:hAnsi="Calibri" w:cs="Calibri"/>
                <w:sz w:val="22"/>
                <w:szCs w:val="22"/>
              </w:rPr>
              <w:t xml:space="preserve">Inrichtingselementen vormen een diverse klasse. Het zijn objecten die niet zozeer op basis van fysiek voorkomen of hun gebruiksfunctie bij elkaar horen, maar op basis van hun eigenschap dat ze andere objecten inrichten. Het zijn objecten die een relatief kleine geometrie hebben. In het voorliggende model zijn de subklassen / specialisaties van INRICHTINGSELEMENT niet als afzonderlijke objecttypen gemodelleerd. De subklasse / specialisatie is te herkennen aan de attribuutsoort ?Type inrichtingselement?. Objecttype INRICHITNGSELEMENT is een specialisatie van het city gml objecttype CITYFURNITURE. 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w:t>
            </w:r>
          </w:p>
        </w:tc>
      </w:tr>
    </w:tbl>
    <w:p w14:paraId="3D5F1C2F" w14:textId="77777777" w:rsidR="002E0941" w:rsidRDefault="002E0941" w:rsidP="0055546E">
      <w:pPr>
        <w:pStyle w:val="Kop3"/>
        <w:rPr>
          <w:rFonts w:ascii="Calibri" w:hAnsi="Calibri" w:cs="Calibri"/>
        </w:rPr>
      </w:pPr>
      <w:bookmarkStart w:id="74" w:name="global_class_Model_KADASTRAALPERCEEL"/>
      <w:bookmarkEnd w:id="74"/>
      <w:r>
        <w:rPr>
          <w:rFonts w:ascii="Calibri" w:hAnsi="Calibri" w:cs="Calibri"/>
        </w:rPr>
        <w:t>Objecttype KADASTRAAL PERCEEL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0AEAA74" w14:textId="77777777" w:rsidTr="002E0941">
        <w:trPr>
          <w:tblCellSpacing w:w="15" w:type="dxa"/>
        </w:trPr>
        <w:tc>
          <w:tcPr>
            <w:tcW w:w="1500" w:type="pct"/>
            <w:tcBorders>
              <w:top w:val="nil"/>
              <w:left w:val="nil"/>
              <w:bottom w:val="nil"/>
              <w:right w:val="nil"/>
            </w:tcBorders>
            <w:hideMark/>
          </w:tcPr>
          <w:p w14:paraId="04C8FC76"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D89F5FD" w14:textId="77777777" w:rsidR="002E0941" w:rsidRDefault="002E0941">
            <w:pPr>
              <w:rPr>
                <w:rFonts w:ascii="Calibri" w:hAnsi="Calibri" w:cs="Calibri"/>
                <w:sz w:val="22"/>
                <w:szCs w:val="22"/>
              </w:rPr>
            </w:pPr>
            <w:r>
              <w:rPr>
                <w:rFonts w:ascii="Calibri" w:hAnsi="Calibri" w:cs="Calibri"/>
                <w:sz w:val="22"/>
                <w:szCs w:val="22"/>
              </w:rPr>
              <w:t>KADASTRAAL PERCEEL</w:t>
            </w:r>
          </w:p>
        </w:tc>
      </w:tr>
      <w:tr w:rsidR="002E0941" w14:paraId="27EB1C2E" w14:textId="77777777" w:rsidTr="002E0941">
        <w:trPr>
          <w:tblCellSpacing w:w="15" w:type="dxa"/>
        </w:trPr>
        <w:tc>
          <w:tcPr>
            <w:tcW w:w="1500" w:type="pct"/>
            <w:tcBorders>
              <w:top w:val="nil"/>
              <w:left w:val="nil"/>
              <w:bottom w:val="nil"/>
              <w:right w:val="nil"/>
            </w:tcBorders>
            <w:hideMark/>
          </w:tcPr>
          <w:p w14:paraId="67CDD8D0"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F039800" w14:textId="77777777" w:rsidR="002E0941" w:rsidRDefault="002E0941">
            <w:pPr>
              <w:rPr>
                <w:rFonts w:ascii="Calibri" w:hAnsi="Calibri" w:cs="Calibri"/>
                <w:sz w:val="22"/>
                <w:szCs w:val="22"/>
              </w:rPr>
            </w:pPr>
            <w:r>
              <w:rPr>
                <w:rFonts w:ascii="Calibri" w:hAnsi="Calibri" w:cs="Calibri"/>
                <w:sz w:val="22"/>
                <w:szCs w:val="22"/>
              </w:rPr>
              <w:t>BRK</w:t>
            </w:r>
          </w:p>
        </w:tc>
      </w:tr>
      <w:tr w:rsidR="002E0941" w14:paraId="530CC8C8" w14:textId="77777777" w:rsidTr="002E0941">
        <w:trPr>
          <w:tblCellSpacing w:w="15" w:type="dxa"/>
        </w:trPr>
        <w:tc>
          <w:tcPr>
            <w:tcW w:w="1500" w:type="pct"/>
            <w:tcBorders>
              <w:top w:val="nil"/>
              <w:left w:val="nil"/>
              <w:bottom w:val="nil"/>
              <w:right w:val="nil"/>
            </w:tcBorders>
            <w:hideMark/>
          </w:tcPr>
          <w:p w14:paraId="01A4E4EF"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DEF5E98" w14:textId="77777777" w:rsidR="002E0941" w:rsidRDefault="002E0941">
            <w:pPr>
              <w:rPr>
                <w:rFonts w:ascii="Calibri" w:hAnsi="Calibri" w:cs="Calibri"/>
                <w:sz w:val="22"/>
                <w:szCs w:val="22"/>
              </w:rPr>
            </w:pPr>
            <w:r>
              <w:rPr>
                <w:rFonts w:ascii="Calibri" w:hAnsi="Calibri" w:cs="Calibri"/>
                <w:sz w:val="22"/>
                <w:szCs w:val="22"/>
              </w:rPr>
              <w:t xml:space="preserve">Een KADASTRALE ONROERENDE ZAAK dat een kadastraal geïdentificeerd en met kadastrale grenzen begrensd deel van het Nederlands grondgebied betreft (art. 1 lid 1 Kadasterwet). </w:t>
            </w:r>
          </w:p>
        </w:tc>
      </w:tr>
      <w:tr w:rsidR="002E0941" w14:paraId="2162F9B6" w14:textId="77777777" w:rsidTr="002E0941">
        <w:trPr>
          <w:tblCellSpacing w:w="15" w:type="dxa"/>
        </w:trPr>
        <w:tc>
          <w:tcPr>
            <w:tcW w:w="1500" w:type="pct"/>
            <w:tcBorders>
              <w:top w:val="nil"/>
              <w:left w:val="nil"/>
              <w:bottom w:val="nil"/>
              <w:right w:val="nil"/>
            </w:tcBorders>
            <w:hideMark/>
          </w:tcPr>
          <w:p w14:paraId="2C7F84A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10AA53" w14:textId="77777777" w:rsidR="002E0941" w:rsidRDefault="002E0941">
            <w:pPr>
              <w:rPr>
                <w:rFonts w:ascii="Calibri" w:hAnsi="Calibri" w:cs="Calibri"/>
                <w:sz w:val="22"/>
                <w:szCs w:val="22"/>
              </w:rPr>
            </w:pPr>
            <w:r>
              <w:rPr>
                <w:rFonts w:ascii="Calibri" w:hAnsi="Calibri" w:cs="Calibri"/>
                <w:sz w:val="22"/>
                <w:szCs w:val="22"/>
              </w:rPr>
              <w:t>VNG-R op basis van BRK</w:t>
            </w:r>
          </w:p>
        </w:tc>
      </w:tr>
      <w:tr w:rsidR="002E0941" w14:paraId="0418762A" w14:textId="77777777" w:rsidTr="002E0941">
        <w:trPr>
          <w:tblCellSpacing w:w="15" w:type="dxa"/>
        </w:trPr>
        <w:tc>
          <w:tcPr>
            <w:tcW w:w="1500" w:type="pct"/>
            <w:tcBorders>
              <w:top w:val="nil"/>
              <w:left w:val="nil"/>
              <w:bottom w:val="nil"/>
              <w:right w:val="nil"/>
            </w:tcBorders>
            <w:hideMark/>
          </w:tcPr>
          <w:p w14:paraId="6D12808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9D88FFA"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2CFF2875" w14:textId="77777777" w:rsidTr="002E0941">
        <w:trPr>
          <w:tblCellSpacing w:w="15" w:type="dxa"/>
        </w:trPr>
        <w:tc>
          <w:tcPr>
            <w:tcW w:w="1500" w:type="pct"/>
            <w:tcBorders>
              <w:top w:val="nil"/>
              <w:left w:val="nil"/>
              <w:bottom w:val="nil"/>
              <w:right w:val="nil"/>
            </w:tcBorders>
            <w:hideMark/>
          </w:tcPr>
          <w:p w14:paraId="3979E4FA"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4521BBF" w14:textId="77777777" w:rsidR="002E0941" w:rsidRDefault="002E0941">
            <w:pPr>
              <w:rPr>
                <w:rFonts w:ascii="Calibri" w:hAnsi="Calibri" w:cs="Calibri"/>
                <w:sz w:val="22"/>
                <w:szCs w:val="22"/>
              </w:rPr>
            </w:pPr>
          </w:p>
        </w:tc>
      </w:tr>
      <w:tr w:rsidR="002E0941" w14:paraId="71001EC2" w14:textId="77777777" w:rsidTr="002E0941">
        <w:trPr>
          <w:tblCellSpacing w:w="15" w:type="dxa"/>
        </w:trPr>
        <w:tc>
          <w:tcPr>
            <w:tcW w:w="1500" w:type="pct"/>
            <w:tcBorders>
              <w:top w:val="nil"/>
              <w:left w:val="nil"/>
              <w:bottom w:val="nil"/>
              <w:right w:val="nil"/>
            </w:tcBorders>
            <w:hideMark/>
          </w:tcPr>
          <w:p w14:paraId="53BFE193"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33DB2C7" w14:textId="77777777" w:rsidR="002E0941" w:rsidRDefault="002E0941">
            <w:pPr>
              <w:rPr>
                <w:rFonts w:ascii="Calibri" w:hAnsi="Calibri" w:cs="Calibri"/>
                <w:sz w:val="22"/>
                <w:szCs w:val="22"/>
              </w:rPr>
            </w:pPr>
          </w:p>
        </w:tc>
      </w:tr>
      <w:tr w:rsidR="002E0941" w14:paraId="62A66CB7" w14:textId="77777777" w:rsidTr="002E0941">
        <w:trPr>
          <w:tblCellSpacing w:w="15" w:type="dxa"/>
        </w:trPr>
        <w:tc>
          <w:tcPr>
            <w:tcW w:w="1500" w:type="pct"/>
            <w:tcBorders>
              <w:top w:val="nil"/>
              <w:left w:val="nil"/>
              <w:bottom w:val="nil"/>
              <w:right w:val="nil"/>
            </w:tcBorders>
            <w:hideMark/>
          </w:tcPr>
          <w:p w14:paraId="2CA8E799"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6C9B15F" w14:textId="77777777" w:rsidR="002E0941" w:rsidRDefault="002E0941">
            <w:pPr>
              <w:rPr>
                <w:rFonts w:ascii="Calibri" w:hAnsi="Calibri" w:cs="Calibri"/>
                <w:sz w:val="22"/>
                <w:szCs w:val="22"/>
              </w:rPr>
            </w:pPr>
          </w:p>
        </w:tc>
      </w:tr>
      <w:tr w:rsidR="002E0941" w14:paraId="787CA5B3" w14:textId="77777777" w:rsidTr="002E0941">
        <w:trPr>
          <w:tblCellSpacing w:w="15" w:type="dxa"/>
        </w:trPr>
        <w:tc>
          <w:tcPr>
            <w:tcW w:w="1500" w:type="pct"/>
            <w:tcBorders>
              <w:top w:val="nil"/>
              <w:left w:val="nil"/>
              <w:bottom w:val="nil"/>
              <w:right w:val="nil"/>
            </w:tcBorders>
            <w:hideMark/>
          </w:tcPr>
          <w:p w14:paraId="25A59534"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5C59B4DF" w14:textId="77777777" w:rsidR="002E0941" w:rsidRDefault="002E0941">
            <w:pPr>
              <w:rPr>
                <w:rFonts w:ascii="Calibri" w:hAnsi="Calibri" w:cs="Calibri"/>
                <w:sz w:val="22"/>
                <w:szCs w:val="22"/>
              </w:rPr>
            </w:pPr>
            <w:r>
              <w:rPr>
                <w:rFonts w:ascii="Calibri" w:hAnsi="Calibri" w:cs="Calibri"/>
                <w:sz w:val="22"/>
                <w:szCs w:val="22"/>
              </w:rPr>
              <w:t>Nee</w:t>
            </w:r>
          </w:p>
        </w:tc>
      </w:tr>
    </w:tbl>
    <w:p w14:paraId="60EDCA4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DAFAF57" w14:textId="77777777" w:rsidTr="002E0941">
        <w:trPr>
          <w:tblCellSpacing w:w="15" w:type="dxa"/>
        </w:trPr>
        <w:tc>
          <w:tcPr>
            <w:tcW w:w="1500" w:type="pct"/>
            <w:tcBorders>
              <w:top w:val="nil"/>
              <w:left w:val="nil"/>
              <w:bottom w:val="nil"/>
              <w:right w:val="nil"/>
            </w:tcBorders>
            <w:hideMark/>
          </w:tcPr>
          <w:p w14:paraId="1D76B2A2"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07E6892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4"/>
        <w:gridCol w:w="2214"/>
        <w:gridCol w:w="4458"/>
        <w:gridCol w:w="1165"/>
        <w:gridCol w:w="883"/>
      </w:tblGrid>
      <w:tr w:rsidR="002E0941" w14:paraId="7BBB8CCA" w14:textId="77777777" w:rsidTr="002E0941">
        <w:trPr>
          <w:tblCellSpacing w:w="15" w:type="dxa"/>
        </w:trPr>
        <w:tc>
          <w:tcPr>
            <w:tcW w:w="0" w:type="auto"/>
            <w:tcBorders>
              <w:top w:val="nil"/>
              <w:left w:val="nil"/>
              <w:bottom w:val="nil"/>
              <w:right w:val="nil"/>
            </w:tcBorders>
            <w:hideMark/>
          </w:tcPr>
          <w:p w14:paraId="322964D5"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90DFEEA"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8F9586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0C1824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AB06265"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8C0050E" w14:textId="77777777" w:rsidTr="002E0941">
        <w:trPr>
          <w:tblCellSpacing w:w="15" w:type="dxa"/>
        </w:trPr>
        <w:tc>
          <w:tcPr>
            <w:tcW w:w="250" w:type="pct"/>
            <w:tcBorders>
              <w:top w:val="nil"/>
              <w:left w:val="nil"/>
              <w:bottom w:val="nil"/>
              <w:right w:val="nil"/>
            </w:tcBorders>
            <w:hideMark/>
          </w:tcPr>
          <w:p w14:paraId="65150D6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3AF9C0D" w14:textId="77777777" w:rsidR="002E0941" w:rsidRDefault="002E0941">
            <w:pPr>
              <w:rPr>
                <w:rFonts w:ascii="Calibri" w:hAnsi="Calibri" w:cs="Calibri"/>
                <w:sz w:val="22"/>
                <w:szCs w:val="22"/>
              </w:rPr>
            </w:pPr>
            <w:r>
              <w:rPr>
                <w:rFonts w:ascii="Calibri" w:hAnsi="Calibri" w:cs="Calibri"/>
                <w:sz w:val="22"/>
                <w:szCs w:val="22"/>
              </w:rPr>
              <w:t xml:space="preserve">Kadastrale identificatie </w:t>
            </w:r>
          </w:p>
        </w:tc>
        <w:tc>
          <w:tcPr>
            <w:tcW w:w="2500" w:type="pct"/>
            <w:tcBorders>
              <w:top w:val="nil"/>
              <w:left w:val="nil"/>
              <w:bottom w:val="nil"/>
              <w:right w:val="nil"/>
            </w:tcBorders>
            <w:hideMark/>
          </w:tcPr>
          <w:p w14:paraId="3302A00D" w14:textId="77777777" w:rsidR="002E0941" w:rsidRDefault="002E0941">
            <w:pPr>
              <w:rPr>
                <w:rFonts w:ascii="Calibri" w:hAnsi="Calibri" w:cs="Calibri"/>
                <w:sz w:val="22"/>
                <w:szCs w:val="22"/>
              </w:rPr>
            </w:pPr>
            <w:r>
              <w:rPr>
                <w:rFonts w:ascii="Calibri" w:hAnsi="Calibri" w:cs="Calibri"/>
                <w:sz w:val="22"/>
                <w:szCs w:val="22"/>
              </w:rPr>
              <w:t xml:space="preserve">Een door het Kadaster toegekende landelijk uniek nummer aan een kadastrale onroerende zaak. </w:t>
            </w:r>
          </w:p>
        </w:tc>
        <w:tc>
          <w:tcPr>
            <w:tcW w:w="500" w:type="pct"/>
            <w:tcBorders>
              <w:top w:val="nil"/>
              <w:left w:val="nil"/>
              <w:bottom w:val="nil"/>
              <w:right w:val="nil"/>
            </w:tcBorders>
            <w:hideMark/>
          </w:tcPr>
          <w:p w14:paraId="06C2D9FC"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7C31420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46A7C40" w14:textId="77777777" w:rsidTr="002E0941">
        <w:trPr>
          <w:tblCellSpacing w:w="15" w:type="dxa"/>
        </w:trPr>
        <w:tc>
          <w:tcPr>
            <w:tcW w:w="250" w:type="pct"/>
            <w:tcBorders>
              <w:top w:val="nil"/>
              <w:left w:val="nil"/>
              <w:bottom w:val="nil"/>
              <w:right w:val="nil"/>
            </w:tcBorders>
            <w:hideMark/>
          </w:tcPr>
          <w:p w14:paraId="498EA83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D79CA0" w14:textId="77777777" w:rsidR="002E0941" w:rsidRDefault="002E0941">
            <w:pPr>
              <w:rPr>
                <w:rFonts w:ascii="Calibri" w:hAnsi="Calibri" w:cs="Calibri"/>
                <w:sz w:val="22"/>
                <w:szCs w:val="22"/>
              </w:rPr>
            </w:pPr>
            <w:r>
              <w:rPr>
                <w:rFonts w:ascii="Calibri" w:hAnsi="Calibri" w:cs="Calibri"/>
                <w:sz w:val="22"/>
                <w:szCs w:val="22"/>
              </w:rPr>
              <w:t xml:space="preserve">Begrenzing perceel </w:t>
            </w:r>
          </w:p>
        </w:tc>
        <w:tc>
          <w:tcPr>
            <w:tcW w:w="2500" w:type="pct"/>
            <w:tcBorders>
              <w:top w:val="nil"/>
              <w:left w:val="nil"/>
              <w:bottom w:val="nil"/>
              <w:right w:val="nil"/>
            </w:tcBorders>
            <w:hideMark/>
          </w:tcPr>
          <w:p w14:paraId="6AA04F69" w14:textId="77777777" w:rsidR="002E0941" w:rsidRDefault="002E0941">
            <w:pPr>
              <w:rPr>
                <w:rFonts w:ascii="Calibri" w:hAnsi="Calibri" w:cs="Calibri"/>
                <w:sz w:val="22"/>
                <w:szCs w:val="22"/>
              </w:rPr>
            </w:pPr>
            <w:r>
              <w:rPr>
                <w:rFonts w:ascii="Calibri" w:hAnsi="Calibri" w:cs="Calibri"/>
                <w:sz w:val="22"/>
                <w:szCs w:val="22"/>
              </w:rPr>
              <w:t>Het geheel van lijnketens waarmee de vlakomtrek van een perceel wordt gevormd.</w:t>
            </w:r>
          </w:p>
        </w:tc>
        <w:tc>
          <w:tcPr>
            <w:tcW w:w="500" w:type="pct"/>
            <w:tcBorders>
              <w:top w:val="nil"/>
              <w:left w:val="nil"/>
              <w:bottom w:val="nil"/>
              <w:right w:val="nil"/>
            </w:tcBorders>
            <w:hideMark/>
          </w:tcPr>
          <w:p w14:paraId="23134C35"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365F631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A553D74" w14:textId="77777777" w:rsidTr="002E0941">
        <w:trPr>
          <w:tblCellSpacing w:w="15" w:type="dxa"/>
        </w:trPr>
        <w:tc>
          <w:tcPr>
            <w:tcW w:w="250" w:type="pct"/>
            <w:tcBorders>
              <w:top w:val="nil"/>
              <w:left w:val="nil"/>
              <w:bottom w:val="nil"/>
              <w:right w:val="nil"/>
            </w:tcBorders>
            <w:hideMark/>
          </w:tcPr>
          <w:p w14:paraId="042D4A8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8906452" w14:textId="77777777" w:rsidR="002E0941" w:rsidRDefault="002E0941">
            <w:pPr>
              <w:rPr>
                <w:rFonts w:ascii="Calibri" w:hAnsi="Calibri" w:cs="Calibri"/>
                <w:sz w:val="22"/>
                <w:szCs w:val="22"/>
              </w:rPr>
            </w:pPr>
            <w:r>
              <w:rPr>
                <w:rFonts w:ascii="Calibri" w:hAnsi="Calibri" w:cs="Calibri"/>
                <w:sz w:val="22"/>
                <w:szCs w:val="22"/>
              </w:rPr>
              <w:t xml:space="preserve">Datum begin geldigheid kadastrale onroerende zaak </w:t>
            </w:r>
          </w:p>
        </w:tc>
        <w:tc>
          <w:tcPr>
            <w:tcW w:w="2500" w:type="pct"/>
            <w:tcBorders>
              <w:top w:val="nil"/>
              <w:left w:val="nil"/>
              <w:bottom w:val="nil"/>
              <w:right w:val="nil"/>
            </w:tcBorders>
            <w:hideMark/>
          </w:tcPr>
          <w:p w14:paraId="36658ABC" w14:textId="77777777" w:rsidR="002E0941" w:rsidRDefault="002E0941">
            <w:pPr>
              <w:rPr>
                <w:rFonts w:ascii="Calibri" w:hAnsi="Calibri" w:cs="Calibri"/>
                <w:sz w:val="22"/>
                <w:szCs w:val="22"/>
              </w:rPr>
            </w:pPr>
            <w:r>
              <w:rPr>
                <w:rFonts w:ascii="Calibri" w:hAnsi="Calibri" w:cs="Calibri"/>
                <w:sz w:val="22"/>
                <w:szCs w:val="22"/>
              </w:rPr>
              <w:t xml:space="preserve">De datum waarop de gegevens van de kadastrale onroerende zaak voor het eerst geldig zijn geworden. </w:t>
            </w:r>
          </w:p>
        </w:tc>
        <w:tc>
          <w:tcPr>
            <w:tcW w:w="500" w:type="pct"/>
            <w:tcBorders>
              <w:top w:val="nil"/>
              <w:left w:val="nil"/>
              <w:bottom w:val="nil"/>
              <w:right w:val="nil"/>
            </w:tcBorders>
            <w:hideMark/>
          </w:tcPr>
          <w:p w14:paraId="70882C2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313D16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A4FE376" w14:textId="77777777" w:rsidTr="002E0941">
        <w:trPr>
          <w:tblCellSpacing w:w="15" w:type="dxa"/>
        </w:trPr>
        <w:tc>
          <w:tcPr>
            <w:tcW w:w="250" w:type="pct"/>
            <w:tcBorders>
              <w:top w:val="nil"/>
              <w:left w:val="nil"/>
              <w:bottom w:val="nil"/>
              <w:right w:val="nil"/>
            </w:tcBorders>
            <w:hideMark/>
          </w:tcPr>
          <w:p w14:paraId="5323473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B709634" w14:textId="77777777" w:rsidR="002E0941" w:rsidRDefault="002E0941">
            <w:pPr>
              <w:rPr>
                <w:rFonts w:ascii="Calibri" w:hAnsi="Calibri" w:cs="Calibri"/>
                <w:sz w:val="22"/>
                <w:szCs w:val="22"/>
              </w:rPr>
            </w:pPr>
            <w:r>
              <w:rPr>
                <w:rFonts w:ascii="Calibri" w:hAnsi="Calibri" w:cs="Calibri"/>
                <w:sz w:val="22"/>
                <w:szCs w:val="22"/>
              </w:rPr>
              <w:t xml:space="preserve">Datum einde geldigheid kadastrale onroerende zaak </w:t>
            </w:r>
          </w:p>
        </w:tc>
        <w:tc>
          <w:tcPr>
            <w:tcW w:w="2500" w:type="pct"/>
            <w:tcBorders>
              <w:top w:val="nil"/>
              <w:left w:val="nil"/>
              <w:bottom w:val="nil"/>
              <w:right w:val="nil"/>
            </w:tcBorders>
            <w:hideMark/>
          </w:tcPr>
          <w:p w14:paraId="793EEE5A" w14:textId="77777777" w:rsidR="002E0941" w:rsidRDefault="002E0941">
            <w:pPr>
              <w:rPr>
                <w:rFonts w:ascii="Calibri" w:hAnsi="Calibri" w:cs="Calibri"/>
                <w:sz w:val="22"/>
                <w:szCs w:val="22"/>
              </w:rPr>
            </w:pPr>
            <w:r>
              <w:rPr>
                <w:rFonts w:ascii="Calibri" w:hAnsi="Calibri" w:cs="Calibri"/>
                <w:sz w:val="22"/>
                <w:szCs w:val="22"/>
              </w:rPr>
              <w:t xml:space="preserve">De datum waarop de gegevens van de kadastrale onroerende zaak voor het laatst geldig zijn geweest. </w:t>
            </w:r>
          </w:p>
        </w:tc>
        <w:tc>
          <w:tcPr>
            <w:tcW w:w="500" w:type="pct"/>
            <w:tcBorders>
              <w:top w:val="nil"/>
              <w:left w:val="nil"/>
              <w:bottom w:val="nil"/>
              <w:right w:val="nil"/>
            </w:tcBorders>
            <w:hideMark/>
          </w:tcPr>
          <w:p w14:paraId="7E4AEC0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B4CBF3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8D76EE6" w14:textId="77777777" w:rsidTr="002E0941">
        <w:trPr>
          <w:tblCellSpacing w:w="15" w:type="dxa"/>
        </w:trPr>
        <w:tc>
          <w:tcPr>
            <w:tcW w:w="250" w:type="pct"/>
            <w:tcBorders>
              <w:top w:val="nil"/>
              <w:left w:val="nil"/>
              <w:bottom w:val="nil"/>
              <w:right w:val="nil"/>
            </w:tcBorders>
            <w:hideMark/>
          </w:tcPr>
          <w:p w14:paraId="15D6213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C47A9E"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56A0D81D" w14:textId="77777777" w:rsidR="002E0941" w:rsidRDefault="002E0941">
            <w:pPr>
              <w:rPr>
                <w:rFonts w:ascii="Calibri" w:hAnsi="Calibri" w:cs="Calibri"/>
                <w:sz w:val="22"/>
                <w:szCs w:val="22"/>
              </w:rPr>
            </w:pPr>
            <w:r>
              <w:rPr>
                <w:rFonts w:ascii="Calibri" w:hAnsi="Calibri" w:cs="Calibri"/>
                <w:sz w:val="22"/>
                <w:szCs w:val="22"/>
              </w:rPr>
              <w:t xml:space="preserve">De unieke aanduiding van een onroerende zaak, die door het kadaster wordt vastgesteld. </w:t>
            </w:r>
          </w:p>
        </w:tc>
        <w:tc>
          <w:tcPr>
            <w:tcW w:w="500" w:type="pct"/>
            <w:tcBorders>
              <w:top w:val="nil"/>
              <w:left w:val="nil"/>
              <w:bottom w:val="nil"/>
              <w:right w:val="nil"/>
            </w:tcBorders>
            <w:hideMark/>
          </w:tcPr>
          <w:p w14:paraId="738FACC5"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69E3F268"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304C24A4" w14:textId="77777777" w:rsidTr="002E0941">
        <w:trPr>
          <w:tblCellSpacing w:w="15" w:type="dxa"/>
        </w:trPr>
        <w:tc>
          <w:tcPr>
            <w:tcW w:w="250" w:type="pct"/>
            <w:tcBorders>
              <w:top w:val="nil"/>
              <w:left w:val="nil"/>
              <w:bottom w:val="nil"/>
              <w:right w:val="nil"/>
            </w:tcBorders>
            <w:hideMark/>
          </w:tcPr>
          <w:p w14:paraId="2BC655B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D2C6A9" w14:textId="77777777" w:rsidR="002E0941" w:rsidRDefault="002E0941">
            <w:pPr>
              <w:rPr>
                <w:rFonts w:ascii="Calibri" w:hAnsi="Calibri" w:cs="Calibri"/>
                <w:sz w:val="22"/>
                <w:szCs w:val="22"/>
              </w:rPr>
            </w:pPr>
            <w:r>
              <w:rPr>
                <w:rFonts w:ascii="Calibri" w:hAnsi="Calibri" w:cs="Calibri"/>
                <w:sz w:val="22"/>
                <w:szCs w:val="22"/>
              </w:rPr>
              <w:t xml:space="preserve">- Kadastrale gemeentecode </w:t>
            </w:r>
          </w:p>
        </w:tc>
        <w:tc>
          <w:tcPr>
            <w:tcW w:w="2500" w:type="pct"/>
            <w:tcBorders>
              <w:top w:val="nil"/>
              <w:left w:val="nil"/>
              <w:bottom w:val="nil"/>
              <w:right w:val="nil"/>
            </w:tcBorders>
            <w:hideMark/>
          </w:tcPr>
          <w:p w14:paraId="1B1C2D4B" w14:textId="77777777" w:rsidR="002E0941" w:rsidRDefault="002E0941">
            <w:pPr>
              <w:rPr>
                <w:rFonts w:ascii="Calibri" w:hAnsi="Calibri" w:cs="Calibri"/>
                <w:sz w:val="22"/>
                <w:szCs w:val="22"/>
              </w:rPr>
            </w:pPr>
            <w:r>
              <w:rPr>
                <w:rFonts w:ascii="Calibri" w:hAnsi="Calibri" w:cs="Calibri"/>
                <w:sz w:val="22"/>
                <w:szCs w:val="22"/>
              </w:rPr>
              <w:t>AKR code voor de kadastrale gemeente.</w:t>
            </w:r>
          </w:p>
        </w:tc>
        <w:tc>
          <w:tcPr>
            <w:tcW w:w="500" w:type="pct"/>
            <w:tcBorders>
              <w:top w:val="nil"/>
              <w:left w:val="nil"/>
              <w:bottom w:val="nil"/>
              <w:right w:val="nil"/>
            </w:tcBorders>
            <w:hideMark/>
          </w:tcPr>
          <w:p w14:paraId="23025F4E" w14:textId="77777777" w:rsidR="002E0941" w:rsidRDefault="002E0941">
            <w:pPr>
              <w:rPr>
                <w:rFonts w:ascii="Calibri" w:hAnsi="Calibri" w:cs="Calibri"/>
                <w:sz w:val="22"/>
                <w:szCs w:val="22"/>
              </w:rPr>
            </w:pPr>
            <w:r>
              <w:rPr>
                <w:rFonts w:ascii="Calibri" w:hAnsi="Calibri" w:cs="Calibri"/>
                <w:sz w:val="22"/>
                <w:szCs w:val="22"/>
              </w:rPr>
              <w:t xml:space="preserve">AKR </w:t>
            </w:r>
          </w:p>
        </w:tc>
        <w:tc>
          <w:tcPr>
            <w:tcW w:w="500" w:type="pct"/>
            <w:tcBorders>
              <w:top w:val="nil"/>
              <w:left w:val="nil"/>
              <w:bottom w:val="nil"/>
              <w:right w:val="nil"/>
            </w:tcBorders>
            <w:hideMark/>
          </w:tcPr>
          <w:p w14:paraId="2D0EEAA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689BBD5" w14:textId="77777777" w:rsidTr="002E0941">
        <w:trPr>
          <w:tblCellSpacing w:w="15" w:type="dxa"/>
        </w:trPr>
        <w:tc>
          <w:tcPr>
            <w:tcW w:w="250" w:type="pct"/>
            <w:tcBorders>
              <w:top w:val="nil"/>
              <w:left w:val="nil"/>
              <w:bottom w:val="nil"/>
              <w:right w:val="nil"/>
            </w:tcBorders>
            <w:hideMark/>
          </w:tcPr>
          <w:p w14:paraId="74266E9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6E3802" w14:textId="77777777" w:rsidR="002E0941" w:rsidRDefault="002E0941">
            <w:pPr>
              <w:rPr>
                <w:rFonts w:ascii="Calibri" w:hAnsi="Calibri" w:cs="Calibri"/>
                <w:sz w:val="22"/>
                <w:szCs w:val="22"/>
              </w:rPr>
            </w:pPr>
            <w:r>
              <w:rPr>
                <w:rFonts w:ascii="Calibri" w:hAnsi="Calibri" w:cs="Calibri"/>
                <w:sz w:val="22"/>
                <w:szCs w:val="22"/>
              </w:rPr>
              <w:t xml:space="preserve">- Sectie </w:t>
            </w:r>
          </w:p>
        </w:tc>
        <w:tc>
          <w:tcPr>
            <w:tcW w:w="2500" w:type="pct"/>
            <w:tcBorders>
              <w:top w:val="nil"/>
              <w:left w:val="nil"/>
              <w:bottom w:val="nil"/>
              <w:right w:val="nil"/>
            </w:tcBorders>
            <w:hideMark/>
          </w:tcPr>
          <w:p w14:paraId="7C675667" w14:textId="77777777" w:rsidR="002E0941" w:rsidRDefault="002E0941">
            <w:pPr>
              <w:rPr>
                <w:rFonts w:ascii="Calibri" w:hAnsi="Calibri" w:cs="Calibri"/>
                <w:sz w:val="22"/>
                <w:szCs w:val="22"/>
              </w:rPr>
            </w:pPr>
            <w:r>
              <w:rPr>
                <w:rFonts w:ascii="Calibri" w:hAnsi="Calibri" w:cs="Calibri"/>
                <w:sz w:val="22"/>
                <w:szCs w:val="22"/>
              </w:rPr>
              <w:t>De sectie die de sectie binnen de kadastrale gemeente uniek identificeert.</w:t>
            </w:r>
          </w:p>
        </w:tc>
        <w:tc>
          <w:tcPr>
            <w:tcW w:w="500" w:type="pct"/>
            <w:tcBorders>
              <w:top w:val="nil"/>
              <w:left w:val="nil"/>
              <w:bottom w:val="nil"/>
              <w:right w:val="nil"/>
            </w:tcBorders>
            <w:hideMark/>
          </w:tcPr>
          <w:p w14:paraId="236A97AB"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4B494FD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907E08F" w14:textId="77777777" w:rsidTr="002E0941">
        <w:trPr>
          <w:tblCellSpacing w:w="15" w:type="dxa"/>
        </w:trPr>
        <w:tc>
          <w:tcPr>
            <w:tcW w:w="250" w:type="pct"/>
            <w:tcBorders>
              <w:top w:val="nil"/>
              <w:left w:val="nil"/>
              <w:bottom w:val="nil"/>
              <w:right w:val="nil"/>
            </w:tcBorders>
            <w:hideMark/>
          </w:tcPr>
          <w:p w14:paraId="7CF7BF7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78C69E" w14:textId="77777777" w:rsidR="002E0941" w:rsidRDefault="002E0941">
            <w:pPr>
              <w:rPr>
                <w:rFonts w:ascii="Calibri" w:hAnsi="Calibri" w:cs="Calibri"/>
                <w:sz w:val="22"/>
                <w:szCs w:val="22"/>
              </w:rPr>
            </w:pPr>
            <w:r>
              <w:rPr>
                <w:rFonts w:ascii="Calibri" w:hAnsi="Calibri" w:cs="Calibri"/>
                <w:sz w:val="22"/>
                <w:szCs w:val="22"/>
              </w:rPr>
              <w:t xml:space="preserve">- Perceelnummer </w:t>
            </w:r>
          </w:p>
        </w:tc>
        <w:tc>
          <w:tcPr>
            <w:tcW w:w="2500" w:type="pct"/>
            <w:tcBorders>
              <w:top w:val="nil"/>
              <w:left w:val="nil"/>
              <w:bottom w:val="nil"/>
              <w:right w:val="nil"/>
            </w:tcBorders>
            <w:hideMark/>
          </w:tcPr>
          <w:p w14:paraId="7F687070" w14:textId="77777777" w:rsidR="002E0941" w:rsidRDefault="002E0941">
            <w:pPr>
              <w:rPr>
                <w:rFonts w:ascii="Calibri" w:hAnsi="Calibri" w:cs="Calibri"/>
                <w:sz w:val="22"/>
                <w:szCs w:val="22"/>
              </w:rPr>
            </w:pPr>
            <w:r>
              <w:rPr>
                <w:rFonts w:ascii="Calibri" w:hAnsi="Calibri" w:cs="Calibri"/>
                <w:sz w:val="22"/>
                <w:szCs w:val="22"/>
              </w:rPr>
              <w:t xml:space="preserve">Het perceelnummer dat een geheel perceel of een complex uniek identificeert binnen de sectie. </w:t>
            </w:r>
          </w:p>
        </w:tc>
        <w:tc>
          <w:tcPr>
            <w:tcW w:w="500" w:type="pct"/>
            <w:tcBorders>
              <w:top w:val="nil"/>
              <w:left w:val="nil"/>
              <w:bottom w:val="nil"/>
              <w:right w:val="nil"/>
            </w:tcBorders>
            <w:hideMark/>
          </w:tcPr>
          <w:p w14:paraId="64AE7F1B"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154F29EB" w14:textId="77777777" w:rsidR="002E0941" w:rsidRDefault="002E0941">
            <w:pPr>
              <w:rPr>
                <w:rFonts w:ascii="Calibri" w:hAnsi="Calibri" w:cs="Calibri"/>
                <w:sz w:val="22"/>
                <w:szCs w:val="22"/>
              </w:rPr>
            </w:pPr>
            <w:r>
              <w:rPr>
                <w:rFonts w:ascii="Calibri" w:hAnsi="Calibri" w:cs="Calibri"/>
                <w:sz w:val="22"/>
                <w:szCs w:val="22"/>
              </w:rPr>
              <w:t>1</w:t>
            </w:r>
          </w:p>
        </w:tc>
      </w:tr>
    </w:tbl>
    <w:p w14:paraId="5E3E8CA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90AB00E" w14:textId="77777777" w:rsidTr="002E0941">
        <w:trPr>
          <w:tblCellSpacing w:w="15" w:type="dxa"/>
        </w:trPr>
        <w:tc>
          <w:tcPr>
            <w:tcW w:w="1500" w:type="pct"/>
            <w:tcBorders>
              <w:top w:val="nil"/>
              <w:left w:val="nil"/>
              <w:bottom w:val="nil"/>
              <w:right w:val="nil"/>
            </w:tcBorders>
            <w:hideMark/>
          </w:tcPr>
          <w:p w14:paraId="20A730DF"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A10E92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0DFD30F" w14:textId="77777777" w:rsidTr="002E0941">
        <w:trPr>
          <w:tblCellSpacing w:w="15" w:type="dxa"/>
        </w:trPr>
        <w:tc>
          <w:tcPr>
            <w:tcW w:w="250" w:type="pct"/>
            <w:tcBorders>
              <w:top w:val="nil"/>
              <w:left w:val="nil"/>
              <w:bottom w:val="nil"/>
              <w:right w:val="nil"/>
            </w:tcBorders>
            <w:hideMark/>
          </w:tcPr>
          <w:p w14:paraId="35CD0509"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54706E2" w14:textId="77777777" w:rsidR="002E0941" w:rsidRDefault="002E0941">
            <w:pPr>
              <w:rPr>
                <w:rFonts w:ascii="Calibri" w:hAnsi="Calibri" w:cs="Calibri"/>
                <w:sz w:val="22"/>
                <w:szCs w:val="22"/>
              </w:rPr>
            </w:pPr>
            <w:r>
              <w:rPr>
                <w:rFonts w:ascii="Calibri" w:hAnsi="Calibri" w:cs="Calibri"/>
                <w:sz w:val="22"/>
                <w:szCs w:val="22"/>
              </w:rPr>
              <w:t xml:space="preserve">Een KADASTRAAL PERCEEL behoort tezamen met het APPARTEMENTSRECHT tot de generalisatie KADASTRALE ONROERENDE ZAAK. Percelen worden cartografisch gerepresenteerd door een tweedimensionale vlakbegrenzing. Tussen alle kadastrale percelen in Nederland geldt een topologische relatie (opdelende vlakstructuur), d.w.z. dat naburige perceelsvlakken naadloos moeten aansluiten en elkaar niet mogen overlappen. </w:t>
            </w:r>
          </w:p>
        </w:tc>
      </w:tr>
    </w:tbl>
    <w:p w14:paraId="05B0C0D1" w14:textId="77777777" w:rsidR="002E0941" w:rsidRDefault="002E0941" w:rsidP="0055546E">
      <w:pPr>
        <w:pStyle w:val="Kop3"/>
        <w:rPr>
          <w:rFonts w:ascii="Calibri" w:hAnsi="Calibri" w:cs="Calibri"/>
        </w:rPr>
      </w:pPr>
      <w:bookmarkStart w:id="75" w:name="global_class_Model_KUNSTWERKDEEL"/>
      <w:bookmarkEnd w:id="75"/>
      <w:r>
        <w:rPr>
          <w:rFonts w:ascii="Calibri" w:hAnsi="Calibri" w:cs="Calibri"/>
        </w:rPr>
        <w:t>Objecttype KUNSTWERKDEEL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EEFE78" w14:textId="77777777" w:rsidTr="002E0941">
        <w:trPr>
          <w:tblCellSpacing w:w="15" w:type="dxa"/>
        </w:trPr>
        <w:tc>
          <w:tcPr>
            <w:tcW w:w="1500" w:type="pct"/>
            <w:tcBorders>
              <w:top w:val="nil"/>
              <w:left w:val="nil"/>
              <w:bottom w:val="nil"/>
              <w:right w:val="nil"/>
            </w:tcBorders>
            <w:hideMark/>
          </w:tcPr>
          <w:p w14:paraId="68E1C7A6"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8B50E36" w14:textId="77777777" w:rsidR="002E0941" w:rsidRDefault="002E0941">
            <w:pPr>
              <w:rPr>
                <w:rFonts w:ascii="Calibri" w:hAnsi="Calibri" w:cs="Calibri"/>
                <w:sz w:val="22"/>
                <w:szCs w:val="22"/>
              </w:rPr>
            </w:pPr>
            <w:r>
              <w:rPr>
                <w:rFonts w:ascii="Calibri" w:hAnsi="Calibri" w:cs="Calibri"/>
                <w:sz w:val="22"/>
                <w:szCs w:val="22"/>
              </w:rPr>
              <w:t>KUNSTWERKDEEL</w:t>
            </w:r>
          </w:p>
        </w:tc>
      </w:tr>
      <w:tr w:rsidR="002E0941" w14:paraId="1255308E" w14:textId="77777777" w:rsidTr="002E0941">
        <w:trPr>
          <w:tblCellSpacing w:w="15" w:type="dxa"/>
        </w:trPr>
        <w:tc>
          <w:tcPr>
            <w:tcW w:w="1500" w:type="pct"/>
            <w:tcBorders>
              <w:top w:val="nil"/>
              <w:left w:val="nil"/>
              <w:bottom w:val="nil"/>
              <w:right w:val="nil"/>
            </w:tcBorders>
            <w:hideMark/>
          </w:tcPr>
          <w:p w14:paraId="2FA4F4B2"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4C25DB"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5748C023" w14:textId="77777777" w:rsidTr="002E0941">
        <w:trPr>
          <w:tblCellSpacing w:w="15" w:type="dxa"/>
        </w:trPr>
        <w:tc>
          <w:tcPr>
            <w:tcW w:w="1500" w:type="pct"/>
            <w:tcBorders>
              <w:top w:val="nil"/>
              <w:left w:val="nil"/>
              <w:bottom w:val="nil"/>
              <w:right w:val="nil"/>
            </w:tcBorders>
            <w:hideMark/>
          </w:tcPr>
          <w:p w14:paraId="693483F0"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EB66B8D" w14:textId="77777777" w:rsidR="002E0941" w:rsidRDefault="002E0941">
            <w:pPr>
              <w:rPr>
                <w:rFonts w:ascii="Calibri" w:hAnsi="Calibri" w:cs="Calibri"/>
                <w:sz w:val="22"/>
                <w:szCs w:val="22"/>
              </w:rPr>
            </w:pPr>
            <w:r>
              <w:rPr>
                <w:rFonts w:ascii="Calibri" w:hAnsi="Calibri" w:cs="Calibri"/>
                <w:sz w:val="22"/>
                <w:szCs w:val="22"/>
              </w:rPr>
              <w:t xml:space="preserve">Onderdeel van een civiel-technisch werk voor de infrastructuur van wegen, water, spoorbanen, waterkeringen en/of leidingen. </w:t>
            </w:r>
          </w:p>
        </w:tc>
      </w:tr>
      <w:tr w:rsidR="002E0941" w14:paraId="7B0197C1" w14:textId="77777777" w:rsidTr="002E0941">
        <w:trPr>
          <w:tblCellSpacing w:w="15" w:type="dxa"/>
        </w:trPr>
        <w:tc>
          <w:tcPr>
            <w:tcW w:w="1500" w:type="pct"/>
            <w:tcBorders>
              <w:top w:val="nil"/>
              <w:left w:val="nil"/>
              <w:bottom w:val="nil"/>
              <w:right w:val="nil"/>
            </w:tcBorders>
            <w:hideMark/>
          </w:tcPr>
          <w:p w14:paraId="1CFFD63C"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DCA7545"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13647E3D" w14:textId="77777777" w:rsidTr="002E0941">
        <w:trPr>
          <w:tblCellSpacing w:w="15" w:type="dxa"/>
        </w:trPr>
        <w:tc>
          <w:tcPr>
            <w:tcW w:w="1500" w:type="pct"/>
            <w:tcBorders>
              <w:top w:val="nil"/>
              <w:left w:val="nil"/>
              <w:bottom w:val="nil"/>
              <w:right w:val="nil"/>
            </w:tcBorders>
            <w:hideMark/>
          </w:tcPr>
          <w:p w14:paraId="0727B017"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89B2844"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1868C95E" w14:textId="77777777" w:rsidTr="002E0941">
        <w:trPr>
          <w:tblCellSpacing w:w="15" w:type="dxa"/>
        </w:trPr>
        <w:tc>
          <w:tcPr>
            <w:tcW w:w="1500" w:type="pct"/>
            <w:tcBorders>
              <w:top w:val="nil"/>
              <w:left w:val="nil"/>
              <w:bottom w:val="nil"/>
              <w:right w:val="nil"/>
            </w:tcBorders>
            <w:hideMark/>
          </w:tcPr>
          <w:p w14:paraId="114BB338"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02722A5" w14:textId="77777777" w:rsidR="002E0941" w:rsidRDefault="002E0941">
            <w:pPr>
              <w:rPr>
                <w:rFonts w:ascii="Calibri" w:hAnsi="Calibri" w:cs="Calibri"/>
                <w:sz w:val="22"/>
                <w:szCs w:val="22"/>
              </w:rPr>
            </w:pPr>
            <w:r>
              <w:rPr>
                <w:rFonts w:ascii="Calibri" w:hAnsi="Calibri" w:cs="Calibri"/>
                <w:sz w:val="22"/>
                <w:szCs w:val="22"/>
              </w:rPr>
              <w:t>Identificatie kunstwerkdeel</w:t>
            </w:r>
          </w:p>
        </w:tc>
      </w:tr>
      <w:tr w:rsidR="002E0941" w14:paraId="62F5DDF6" w14:textId="77777777" w:rsidTr="002E0941">
        <w:trPr>
          <w:tblCellSpacing w:w="15" w:type="dxa"/>
        </w:trPr>
        <w:tc>
          <w:tcPr>
            <w:tcW w:w="1500" w:type="pct"/>
            <w:tcBorders>
              <w:top w:val="nil"/>
              <w:left w:val="nil"/>
              <w:bottom w:val="nil"/>
              <w:right w:val="nil"/>
            </w:tcBorders>
            <w:hideMark/>
          </w:tcPr>
          <w:p w14:paraId="0701E22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E4EE00A" w14:textId="77777777" w:rsidR="002E0941" w:rsidRDefault="002E0941">
            <w:pPr>
              <w:rPr>
                <w:rFonts w:ascii="Calibri" w:hAnsi="Calibri" w:cs="Calibri"/>
                <w:sz w:val="22"/>
                <w:szCs w:val="22"/>
              </w:rPr>
            </w:pPr>
            <w:r>
              <w:rPr>
                <w:rFonts w:ascii="Calibri" w:hAnsi="Calibri" w:cs="Calibri"/>
                <w:sz w:val="22"/>
                <w:szCs w:val="22"/>
              </w:rPr>
              <w:t xml:space="preserve">Kunstwerkdeel objecten met status plan en een einddatum maken geen deel uit van de verzameling kunstwerkdelen. Zie verder BGT en IMGeo. </w:t>
            </w:r>
          </w:p>
        </w:tc>
      </w:tr>
      <w:tr w:rsidR="002E0941" w14:paraId="6B54C97D" w14:textId="77777777" w:rsidTr="002E0941">
        <w:trPr>
          <w:tblCellSpacing w:w="15" w:type="dxa"/>
        </w:trPr>
        <w:tc>
          <w:tcPr>
            <w:tcW w:w="1500" w:type="pct"/>
            <w:tcBorders>
              <w:top w:val="nil"/>
              <w:left w:val="nil"/>
              <w:bottom w:val="nil"/>
              <w:right w:val="nil"/>
            </w:tcBorders>
            <w:hideMark/>
          </w:tcPr>
          <w:p w14:paraId="0D5109CD"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78F1B25E" w14:textId="77777777" w:rsidR="002E0941" w:rsidRDefault="002E0941">
            <w:pPr>
              <w:rPr>
                <w:rFonts w:ascii="Calibri" w:hAnsi="Calibri" w:cs="Calibri"/>
                <w:sz w:val="22"/>
                <w:szCs w:val="22"/>
              </w:rPr>
            </w:pPr>
          </w:p>
        </w:tc>
      </w:tr>
      <w:tr w:rsidR="002E0941" w14:paraId="67F0CFDB" w14:textId="77777777" w:rsidTr="002E0941">
        <w:trPr>
          <w:tblCellSpacing w:w="15" w:type="dxa"/>
        </w:trPr>
        <w:tc>
          <w:tcPr>
            <w:tcW w:w="1500" w:type="pct"/>
            <w:tcBorders>
              <w:top w:val="nil"/>
              <w:left w:val="nil"/>
              <w:bottom w:val="nil"/>
              <w:right w:val="nil"/>
            </w:tcBorders>
            <w:hideMark/>
          </w:tcPr>
          <w:p w14:paraId="2EC2BEAA"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0195C26" w14:textId="77777777" w:rsidR="002E0941" w:rsidRDefault="002E0941">
            <w:pPr>
              <w:rPr>
                <w:rFonts w:ascii="Calibri" w:hAnsi="Calibri" w:cs="Calibri"/>
                <w:sz w:val="22"/>
                <w:szCs w:val="22"/>
              </w:rPr>
            </w:pPr>
            <w:r>
              <w:rPr>
                <w:rFonts w:ascii="Calibri" w:hAnsi="Calibri" w:cs="Calibri"/>
                <w:sz w:val="22"/>
                <w:szCs w:val="22"/>
              </w:rPr>
              <w:t>Nee</w:t>
            </w:r>
          </w:p>
        </w:tc>
      </w:tr>
    </w:tbl>
    <w:p w14:paraId="1C62EB4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31AC69E" w14:textId="77777777" w:rsidTr="002E0941">
        <w:trPr>
          <w:tblCellSpacing w:w="15" w:type="dxa"/>
        </w:trPr>
        <w:tc>
          <w:tcPr>
            <w:tcW w:w="1500" w:type="pct"/>
            <w:tcBorders>
              <w:top w:val="nil"/>
              <w:left w:val="nil"/>
              <w:bottom w:val="nil"/>
              <w:right w:val="nil"/>
            </w:tcBorders>
            <w:hideMark/>
          </w:tcPr>
          <w:p w14:paraId="19E9381F"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5426E9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0"/>
        <w:gridCol w:w="1940"/>
        <w:gridCol w:w="4184"/>
        <w:gridCol w:w="2261"/>
        <w:gridCol w:w="609"/>
      </w:tblGrid>
      <w:tr w:rsidR="002E0941" w14:paraId="390C3D75" w14:textId="77777777" w:rsidTr="002E0941">
        <w:trPr>
          <w:tblCellSpacing w:w="15" w:type="dxa"/>
        </w:trPr>
        <w:tc>
          <w:tcPr>
            <w:tcW w:w="0" w:type="auto"/>
            <w:tcBorders>
              <w:top w:val="nil"/>
              <w:left w:val="nil"/>
              <w:bottom w:val="nil"/>
              <w:right w:val="nil"/>
            </w:tcBorders>
            <w:hideMark/>
          </w:tcPr>
          <w:p w14:paraId="7098A257"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A98D280"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3D04BB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8F6B0A9"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AE407CF"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228E752" w14:textId="77777777" w:rsidTr="002E0941">
        <w:trPr>
          <w:tblCellSpacing w:w="15" w:type="dxa"/>
        </w:trPr>
        <w:tc>
          <w:tcPr>
            <w:tcW w:w="250" w:type="pct"/>
            <w:tcBorders>
              <w:top w:val="nil"/>
              <w:left w:val="nil"/>
              <w:bottom w:val="nil"/>
              <w:right w:val="nil"/>
            </w:tcBorders>
            <w:hideMark/>
          </w:tcPr>
          <w:p w14:paraId="259E804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CAB13C8" w14:textId="77777777" w:rsidR="002E0941" w:rsidRDefault="002E0941">
            <w:pPr>
              <w:rPr>
                <w:rFonts w:ascii="Calibri" w:hAnsi="Calibri" w:cs="Calibri"/>
                <w:sz w:val="22"/>
                <w:szCs w:val="22"/>
              </w:rPr>
            </w:pPr>
            <w:r>
              <w:rPr>
                <w:rFonts w:ascii="Calibri" w:hAnsi="Calibri" w:cs="Calibri"/>
                <w:sz w:val="22"/>
                <w:szCs w:val="22"/>
              </w:rPr>
              <w:t xml:space="preserve">Identificatie kunstwerkdeel </w:t>
            </w:r>
          </w:p>
        </w:tc>
        <w:tc>
          <w:tcPr>
            <w:tcW w:w="2500" w:type="pct"/>
            <w:tcBorders>
              <w:top w:val="nil"/>
              <w:left w:val="nil"/>
              <w:bottom w:val="nil"/>
              <w:right w:val="nil"/>
            </w:tcBorders>
            <w:hideMark/>
          </w:tcPr>
          <w:p w14:paraId="5A22B526" w14:textId="77777777" w:rsidR="002E0941" w:rsidRDefault="002E0941">
            <w:pPr>
              <w:rPr>
                <w:rFonts w:ascii="Calibri" w:hAnsi="Calibri" w:cs="Calibri"/>
                <w:sz w:val="22"/>
                <w:szCs w:val="22"/>
              </w:rPr>
            </w:pPr>
            <w:r>
              <w:rPr>
                <w:rFonts w:ascii="Calibri" w:hAnsi="Calibri" w:cs="Calibri"/>
                <w:sz w:val="22"/>
                <w:szCs w:val="22"/>
              </w:rPr>
              <w:t>Een unieke identificatie voor een kunstwerkdeel</w:t>
            </w:r>
          </w:p>
        </w:tc>
        <w:tc>
          <w:tcPr>
            <w:tcW w:w="500" w:type="pct"/>
            <w:tcBorders>
              <w:top w:val="nil"/>
              <w:left w:val="nil"/>
              <w:bottom w:val="nil"/>
              <w:right w:val="nil"/>
            </w:tcBorders>
            <w:hideMark/>
          </w:tcPr>
          <w:p w14:paraId="008C5650"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22D7F6E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AC645C0" w14:textId="77777777" w:rsidTr="002E0941">
        <w:trPr>
          <w:tblCellSpacing w:w="15" w:type="dxa"/>
        </w:trPr>
        <w:tc>
          <w:tcPr>
            <w:tcW w:w="250" w:type="pct"/>
            <w:tcBorders>
              <w:top w:val="nil"/>
              <w:left w:val="nil"/>
              <w:bottom w:val="nil"/>
              <w:right w:val="nil"/>
            </w:tcBorders>
            <w:hideMark/>
          </w:tcPr>
          <w:p w14:paraId="063F187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9B0731" w14:textId="77777777" w:rsidR="002E0941" w:rsidRDefault="002E0941">
            <w:pPr>
              <w:rPr>
                <w:rFonts w:ascii="Calibri" w:hAnsi="Calibri" w:cs="Calibri"/>
                <w:sz w:val="22"/>
                <w:szCs w:val="22"/>
              </w:rPr>
            </w:pPr>
            <w:r>
              <w:rPr>
                <w:rFonts w:ascii="Calibri" w:hAnsi="Calibri" w:cs="Calibri"/>
                <w:sz w:val="22"/>
                <w:szCs w:val="22"/>
              </w:rPr>
              <w:t xml:space="preserve">Geometrie kunstwerkdeel </w:t>
            </w:r>
          </w:p>
        </w:tc>
        <w:tc>
          <w:tcPr>
            <w:tcW w:w="2500" w:type="pct"/>
            <w:tcBorders>
              <w:top w:val="nil"/>
              <w:left w:val="nil"/>
              <w:bottom w:val="nil"/>
              <w:right w:val="nil"/>
            </w:tcBorders>
            <w:hideMark/>
          </w:tcPr>
          <w:p w14:paraId="7F6FBAD7"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kunstwerkdeel</w:t>
            </w:r>
          </w:p>
        </w:tc>
        <w:tc>
          <w:tcPr>
            <w:tcW w:w="500" w:type="pct"/>
            <w:tcBorders>
              <w:top w:val="nil"/>
              <w:left w:val="nil"/>
              <w:bottom w:val="nil"/>
              <w:right w:val="nil"/>
            </w:tcBorders>
            <w:hideMark/>
          </w:tcPr>
          <w:p w14:paraId="7C5FB45A" w14:textId="77777777" w:rsidR="002E0941" w:rsidRDefault="002E0941">
            <w:pPr>
              <w:rPr>
                <w:rFonts w:ascii="Calibri" w:hAnsi="Calibri" w:cs="Calibri"/>
                <w:sz w:val="22"/>
                <w:szCs w:val="22"/>
              </w:rPr>
            </w:pPr>
            <w:r>
              <w:rPr>
                <w:rFonts w:ascii="Calibri" w:hAnsi="Calibri" w:cs="Calibri"/>
                <w:sz w:val="22"/>
                <w:szCs w:val="22"/>
              </w:rPr>
              <w:t xml:space="preserve">MultiPuntLijn(Multi)Vlak </w:t>
            </w:r>
          </w:p>
        </w:tc>
        <w:tc>
          <w:tcPr>
            <w:tcW w:w="500" w:type="pct"/>
            <w:tcBorders>
              <w:top w:val="nil"/>
              <w:left w:val="nil"/>
              <w:bottom w:val="nil"/>
              <w:right w:val="nil"/>
            </w:tcBorders>
            <w:hideMark/>
          </w:tcPr>
          <w:p w14:paraId="7E96D06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9E7AD67" w14:textId="77777777" w:rsidTr="002E0941">
        <w:trPr>
          <w:tblCellSpacing w:w="15" w:type="dxa"/>
        </w:trPr>
        <w:tc>
          <w:tcPr>
            <w:tcW w:w="250" w:type="pct"/>
            <w:tcBorders>
              <w:top w:val="nil"/>
              <w:left w:val="nil"/>
              <w:bottom w:val="nil"/>
              <w:right w:val="nil"/>
            </w:tcBorders>
            <w:hideMark/>
          </w:tcPr>
          <w:p w14:paraId="236ECF7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D19AD51" w14:textId="77777777" w:rsidR="002E0941" w:rsidRDefault="002E0941">
            <w:pPr>
              <w:rPr>
                <w:rFonts w:ascii="Calibri" w:hAnsi="Calibri" w:cs="Calibri"/>
                <w:sz w:val="22"/>
                <w:szCs w:val="22"/>
              </w:rPr>
            </w:pPr>
            <w:r>
              <w:rPr>
                <w:rFonts w:ascii="Calibri" w:hAnsi="Calibri" w:cs="Calibri"/>
                <w:sz w:val="22"/>
                <w:szCs w:val="22"/>
              </w:rPr>
              <w:t xml:space="preserve">Type kunstwerk </w:t>
            </w:r>
          </w:p>
        </w:tc>
        <w:tc>
          <w:tcPr>
            <w:tcW w:w="2500" w:type="pct"/>
            <w:tcBorders>
              <w:top w:val="nil"/>
              <w:left w:val="nil"/>
              <w:bottom w:val="nil"/>
              <w:right w:val="nil"/>
            </w:tcBorders>
            <w:hideMark/>
          </w:tcPr>
          <w:p w14:paraId="0D1AF942" w14:textId="77777777" w:rsidR="002E0941" w:rsidRDefault="002E0941">
            <w:pPr>
              <w:rPr>
                <w:rFonts w:ascii="Calibri" w:hAnsi="Calibri" w:cs="Calibri"/>
                <w:sz w:val="22"/>
                <w:szCs w:val="22"/>
              </w:rPr>
            </w:pPr>
            <w:r>
              <w:rPr>
                <w:rFonts w:ascii="Calibri" w:hAnsi="Calibri" w:cs="Calibri"/>
                <w:sz w:val="22"/>
                <w:szCs w:val="22"/>
              </w:rPr>
              <w:t>Specificatie van het soort Kunstwerk waartoe het kunstwerkdeel behoort.</w:t>
            </w:r>
          </w:p>
        </w:tc>
        <w:tc>
          <w:tcPr>
            <w:tcW w:w="500" w:type="pct"/>
            <w:tcBorders>
              <w:top w:val="nil"/>
              <w:left w:val="nil"/>
              <w:bottom w:val="nil"/>
              <w:right w:val="nil"/>
            </w:tcBorders>
            <w:hideMark/>
          </w:tcPr>
          <w:p w14:paraId="5ED92421" w14:textId="77777777" w:rsidR="002E0941" w:rsidRDefault="002E0941">
            <w:pPr>
              <w:rPr>
                <w:rFonts w:ascii="Calibri" w:hAnsi="Calibri" w:cs="Calibri"/>
                <w:sz w:val="22"/>
                <w:szCs w:val="22"/>
              </w:rPr>
            </w:pPr>
            <w:r>
              <w:rPr>
                <w:rFonts w:ascii="Calibri" w:hAnsi="Calibri" w:cs="Calibri"/>
                <w:sz w:val="22"/>
                <w:szCs w:val="22"/>
              </w:rPr>
              <w:t xml:space="preserve">typeringKunstwerk </w:t>
            </w:r>
          </w:p>
        </w:tc>
        <w:tc>
          <w:tcPr>
            <w:tcW w:w="500" w:type="pct"/>
            <w:tcBorders>
              <w:top w:val="nil"/>
              <w:left w:val="nil"/>
              <w:bottom w:val="nil"/>
              <w:right w:val="nil"/>
            </w:tcBorders>
            <w:hideMark/>
          </w:tcPr>
          <w:p w14:paraId="4B4BE6F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A0D217E" w14:textId="77777777" w:rsidTr="002E0941">
        <w:trPr>
          <w:tblCellSpacing w:w="15" w:type="dxa"/>
        </w:trPr>
        <w:tc>
          <w:tcPr>
            <w:tcW w:w="250" w:type="pct"/>
            <w:tcBorders>
              <w:top w:val="nil"/>
              <w:left w:val="nil"/>
              <w:bottom w:val="nil"/>
              <w:right w:val="nil"/>
            </w:tcBorders>
            <w:hideMark/>
          </w:tcPr>
          <w:p w14:paraId="07F419F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A93FE01" w14:textId="77777777" w:rsidR="002E0941" w:rsidRDefault="002E0941">
            <w:pPr>
              <w:rPr>
                <w:rFonts w:ascii="Calibri" w:hAnsi="Calibri" w:cs="Calibri"/>
                <w:sz w:val="22"/>
                <w:szCs w:val="22"/>
              </w:rPr>
            </w:pPr>
            <w:r>
              <w:rPr>
                <w:rFonts w:ascii="Calibri" w:hAnsi="Calibri" w:cs="Calibri"/>
                <w:sz w:val="22"/>
                <w:szCs w:val="22"/>
              </w:rPr>
              <w:t xml:space="preserve">Datum begin geldigheid kunstwerkdeel </w:t>
            </w:r>
          </w:p>
        </w:tc>
        <w:tc>
          <w:tcPr>
            <w:tcW w:w="2500" w:type="pct"/>
            <w:tcBorders>
              <w:top w:val="nil"/>
              <w:left w:val="nil"/>
              <w:bottom w:val="nil"/>
              <w:right w:val="nil"/>
            </w:tcBorders>
            <w:hideMark/>
          </w:tcPr>
          <w:p w14:paraId="5A8442D4" w14:textId="77777777" w:rsidR="002E0941" w:rsidRDefault="002E0941">
            <w:pPr>
              <w:rPr>
                <w:rFonts w:ascii="Calibri" w:hAnsi="Calibri" w:cs="Calibri"/>
                <w:sz w:val="22"/>
                <w:szCs w:val="22"/>
              </w:rPr>
            </w:pPr>
            <w:r>
              <w:rPr>
                <w:rFonts w:ascii="Calibri" w:hAnsi="Calibri" w:cs="Calibri"/>
                <w:sz w:val="22"/>
                <w:szCs w:val="22"/>
              </w:rPr>
              <w:t>De datum waarop het kunstwerkdeel is ontstaan.</w:t>
            </w:r>
          </w:p>
        </w:tc>
        <w:tc>
          <w:tcPr>
            <w:tcW w:w="500" w:type="pct"/>
            <w:tcBorders>
              <w:top w:val="nil"/>
              <w:left w:val="nil"/>
              <w:bottom w:val="nil"/>
              <w:right w:val="nil"/>
            </w:tcBorders>
            <w:hideMark/>
          </w:tcPr>
          <w:p w14:paraId="1F04B062"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1EF72A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BFC8AAC" w14:textId="77777777" w:rsidTr="002E0941">
        <w:trPr>
          <w:tblCellSpacing w:w="15" w:type="dxa"/>
        </w:trPr>
        <w:tc>
          <w:tcPr>
            <w:tcW w:w="250" w:type="pct"/>
            <w:tcBorders>
              <w:top w:val="nil"/>
              <w:left w:val="nil"/>
              <w:bottom w:val="nil"/>
              <w:right w:val="nil"/>
            </w:tcBorders>
            <w:hideMark/>
          </w:tcPr>
          <w:p w14:paraId="54CAAF8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BD605A" w14:textId="77777777" w:rsidR="002E0941" w:rsidRDefault="002E0941">
            <w:pPr>
              <w:rPr>
                <w:rFonts w:ascii="Calibri" w:hAnsi="Calibri" w:cs="Calibri"/>
                <w:sz w:val="22"/>
                <w:szCs w:val="22"/>
              </w:rPr>
            </w:pPr>
            <w:r>
              <w:rPr>
                <w:rFonts w:ascii="Calibri" w:hAnsi="Calibri" w:cs="Calibri"/>
                <w:sz w:val="22"/>
                <w:szCs w:val="22"/>
              </w:rPr>
              <w:t xml:space="preserve">Datum einde geldigheid kunstwerkdeel </w:t>
            </w:r>
          </w:p>
        </w:tc>
        <w:tc>
          <w:tcPr>
            <w:tcW w:w="2500" w:type="pct"/>
            <w:tcBorders>
              <w:top w:val="nil"/>
              <w:left w:val="nil"/>
              <w:bottom w:val="nil"/>
              <w:right w:val="nil"/>
            </w:tcBorders>
            <w:hideMark/>
          </w:tcPr>
          <w:p w14:paraId="42265C60" w14:textId="77777777" w:rsidR="002E0941" w:rsidRDefault="002E0941">
            <w:pPr>
              <w:rPr>
                <w:rFonts w:ascii="Calibri" w:hAnsi="Calibri" w:cs="Calibri"/>
                <w:sz w:val="22"/>
                <w:szCs w:val="22"/>
              </w:rPr>
            </w:pPr>
            <w:r>
              <w:rPr>
                <w:rFonts w:ascii="Calibri" w:hAnsi="Calibri" w:cs="Calibri"/>
                <w:sz w:val="22"/>
                <w:szCs w:val="22"/>
              </w:rPr>
              <w:t>De datum waarop het kunstwerkdeel ongeldig is geworden.</w:t>
            </w:r>
          </w:p>
        </w:tc>
        <w:tc>
          <w:tcPr>
            <w:tcW w:w="500" w:type="pct"/>
            <w:tcBorders>
              <w:top w:val="nil"/>
              <w:left w:val="nil"/>
              <w:bottom w:val="nil"/>
              <w:right w:val="nil"/>
            </w:tcBorders>
            <w:hideMark/>
          </w:tcPr>
          <w:p w14:paraId="54B29622"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2366639" w14:textId="77777777" w:rsidR="002E0941" w:rsidRDefault="002E0941">
            <w:pPr>
              <w:rPr>
                <w:rFonts w:ascii="Calibri" w:hAnsi="Calibri" w:cs="Calibri"/>
                <w:sz w:val="22"/>
                <w:szCs w:val="22"/>
              </w:rPr>
            </w:pPr>
            <w:r>
              <w:rPr>
                <w:rFonts w:ascii="Calibri" w:hAnsi="Calibri" w:cs="Calibri"/>
                <w:sz w:val="22"/>
                <w:szCs w:val="22"/>
              </w:rPr>
              <w:t>0 .. 1</w:t>
            </w:r>
          </w:p>
        </w:tc>
      </w:tr>
    </w:tbl>
    <w:p w14:paraId="0260CCE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AF9B9A0" w14:textId="77777777" w:rsidTr="002E0941">
        <w:trPr>
          <w:tblCellSpacing w:w="15" w:type="dxa"/>
        </w:trPr>
        <w:tc>
          <w:tcPr>
            <w:tcW w:w="1500" w:type="pct"/>
            <w:tcBorders>
              <w:top w:val="nil"/>
              <w:left w:val="nil"/>
              <w:bottom w:val="nil"/>
              <w:right w:val="nil"/>
            </w:tcBorders>
            <w:hideMark/>
          </w:tcPr>
          <w:p w14:paraId="56A1099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595322D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D3A7661" w14:textId="77777777" w:rsidTr="002E0941">
        <w:trPr>
          <w:tblCellSpacing w:w="15" w:type="dxa"/>
        </w:trPr>
        <w:tc>
          <w:tcPr>
            <w:tcW w:w="250" w:type="pct"/>
            <w:tcBorders>
              <w:top w:val="nil"/>
              <w:left w:val="nil"/>
              <w:bottom w:val="nil"/>
              <w:right w:val="nil"/>
            </w:tcBorders>
            <w:hideMark/>
          </w:tcPr>
          <w:p w14:paraId="656B70C8"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5D2A616"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w:t>
            </w:r>
          </w:p>
        </w:tc>
      </w:tr>
    </w:tbl>
    <w:p w14:paraId="26DC3FA8" w14:textId="77777777" w:rsidR="002E0941" w:rsidRDefault="002E0941" w:rsidP="0055546E">
      <w:pPr>
        <w:pStyle w:val="Kop3"/>
        <w:rPr>
          <w:rFonts w:ascii="Calibri" w:hAnsi="Calibri" w:cs="Calibri"/>
        </w:rPr>
      </w:pPr>
      <w:bookmarkStart w:id="76" w:name="global_class_Model_LIGPLAATS"/>
      <w:bookmarkEnd w:id="76"/>
      <w:r>
        <w:rPr>
          <w:rFonts w:ascii="Calibri" w:hAnsi="Calibri" w:cs="Calibri"/>
        </w:rPr>
        <w:t>Objecttype LIGPLAATS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242D24" w14:textId="77777777" w:rsidTr="002E0941">
        <w:trPr>
          <w:tblCellSpacing w:w="15" w:type="dxa"/>
        </w:trPr>
        <w:tc>
          <w:tcPr>
            <w:tcW w:w="1500" w:type="pct"/>
            <w:tcBorders>
              <w:top w:val="nil"/>
              <w:left w:val="nil"/>
              <w:bottom w:val="nil"/>
              <w:right w:val="nil"/>
            </w:tcBorders>
            <w:hideMark/>
          </w:tcPr>
          <w:p w14:paraId="6A82D064"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818DA8" w14:textId="77777777" w:rsidR="002E0941" w:rsidRDefault="002E0941">
            <w:pPr>
              <w:rPr>
                <w:rFonts w:ascii="Calibri" w:hAnsi="Calibri" w:cs="Calibri"/>
                <w:sz w:val="22"/>
                <w:szCs w:val="22"/>
              </w:rPr>
            </w:pPr>
            <w:r>
              <w:rPr>
                <w:rFonts w:ascii="Calibri" w:hAnsi="Calibri" w:cs="Calibri"/>
                <w:sz w:val="22"/>
                <w:szCs w:val="22"/>
              </w:rPr>
              <w:t>LIGPLAATS</w:t>
            </w:r>
          </w:p>
        </w:tc>
      </w:tr>
      <w:tr w:rsidR="002E0941" w14:paraId="090F6EA5" w14:textId="77777777" w:rsidTr="002E0941">
        <w:trPr>
          <w:tblCellSpacing w:w="15" w:type="dxa"/>
        </w:trPr>
        <w:tc>
          <w:tcPr>
            <w:tcW w:w="1500" w:type="pct"/>
            <w:tcBorders>
              <w:top w:val="nil"/>
              <w:left w:val="nil"/>
              <w:bottom w:val="nil"/>
              <w:right w:val="nil"/>
            </w:tcBorders>
            <w:hideMark/>
          </w:tcPr>
          <w:p w14:paraId="06E48005"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70FED4E"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7CAC6B52" w14:textId="77777777" w:rsidTr="002E0941">
        <w:trPr>
          <w:tblCellSpacing w:w="15" w:type="dxa"/>
        </w:trPr>
        <w:tc>
          <w:tcPr>
            <w:tcW w:w="1500" w:type="pct"/>
            <w:tcBorders>
              <w:top w:val="nil"/>
              <w:left w:val="nil"/>
              <w:bottom w:val="nil"/>
              <w:right w:val="nil"/>
            </w:tcBorders>
            <w:hideMark/>
          </w:tcPr>
          <w:p w14:paraId="301465B2"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8E219E"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als zodanig aangewezen plaats in het water al dan niet aangevuld met een op de oever aanwezig terrein of een gedeelte daarvan, die bestemd is voor het permanent afmeren van een voor woon-, bedrijfsmatige of recreatieve doeleinden geschikt vaartuig. </w:t>
            </w:r>
          </w:p>
        </w:tc>
      </w:tr>
      <w:tr w:rsidR="002E0941" w14:paraId="5E85BD61" w14:textId="77777777" w:rsidTr="002E0941">
        <w:trPr>
          <w:tblCellSpacing w:w="15" w:type="dxa"/>
        </w:trPr>
        <w:tc>
          <w:tcPr>
            <w:tcW w:w="1500" w:type="pct"/>
            <w:tcBorders>
              <w:top w:val="nil"/>
              <w:left w:val="nil"/>
              <w:bottom w:val="nil"/>
              <w:right w:val="nil"/>
            </w:tcBorders>
            <w:hideMark/>
          </w:tcPr>
          <w:p w14:paraId="7D9E24D4"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6F7E129" w14:textId="77777777" w:rsidR="002E0941" w:rsidRDefault="002E0941">
            <w:pPr>
              <w:rPr>
                <w:rFonts w:ascii="Calibri" w:hAnsi="Calibri" w:cs="Calibri"/>
                <w:sz w:val="22"/>
                <w:szCs w:val="22"/>
              </w:rPr>
            </w:pPr>
            <w:r>
              <w:rPr>
                <w:rFonts w:ascii="Calibri" w:hAnsi="Calibri" w:cs="Calibri"/>
                <w:sz w:val="22"/>
                <w:szCs w:val="22"/>
              </w:rPr>
              <w:t>VNG-R o.b.v. BAG</w:t>
            </w:r>
          </w:p>
        </w:tc>
      </w:tr>
      <w:tr w:rsidR="002E0941" w14:paraId="7DF7AABB" w14:textId="77777777" w:rsidTr="002E0941">
        <w:trPr>
          <w:tblCellSpacing w:w="15" w:type="dxa"/>
        </w:trPr>
        <w:tc>
          <w:tcPr>
            <w:tcW w:w="1500" w:type="pct"/>
            <w:tcBorders>
              <w:top w:val="nil"/>
              <w:left w:val="nil"/>
              <w:bottom w:val="nil"/>
              <w:right w:val="nil"/>
            </w:tcBorders>
            <w:hideMark/>
          </w:tcPr>
          <w:p w14:paraId="4BBF2A2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FBFD913"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586F54A7" w14:textId="77777777" w:rsidTr="002E0941">
        <w:trPr>
          <w:tblCellSpacing w:w="15" w:type="dxa"/>
        </w:trPr>
        <w:tc>
          <w:tcPr>
            <w:tcW w:w="1500" w:type="pct"/>
            <w:tcBorders>
              <w:top w:val="nil"/>
              <w:left w:val="nil"/>
              <w:bottom w:val="nil"/>
              <w:right w:val="nil"/>
            </w:tcBorders>
            <w:hideMark/>
          </w:tcPr>
          <w:p w14:paraId="215DB974"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3A051D0" w14:textId="77777777" w:rsidR="002E0941" w:rsidRDefault="002E0941">
            <w:pPr>
              <w:rPr>
                <w:rFonts w:ascii="Calibri" w:hAnsi="Calibri" w:cs="Calibri"/>
                <w:sz w:val="22"/>
                <w:szCs w:val="22"/>
              </w:rPr>
            </w:pPr>
            <w:r>
              <w:rPr>
                <w:rFonts w:ascii="Calibri" w:hAnsi="Calibri" w:cs="Calibri"/>
                <w:sz w:val="22"/>
                <w:szCs w:val="22"/>
              </w:rPr>
              <w:t>Ligplaatsidentificatie</w:t>
            </w:r>
          </w:p>
        </w:tc>
      </w:tr>
      <w:tr w:rsidR="002E0941" w14:paraId="23478F1E" w14:textId="77777777" w:rsidTr="002E0941">
        <w:trPr>
          <w:tblCellSpacing w:w="15" w:type="dxa"/>
        </w:trPr>
        <w:tc>
          <w:tcPr>
            <w:tcW w:w="1500" w:type="pct"/>
            <w:tcBorders>
              <w:top w:val="nil"/>
              <w:left w:val="nil"/>
              <w:bottom w:val="nil"/>
              <w:right w:val="nil"/>
            </w:tcBorders>
            <w:hideMark/>
          </w:tcPr>
          <w:p w14:paraId="420F7E6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7723426" w14:textId="77777777" w:rsidR="002E0941" w:rsidRDefault="002E0941">
            <w:pPr>
              <w:rPr>
                <w:rFonts w:ascii="Calibri" w:hAnsi="Calibri" w:cs="Calibri"/>
                <w:sz w:val="22"/>
                <w:szCs w:val="22"/>
              </w:rPr>
            </w:pPr>
            <w:r>
              <w:rPr>
                <w:rFonts w:ascii="Calibri" w:hAnsi="Calibri" w:cs="Calibri"/>
                <w:sz w:val="22"/>
                <w:szCs w:val="22"/>
              </w:rPr>
              <w:t xml:space="preserve">De basisregistratie adressen en gebouwen omvat gegevens over alle ligplaatsen op het Nederlands grondgebied, die daartoe officieel als zodanig zijn aangewezen. Nieuwe ligplaatsen worden in de basisregistratie adressen en gebouwen opgenomen op basis van daartoe aangewezen brondocumenten, waarin het ontstaan van de ligplaats als zodanig is vastgelegd. Daarnaast bevat de basisregistratie adressen en gebouwen alle geconstateerde ligplaatsen in de zin van artikel 10, eerste lid, onderdeel b, van de wet. De gegevens over ligplaatsen blijven in de basisregistratie adressen en gebouwen aanwezig, ook indien de ligplaats als zodanig wordt ingetrokken. De basisregistratie adressen en gebouwen bevat in principe geen gegevens over ligplaatsen die voor 1 juli 2009 zijn ingetrokken. </w:t>
            </w:r>
          </w:p>
        </w:tc>
      </w:tr>
      <w:tr w:rsidR="002E0941" w14:paraId="7FFDE6FB" w14:textId="77777777" w:rsidTr="002E0941">
        <w:trPr>
          <w:tblCellSpacing w:w="15" w:type="dxa"/>
        </w:trPr>
        <w:tc>
          <w:tcPr>
            <w:tcW w:w="1500" w:type="pct"/>
            <w:tcBorders>
              <w:top w:val="nil"/>
              <w:left w:val="nil"/>
              <w:bottom w:val="nil"/>
              <w:right w:val="nil"/>
            </w:tcBorders>
            <w:hideMark/>
          </w:tcPr>
          <w:p w14:paraId="0B4A284D"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6F8C081" w14:textId="77777777" w:rsidR="002E0941" w:rsidRDefault="002E0941">
            <w:pPr>
              <w:rPr>
                <w:rFonts w:ascii="Calibri" w:hAnsi="Calibri" w:cs="Calibri"/>
                <w:sz w:val="22"/>
                <w:szCs w:val="22"/>
              </w:rPr>
            </w:pPr>
            <w:r>
              <w:rPr>
                <w:rFonts w:ascii="Calibri" w:hAnsi="Calibri" w:cs="Calibri"/>
                <w:sz w:val="22"/>
                <w:szCs w:val="22"/>
              </w:rPr>
              <w:t xml:space="preserve">Een Ligplaats bestaat op het moment dat er sprake is van een aanwijzing als ligplaats door het bevoegde gemeentelijke orgaan. </w:t>
            </w:r>
          </w:p>
        </w:tc>
      </w:tr>
      <w:tr w:rsidR="002E0941" w14:paraId="134A201B" w14:textId="77777777" w:rsidTr="002E0941">
        <w:trPr>
          <w:tblCellSpacing w:w="15" w:type="dxa"/>
        </w:trPr>
        <w:tc>
          <w:tcPr>
            <w:tcW w:w="1500" w:type="pct"/>
            <w:tcBorders>
              <w:top w:val="nil"/>
              <w:left w:val="nil"/>
              <w:bottom w:val="nil"/>
              <w:right w:val="nil"/>
            </w:tcBorders>
            <w:hideMark/>
          </w:tcPr>
          <w:p w14:paraId="4A932E62"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B67418B" w14:textId="77777777" w:rsidR="002E0941" w:rsidRDefault="002E0941">
            <w:pPr>
              <w:rPr>
                <w:rFonts w:ascii="Calibri" w:hAnsi="Calibri" w:cs="Calibri"/>
                <w:sz w:val="22"/>
                <w:szCs w:val="22"/>
              </w:rPr>
            </w:pPr>
            <w:r>
              <w:rPr>
                <w:rFonts w:ascii="Calibri" w:hAnsi="Calibri" w:cs="Calibri"/>
                <w:sz w:val="22"/>
                <w:szCs w:val="22"/>
              </w:rPr>
              <w:t>Nee</w:t>
            </w:r>
          </w:p>
        </w:tc>
      </w:tr>
    </w:tbl>
    <w:p w14:paraId="1DBE5E8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25D1F48" w14:textId="77777777" w:rsidTr="002E0941">
        <w:trPr>
          <w:tblCellSpacing w:w="15" w:type="dxa"/>
        </w:trPr>
        <w:tc>
          <w:tcPr>
            <w:tcW w:w="1500" w:type="pct"/>
            <w:tcBorders>
              <w:top w:val="nil"/>
              <w:left w:val="nil"/>
              <w:bottom w:val="nil"/>
              <w:right w:val="nil"/>
            </w:tcBorders>
            <w:hideMark/>
          </w:tcPr>
          <w:p w14:paraId="2B3D867C"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985FDF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
        <w:gridCol w:w="2216"/>
        <w:gridCol w:w="4001"/>
        <w:gridCol w:w="2075"/>
        <w:gridCol w:w="655"/>
      </w:tblGrid>
      <w:tr w:rsidR="002E0941" w14:paraId="3D63739F" w14:textId="77777777" w:rsidTr="002E0941">
        <w:trPr>
          <w:tblCellSpacing w:w="15" w:type="dxa"/>
        </w:trPr>
        <w:tc>
          <w:tcPr>
            <w:tcW w:w="0" w:type="auto"/>
            <w:tcBorders>
              <w:top w:val="nil"/>
              <w:left w:val="nil"/>
              <w:bottom w:val="nil"/>
              <w:right w:val="nil"/>
            </w:tcBorders>
            <w:hideMark/>
          </w:tcPr>
          <w:p w14:paraId="246E0EC2"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D38EA57"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B82D87B"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5B7CE7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7784E5F"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8308C05" w14:textId="77777777" w:rsidTr="002E0941">
        <w:trPr>
          <w:tblCellSpacing w:w="15" w:type="dxa"/>
        </w:trPr>
        <w:tc>
          <w:tcPr>
            <w:tcW w:w="250" w:type="pct"/>
            <w:tcBorders>
              <w:top w:val="nil"/>
              <w:left w:val="nil"/>
              <w:bottom w:val="nil"/>
              <w:right w:val="nil"/>
            </w:tcBorders>
            <w:hideMark/>
          </w:tcPr>
          <w:p w14:paraId="2B575DD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B730EE" w14:textId="77777777" w:rsidR="002E0941" w:rsidRDefault="002E0941">
            <w:pPr>
              <w:rPr>
                <w:rFonts w:ascii="Calibri" w:hAnsi="Calibri" w:cs="Calibri"/>
                <w:sz w:val="22"/>
                <w:szCs w:val="22"/>
              </w:rPr>
            </w:pPr>
            <w:r>
              <w:rPr>
                <w:rFonts w:ascii="Calibri" w:hAnsi="Calibri" w:cs="Calibri"/>
                <w:sz w:val="22"/>
                <w:szCs w:val="22"/>
              </w:rPr>
              <w:t xml:space="preserve">Ligplaatsidentificatie </w:t>
            </w:r>
          </w:p>
        </w:tc>
        <w:tc>
          <w:tcPr>
            <w:tcW w:w="2500" w:type="pct"/>
            <w:tcBorders>
              <w:top w:val="nil"/>
              <w:left w:val="nil"/>
              <w:bottom w:val="nil"/>
              <w:right w:val="nil"/>
            </w:tcBorders>
            <w:hideMark/>
          </w:tcPr>
          <w:p w14:paraId="7BDD0D06" w14:textId="77777777" w:rsidR="002E0941" w:rsidRDefault="002E0941">
            <w:pPr>
              <w:rPr>
                <w:rFonts w:ascii="Calibri" w:hAnsi="Calibri" w:cs="Calibri"/>
                <w:sz w:val="22"/>
                <w:szCs w:val="22"/>
              </w:rPr>
            </w:pPr>
            <w:r>
              <w:rPr>
                <w:rFonts w:ascii="Calibri" w:hAnsi="Calibri" w:cs="Calibri"/>
                <w:sz w:val="22"/>
                <w:szCs w:val="22"/>
              </w:rPr>
              <w:t>De unieke aanduiding van een LIGPLAATS</w:t>
            </w:r>
          </w:p>
        </w:tc>
        <w:tc>
          <w:tcPr>
            <w:tcW w:w="500" w:type="pct"/>
            <w:tcBorders>
              <w:top w:val="nil"/>
              <w:left w:val="nil"/>
              <w:bottom w:val="nil"/>
              <w:right w:val="nil"/>
            </w:tcBorders>
            <w:hideMark/>
          </w:tcPr>
          <w:p w14:paraId="6A4994F7"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23E4B64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173EB3B" w14:textId="77777777" w:rsidTr="002E0941">
        <w:trPr>
          <w:tblCellSpacing w:w="15" w:type="dxa"/>
        </w:trPr>
        <w:tc>
          <w:tcPr>
            <w:tcW w:w="250" w:type="pct"/>
            <w:tcBorders>
              <w:top w:val="nil"/>
              <w:left w:val="nil"/>
              <w:bottom w:val="nil"/>
              <w:right w:val="nil"/>
            </w:tcBorders>
            <w:hideMark/>
          </w:tcPr>
          <w:p w14:paraId="19785C5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97AEB6A" w14:textId="77777777" w:rsidR="002E0941" w:rsidRDefault="002E0941">
            <w:pPr>
              <w:rPr>
                <w:rFonts w:ascii="Calibri" w:hAnsi="Calibri" w:cs="Calibri"/>
                <w:sz w:val="22"/>
                <w:szCs w:val="22"/>
              </w:rPr>
            </w:pPr>
            <w:r>
              <w:rPr>
                <w:rFonts w:ascii="Calibri" w:hAnsi="Calibri" w:cs="Calibri"/>
                <w:sz w:val="22"/>
                <w:szCs w:val="22"/>
              </w:rPr>
              <w:t xml:space="preserve">Geometrie </w:t>
            </w:r>
          </w:p>
        </w:tc>
        <w:tc>
          <w:tcPr>
            <w:tcW w:w="2500" w:type="pct"/>
            <w:tcBorders>
              <w:top w:val="nil"/>
              <w:left w:val="nil"/>
              <w:bottom w:val="nil"/>
              <w:right w:val="nil"/>
            </w:tcBorders>
            <w:hideMark/>
          </w:tcPr>
          <w:p w14:paraId="3BA626BD" w14:textId="77777777" w:rsidR="002E0941" w:rsidRDefault="002E0941">
            <w:pPr>
              <w:rPr>
                <w:rFonts w:ascii="Calibri" w:hAnsi="Calibri" w:cs="Calibri"/>
                <w:sz w:val="22"/>
                <w:szCs w:val="22"/>
              </w:rPr>
            </w:pPr>
            <w:r>
              <w:rPr>
                <w:rFonts w:ascii="Calibri" w:hAnsi="Calibri" w:cs="Calibri"/>
                <w:sz w:val="22"/>
                <w:szCs w:val="22"/>
              </w:rPr>
              <w:t>De tweedimensionale geometrische representatie van de omtrekken van een BENOEMD TERREIN.</w:t>
            </w:r>
          </w:p>
        </w:tc>
        <w:tc>
          <w:tcPr>
            <w:tcW w:w="500" w:type="pct"/>
            <w:tcBorders>
              <w:top w:val="nil"/>
              <w:left w:val="nil"/>
              <w:bottom w:val="nil"/>
              <w:right w:val="nil"/>
            </w:tcBorders>
            <w:hideMark/>
          </w:tcPr>
          <w:p w14:paraId="7028E358"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6BA69A2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3A6C9FB" w14:textId="77777777" w:rsidTr="002E0941">
        <w:trPr>
          <w:tblCellSpacing w:w="15" w:type="dxa"/>
        </w:trPr>
        <w:tc>
          <w:tcPr>
            <w:tcW w:w="250" w:type="pct"/>
            <w:tcBorders>
              <w:top w:val="nil"/>
              <w:left w:val="nil"/>
              <w:bottom w:val="nil"/>
              <w:right w:val="nil"/>
            </w:tcBorders>
            <w:hideMark/>
          </w:tcPr>
          <w:p w14:paraId="0714316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CB7A604" w14:textId="77777777" w:rsidR="002E0941" w:rsidRDefault="002E0941">
            <w:pPr>
              <w:rPr>
                <w:rFonts w:ascii="Calibri" w:hAnsi="Calibri" w:cs="Calibri"/>
                <w:sz w:val="22"/>
                <w:szCs w:val="22"/>
              </w:rPr>
            </w:pPr>
            <w:r>
              <w:rPr>
                <w:rFonts w:ascii="Calibri" w:hAnsi="Calibri" w:cs="Calibri"/>
                <w:sz w:val="22"/>
                <w:szCs w:val="22"/>
              </w:rPr>
              <w:t xml:space="preserve">Datum begin geldigheid benoemd terrein </w:t>
            </w:r>
          </w:p>
        </w:tc>
        <w:tc>
          <w:tcPr>
            <w:tcW w:w="2500" w:type="pct"/>
            <w:tcBorders>
              <w:top w:val="nil"/>
              <w:left w:val="nil"/>
              <w:bottom w:val="nil"/>
              <w:right w:val="nil"/>
            </w:tcBorders>
            <w:hideMark/>
          </w:tcPr>
          <w:p w14:paraId="1C68B562" w14:textId="77777777" w:rsidR="002E0941" w:rsidRDefault="002E0941">
            <w:pPr>
              <w:rPr>
                <w:rFonts w:ascii="Calibri" w:hAnsi="Calibri" w:cs="Calibri"/>
                <w:sz w:val="22"/>
                <w:szCs w:val="22"/>
              </w:rPr>
            </w:pPr>
            <w:r>
              <w:rPr>
                <w:rFonts w:ascii="Calibri" w:hAnsi="Calibri" w:cs="Calibri"/>
                <w:sz w:val="22"/>
                <w:szCs w:val="22"/>
              </w:rPr>
              <w:t>De datum waarop van gemeentewege het benoemd terrein formeel is aangewezen.</w:t>
            </w:r>
          </w:p>
        </w:tc>
        <w:tc>
          <w:tcPr>
            <w:tcW w:w="500" w:type="pct"/>
            <w:tcBorders>
              <w:top w:val="nil"/>
              <w:left w:val="nil"/>
              <w:bottom w:val="nil"/>
              <w:right w:val="nil"/>
            </w:tcBorders>
            <w:hideMark/>
          </w:tcPr>
          <w:p w14:paraId="7803207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B01EB2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A27BF03" w14:textId="77777777" w:rsidTr="002E0941">
        <w:trPr>
          <w:tblCellSpacing w:w="15" w:type="dxa"/>
        </w:trPr>
        <w:tc>
          <w:tcPr>
            <w:tcW w:w="250" w:type="pct"/>
            <w:tcBorders>
              <w:top w:val="nil"/>
              <w:left w:val="nil"/>
              <w:bottom w:val="nil"/>
              <w:right w:val="nil"/>
            </w:tcBorders>
            <w:hideMark/>
          </w:tcPr>
          <w:p w14:paraId="309F460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4D4118" w14:textId="77777777" w:rsidR="002E0941" w:rsidRDefault="002E0941">
            <w:pPr>
              <w:rPr>
                <w:rFonts w:ascii="Calibri" w:hAnsi="Calibri" w:cs="Calibri"/>
                <w:sz w:val="22"/>
                <w:szCs w:val="22"/>
              </w:rPr>
            </w:pPr>
            <w:r>
              <w:rPr>
                <w:rFonts w:ascii="Calibri" w:hAnsi="Calibri" w:cs="Calibri"/>
                <w:sz w:val="22"/>
                <w:szCs w:val="22"/>
              </w:rPr>
              <w:t xml:space="preserve">Datum einde geldigheid benoemd terrein </w:t>
            </w:r>
          </w:p>
        </w:tc>
        <w:tc>
          <w:tcPr>
            <w:tcW w:w="2500" w:type="pct"/>
            <w:tcBorders>
              <w:top w:val="nil"/>
              <w:left w:val="nil"/>
              <w:bottom w:val="nil"/>
              <w:right w:val="nil"/>
            </w:tcBorders>
            <w:hideMark/>
          </w:tcPr>
          <w:p w14:paraId="53C7206A" w14:textId="77777777" w:rsidR="002E0941" w:rsidRDefault="002E0941">
            <w:pPr>
              <w:rPr>
                <w:rFonts w:ascii="Calibri" w:hAnsi="Calibri" w:cs="Calibri"/>
                <w:sz w:val="22"/>
                <w:szCs w:val="22"/>
              </w:rPr>
            </w:pPr>
            <w:r>
              <w:rPr>
                <w:rFonts w:ascii="Calibri" w:hAnsi="Calibri" w:cs="Calibri"/>
                <w:sz w:val="22"/>
                <w:szCs w:val="22"/>
              </w:rPr>
              <w:t>De datum waarop van gemeentewege het benoemd terrein formeel is ingetrokken.</w:t>
            </w:r>
          </w:p>
        </w:tc>
        <w:tc>
          <w:tcPr>
            <w:tcW w:w="500" w:type="pct"/>
            <w:tcBorders>
              <w:top w:val="nil"/>
              <w:left w:val="nil"/>
              <w:bottom w:val="nil"/>
              <w:right w:val="nil"/>
            </w:tcBorders>
            <w:hideMark/>
          </w:tcPr>
          <w:p w14:paraId="19337587"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630688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9218C77" w14:textId="77777777" w:rsidTr="002E0941">
        <w:trPr>
          <w:tblCellSpacing w:w="15" w:type="dxa"/>
        </w:trPr>
        <w:tc>
          <w:tcPr>
            <w:tcW w:w="250" w:type="pct"/>
            <w:tcBorders>
              <w:top w:val="nil"/>
              <w:left w:val="nil"/>
              <w:bottom w:val="nil"/>
              <w:right w:val="nil"/>
            </w:tcBorders>
            <w:hideMark/>
          </w:tcPr>
          <w:p w14:paraId="11D7D57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0252E58" w14:textId="77777777" w:rsidR="002E0941" w:rsidRDefault="002E0941">
            <w:pPr>
              <w:rPr>
                <w:rFonts w:ascii="Calibri" w:hAnsi="Calibri" w:cs="Calibri"/>
                <w:sz w:val="22"/>
                <w:szCs w:val="22"/>
              </w:rPr>
            </w:pPr>
            <w:r>
              <w:rPr>
                <w:rFonts w:ascii="Calibri" w:hAnsi="Calibri" w:cs="Calibri"/>
                <w:sz w:val="22"/>
                <w:szCs w:val="22"/>
              </w:rPr>
              <w:t xml:space="preserve">/Hoofdadres LIGPLAATS : </w:t>
            </w:r>
          </w:p>
        </w:tc>
        <w:tc>
          <w:tcPr>
            <w:tcW w:w="2500" w:type="pct"/>
            <w:tcBorders>
              <w:top w:val="nil"/>
              <w:left w:val="nil"/>
              <w:bottom w:val="nil"/>
              <w:right w:val="nil"/>
            </w:tcBorders>
            <w:hideMark/>
          </w:tcPr>
          <w:p w14:paraId="4D6F9FF6" w14:textId="77777777" w:rsidR="002E0941" w:rsidRDefault="002E0941">
            <w:pPr>
              <w:rPr>
                <w:rFonts w:ascii="Calibri" w:hAnsi="Calibri" w:cs="Calibri"/>
                <w:sz w:val="22"/>
                <w:szCs w:val="22"/>
              </w:rPr>
            </w:pPr>
            <w:r>
              <w:rPr>
                <w:rFonts w:ascii="Calibri" w:hAnsi="Calibri" w:cs="Calibri"/>
                <w:sz w:val="22"/>
                <w:szCs w:val="22"/>
              </w:rPr>
              <w:t xml:space="preserve">Het hoofdadres van een LIGPLAATS dat in het kader van de basisregistratie gebouwen als zodanig is aangemerkt en is opgenomen in de basisregistratie adressen. </w:t>
            </w:r>
          </w:p>
        </w:tc>
        <w:tc>
          <w:tcPr>
            <w:tcW w:w="500" w:type="pct"/>
            <w:tcBorders>
              <w:top w:val="nil"/>
              <w:left w:val="nil"/>
              <w:bottom w:val="nil"/>
              <w:right w:val="nil"/>
            </w:tcBorders>
            <w:hideMark/>
          </w:tcPr>
          <w:p w14:paraId="4E5890D6"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36B92DDF"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0D121D71" w14:textId="77777777" w:rsidTr="002E0941">
        <w:trPr>
          <w:tblCellSpacing w:w="15" w:type="dxa"/>
        </w:trPr>
        <w:tc>
          <w:tcPr>
            <w:tcW w:w="250" w:type="pct"/>
            <w:tcBorders>
              <w:top w:val="nil"/>
              <w:left w:val="nil"/>
              <w:bottom w:val="nil"/>
              <w:right w:val="nil"/>
            </w:tcBorders>
            <w:hideMark/>
          </w:tcPr>
          <w:p w14:paraId="1716A3E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A99788D"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4CB2B18F"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7E5289D8"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3F7F2DF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8C3B8FB" w14:textId="77777777" w:rsidTr="002E0941">
        <w:trPr>
          <w:tblCellSpacing w:w="15" w:type="dxa"/>
        </w:trPr>
        <w:tc>
          <w:tcPr>
            <w:tcW w:w="250" w:type="pct"/>
            <w:tcBorders>
              <w:top w:val="nil"/>
              <w:left w:val="nil"/>
              <w:bottom w:val="nil"/>
              <w:right w:val="nil"/>
            </w:tcBorders>
            <w:hideMark/>
          </w:tcPr>
          <w:p w14:paraId="0B0035F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2239BE"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160DE3AD"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2DE4196C"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22B0193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DBC6DBE" w14:textId="77777777" w:rsidTr="002E0941">
        <w:trPr>
          <w:tblCellSpacing w:w="15" w:type="dxa"/>
        </w:trPr>
        <w:tc>
          <w:tcPr>
            <w:tcW w:w="250" w:type="pct"/>
            <w:tcBorders>
              <w:top w:val="nil"/>
              <w:left w:val="nil"/>
              <w:bottom w:val="nil"/>
              <w:right w:val="nil"/>
            </w:tcBorders>
            <w:hideMark/>
          </w:tcPr>
          <w:p w14:paraId="679C4DE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654CCA"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333FD23A"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3270C3D4"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2B155DC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735E955" w14:textId="77777777" w:rsidTr="002E0941">
        <w:trPr>
          <w:tblCellSpacing w:w="15" w:type="dxa"/>
        </w:trPr>
        <w:tc>
          <w:tcPr>
            <w:tcW w:w="250" w:type="pct"/>
            <w:tcBorders>
              <w:top w:val="nil"/>
              <w:left w:val="nil"/>
              <w:bottom w:val="nil"/>
              <w:right w:val="nil"/>
            </w:tcBorders>
            <w:hideMark/>
          </w:tcPr>
          <w:p w14:paraId="70CAFDE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67C0FCA"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5076961E"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7069DFA7"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8B5F2F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34FAF2B" w14:textId="77777777" w:rsidTr="002E0941">
        <w:trPr>
          <w:tblCellSpacing w:w="15" w:type="dxa"/>
        </w:trPr>
        <w:tc>
          <w:tcPr>
            <w:tcW w:w="250" w:type="pct"/>
            <w:tcBorders>
              <w:top w:val="nil"/>
              <w:left w:val="nil"/>
              <w:bottom w:val="nil"/>
              <w:right w:val="nil"/>
            </w:tcBorders>
            <w:hideMark/>
          </w:tcPr>
          <w:p w14:paraId="1A453D4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D4D30CC"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4555F80C"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0E19BA9B"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0C18826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0093413" w14:textId="77777777" w:rsidTr="002E0941">
        <w:trPr>
          <w:tblCellSpacing w:w="15" w:type="dxa"/>
        </w:trPr>
        <w:tc>
          <w:tcPr>
            <w:tcW w:w="250" w:type="pct"/>
            <w:tcBorders>
              <w:top w:val="nil"/>
              <w:left w:val="nil"/>
              <w:bottom w:val="nil"/>
              <w:right w:val="nil"/>
            </w:tcBorders>
            <w:hideMark/>
          </w:tcPr>
          <w:p w14:paraId="42FFC0D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96B99F"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795BF2B5"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577B03D0"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54E185B" w14:textId="77777777" w:rsidR="002E0941" w:rsidRDefault="002E0941">
            <w:pPr>
              <w:rPr>
                <w:rFonts w:ascii="Calibri" w:hAnsi="Calibri" w:cs="Calibri"/>
                <w:sz w:val="22"/>
                <w:szCs w:val="22"/>
              </w:rPr>
            </w:pPr>
            <w:r>
              <w:rPr>
                <w:rFonts w:ascii="Calibri" w:hAnsi="Calibri" w:cs="Calibri"/>
                <w:sz w:val="22"/>
                <w:szCs w:val="22"/>
              </w:rPr>
              <w:t>1</w:t>
            </w:r>
          </w:p>
        </w:tc>
      </w:tr>
    </w:tbl>
    <w:p w14:paraId="3C1F8EA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4F981DE" w14:textId="77777777" w:rsidTr="002E0941">
        <w:trPr>
          <w:tblCellSpacing w:w="15" w:type="dxa"/>
        </w:trPr>
        <w:tc>
          <w:tcPr>
            <w:tcW w:w="1500" w:type="pct"/>
            <w:tcBorders>
              <w:top w:val="nil"/>
              <w:left w:val="nil"/>
              <w:bottom w:val="nil"/>
              <w:right w:val="nil"/>
            </w:tcBorders>
            <w:hideMark/>
          </w:tcPr>
          <w:p w14:paraId="21B056AA"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2F7C76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15AEFFE" w14:textId="77777777" w:rsidTr="002E0941">
        <w:trPr>
          <w:tblCellSpacing w:w="15" w:type="dxa"/>
        </w:trPr>
        <w:tc>
          <w:tcPr>
            <w:tcW w:w="250" w:type="pct"/>
            <w:tcBorders>
              <w:top w:val="nil"/>
              <w:left w:val="nil"/>
              <w:bottom w:val="nil"/>
              <w:right w:val="nil"/>
            </w:tcBorders>
            <w:hideMark/>
          </w:tcPr>
          <w:p w14:paraId="26A9F5F7"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4DD115" w14:textId="77777777" w:rsidR="002E0941" w:rsidRDefault="002E0941">
            <w:pPr>
              <w:rPr>
                <w:rFonts w:ascii="Calibri" w:hAnsi="Calibri" w:cs="Calibri"/>
                <w:sz w:val="22"/>
                <w:szCs w:val="22"/>
              </w:rPr>
            </w:pPr>
            <w:r>
              <w:rPr>
                <w:rFonts w:ascii="Calibri" w:hAnsi="Calibri" w:cs="Calibri"/>
                <w:sz w:val="22"/>
                <w:szCs w:val="22"/>
              </w:rPr>
              <w:t xml:space="preserve">Een ligplaats maakt in de BAG-terminologie deel uit van de groep adresseerbare objecten. Hier maakt het, gezamenlijk met de STANDPLAATS en het OVERIG BENOEMD TERREIN deel uit van de groep BENOEMD TERREIN. </w:t>
            </w:r>
          </w:p>
        </w:tc>
      </w:tr>
    </w:tbl>
    <w:p w14:paraId="18B5A331" w14:textId="77777777" w:rsidR="002E0941" w:rsidRDefault="002E0941" w:rsidP="0055546E">
      <w:pPr>
        <w:pStyle w:val="Kop3"/>
        <w:rPr>
          <w:rFonts w:ascii="Calibri" w:hAnsi="Calibri" w:cs="Calibri"/>
        </w:rPr>
      </w:pPr>
      <w:bookmarkStart w:id="77" w:name="global_class_Model_MAATSCHAPPELIJKEACTIV"/>
      <w:bookmarkEnd w:id="77"/>
      <w:r>
        <w:rPr>
          <w:rFonts w:ascii="Calibri" w:hAnsi="Calibri" w:cs="Calibri"/>
        </w:rPr>
        <w:t>Objecttype MAATSCHAPPELIJKE ACTIVITEIT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4F46B29" w14:textId="77777777" w:rsidTr="002E0941">
        <w:trPr>
          <w:tblCellSpacing w:w="15" w:type="dxa"/>
        </w:trPr>
        <w:tc>
          <w:tcPr>
            <w:tcW w:w="1500" w:type="pct"/>
            <w:tcBorders>
              <w:top w:val="nil"/>
              <w:left w:val="nil"/>
              <w:bottom w:val="nil"/>
              <w:right w:val="nil"/>
            </w:tcBorders>
            <w:hideMark/>
          </w:tcPr>
          <w:p w14:paraId="0B423FF5"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79C5EFB" w14:textId="77777777" w:rsidR="002E0941" w:rsidRDefault="002E0941">
            <w:pPr>
              <w:rPr>
                <w:rFonts w:ascii="Calibri" w:hAnsi="Calibri" w:cs="Calibri"/>
                <w:sz w:val="22"/>
                <w:szCs w:val="22"/>
              </w:rPr>
            </w:pPr>
            <w:r>
              <w:rPr>
                <w:rFonts w:ascii="Calibri" w:hAnsi="Calibri" w:cs="Calibri"/>
                <w:sz w:val="22"/>
                <w:szCs w:val="22"/>
              </w:rPr>
              <w:t>MAATSCHAPPELIJKE ACTIVITEIT</w:t>
            </w:r>
          </w:p>
        </w:tc>
      </w:tr>
      <w:tr w:rsidR="002E0941" w14:paraId="3AB07DD0" w14:textId="77777777" w:rsidTr="002E0941">
        <w:trPr>
          <w:tblCellSpacing w:w="15" w:type="dxa"/>
        </w:trPr>
        <w:tc>
          <w:tcPr>
            <w:tcW w:w="1500" w:type="pct"/>
            <w:tcBorders>
              <w:top w:val="nil"/>
              <w:left w:val="nil"/>
              <w:bottom w:val="nil"/>
              <w:right w:val="nil"/>
            </w:tcBorders>
            <w:hideMark/>
          </w:tcPr>
          <w:p w14:paraId="7FBFC6E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3EFE58" w14:textId="77777777" w:rsidR="002E0941" w:rsidRDefault="002E0941">
            <w:pPr>
              <w:rPr>
                <w:rFonts w:ascii="Calibri" w:hAnsi="Calibri" w:cs="Calibri"/>
                <w:sz w:val="22"/>
                <w:szCs w:val="22"/>
              </w:rPr>
            </w:pPr>
            <w:r>
              <w:rPr>
                <w:rFonts w:ascii="Calibri" w:hAnsi="Calibri" w:cs="Calibri"/>
                <w:sz w:val="22"/>
                <w:szCs w:val="22"/>
              </w:rPr>
              <w:t>NHR</w:t>
            </w:r>
          </w:p>
        </w:tc>
      </w:tr>
      <w:tr w:rsidR="002E0941" w14:paraId="0CE44909" w14:textId="77777777" w:rsidTr="002E0941">
        <w:trPr>
          <w:tblCellSpacing w:w="15" w:type="dxa"/>
        </w:trPr>
        <w:tc>
          <w:tcPr>
            <w:tcW w:w="1500" w:type="pct"/>
            <w:tcBorders>
              <w:top w:val="nil"/>
              <w:left w:val="nil"/>
              <w:bottom w:val="nil"/>
              <w:right w:val="nil"/>
            </w:tcBorders>
            <w:hideMark/>
          </w:tcPr>
          <w:p w14:paraId="1FD77A8B"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84E224" w14:textId="77777777" w:rsidR="002E0941" w:rsidRDefault="002E0941">
            <w:pPr>
              <w:rPr>
                <w:rFonts w:ascii="Calibri" w:hAnsi="Calibri" w:cs="Calibri"/>
                <w:sz w:val="22"/>
                <w:szCs w:val="22"/>
              </w:rPr>
            </w:pPr>
            <w:r>
              <w:rPr>
                <w:rFonts w:ascii="Calibri" w:hAnsi="Calibri" w:cs="Calibri"/>
                <w:sz w:val="22"/>
                <w:szCs w:val="22"/>
              </w:rPr>
              <w:t xml:space="preserve">Een verband tussen één of meer personen met voldoende mate van zelfstandigheid, inbreng van arbeid of middelen, winstoogmerk en extern optreden (i.g.v. een onderneming) dan wel een in een organisatorisch verband, dat toebehoort aan een niet-natuurlijk persoon welke registratieplichtig is, uitgeoefende activiteit die niet valt onder de criteria voor onderneming of bedrijfsmatigheid welke adresseerbaar is middels ofwel een vestiging ofwel het adres van een bepaalde vertegenwoordiger (i.g.v. een niet-ondernemings-activiteit). </w:t>
            </w:r>
          </w:p>
        </w:tc>
      </w:tr>
      <w:tr w:rsidR="002E0941" w14:paraId="0E992535" w14:textId="77777777" w:rsidTr="002E0941">
        <w:trPr>
          <w:tblCellSpacing w:w="15" w:type="dxa"/>
        </w:trPr>
        <w:tc>
          <w:tcPr>
            <w:tcW w:w="1500" w:type="pct"/>
            <w:tcBorders>
              <w:top w:val="nil"/>
              <w:left w:val="nil"/>
              <w:bottom w:val="nil"/>
              <w:right w:val="nil"/>
            </w:tcBorders>
            <w:hideMark/>
          </w:tcPr>
          <w:p w14:paraId="2CD29C7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C92B91" w14:textId="77777777" w:rsidR="002E0941" w:rsidRDefault="002E0941">
            <w:pPr>
              <w:rPr>
                <w:rFonts w:ascii="Calibri" w:hAnsi="Calibri" w:cs="Calibri"/>
                <w:sz w:val="22"/>
                <w:szCs w:val="22"/>
              </w:rPr>
            </w:pPr>
            <w:r>
              <w:rPr>
                <w:rFonts w:ascii="Calibri" w:hAnsi="Calibri" w:cs="Calibri"/>
                <w:sz w:val="22"/>
                <w:szCs w:val="22"/>
              </w:rPr>
              <w:t>VNG-R o.b.v NHR</w:t>
            </w:r>
          </w:p>
        </w:tc>
      </w:tr>
      <w:tr w:rsidR="002E0941" w14:paraId="7F468672" w14:textId="77777777" w:rsidTr="002E0941">
        <w:trPr>
          <w:tblCellSpacing w:w="15" w:type="dxa"/>
        </w:trPr>
        <w:tc>
          <w:tcPr>
            <w:tcW w:w="1500" w:type="pct"/>
            <w:tcBorders>
              <w:top w:val="nil"/>
              <w:left w:val="nil"/>
              <w:bottom w:val="nil"/>
              <w:right w:val="nil"/>
            </w:tcBorders>
            <w:hideMark/>
          </w:tcPr>
          <w:p w14:paraId="24351954"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4197266"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31BCF2A3" w14:textId="77777777" w:rsidTr="002E0941">
        <w:trPr>
          <w:tblCellSpacing w:w="15" w:type="dxa"/>
        </w:trPr>
        <w:tc>
          <w:tcPr>
            <w:tcW w:w="1500" w:type="pct"/>
            <w:tcBorders>
              <w:top w:val="nil"/>
              <w:left w:val="nil"/>
              <w:bottom w:val="nil"/>
              <w:right w:val="nil"/>
            </w:tcBorders>
            <w:hideMark/>
          </w:tcPr>
          <w:p w14:paraId="4FA0C9FC"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671AB13" w14:textId="77777777" w:rsidR="002E0941" w:rsidRDefault="002E0941">
            <w:pPr>
              <w:rPr>
                <w:rFonts w:ascii="Calibri" w:hAnsi="Calibri" w:cs="Calibri"/>
                <w:sz w:val="22"/>
                <w:szCs w:val="22"/>
              </w:rPr>
            </w:pPr>
          </w:p>
        </w:tc>
      </w:tr>
      <w:tr w:rsidR="002E0941" w14:paraId="42314D53" w14:textId="77777777" w:rsidTr="002E0941">
        <w:trPr>
          <w:tblCellSpacing w:w="15" w:type="dxa"/>
        </w:trPr>
        <w:tc>
          <w:tcPr>
            <w:tcW w:w="1500" w:type="pct"/>
            <w:tcBorders>
              <w:top w:val="nil"/>
              <w:left w:val="nil"/>
              <w:bottom w:val="nil"/>
              <w:right w:val="nil"/>
            </w:tcBorders>
            <w:hideMark/>
          </w:tcPr>
          <w:p w14:paraId="38B51EEC"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1770170F" w14:textId="77777777" w:rsidR="002E0941" w:rsidRDefault="002E0941">
            <w:pPr>
              <w:rPr>
                <w:rFonts w:ascii="Calibri" w:hAnsi="Calibri" w:cs="Calibri"/>
                <w:sz w:val="22"/>
                <w:szCs w:val="22"/>
              </w:rPr>
            </w:pPr>
          </w:p>
        </w:tc>
      </w:tr>
      <w:tr w:rsidR="002E0941" w14:paraId="61F967AE" w14:textId="77777777" w:rsidTr="002E0941">
        <w:trPr>
          <w:tblCellSpacing w:w="15" w:type="dxa"/>
        </w:trPr>
        <w:tc>
          <w:tcPr>
            <w:tcW w:w="1500" w:type="pct"/>
            <w:tcBorders>
              <w:top w:val="nil"/>
              <w:left w:val="nil"/>
              <w:bottom w:val="nil"/>
              <w:right w:val="nil"/>
            </w:tcBorders>
            <w:hideMark/>
          </w:tcPr>
          <w:p w14:paraId="78704FCD"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7B265D6" w14:textId="77777777" w:rsidR="002E0941" w:rsidRDefault="002E0941">
            <w:pPr>
              <w:rPr>
                <w:rFonts w:ascii="Calibri" w:hAnsi="Calibri" w:cs="Calibri"/>
                <w:sz w:val="22"/>
                <w:szCs w:val="22"/>
              </w:rPr>
            </w:pPr>
          </w:p>
        </w:tc>
      </w:tr>
      <w:tr w:rsidR="002E0941" w14:paraId="34BB835C" w14:textId="77777777" w:rsidTr="002E0941">
        <w:trPr>
          <w:tblCellSpacing w:w="15" w:type="dxa"/>
        </w:trPr>
        <w:tc>
          <w:tcPr>
            <w:tcW w:w="1500" w:type="pct"/>
            <w:tcBorders>
              <w:top w:val="nil"/>
              <w:left w:val="nil"/>
              <w:bottom w:val="nil"/>
              <w:right w:val="nil"/>
            </w:tcBorders>
            <w:hideMark/>
          </w:tcPr>
          <w:p w14:paraId="380B6D1B"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965780E" w14:textId="77777777" w:rsidR="002E0941" w:rsidRDefault="002E0941">
            <w:pPr>
              <w:rPr>
                <w:rFonts w:ascii="Calibri" w:hAnsi="Calibri" w:cs="Calibri"/>
                <w:sz w:val="22"/>
                <w:szCs w:val="22"/>
              </w:rPr>
            </w:pPr>
            <w:r>
              <w:rPr>
                <w:rFonts w:ascii="Calibri" w:hAnsi="Calibri" w:cs="Calibri"/>
                <w:sz w:val="22"/>
                <w:szCs w:val="22"/>
              </w:rPr>
              <w:t>Nee</w:t>
            </w:r>
          </w:p>
        </w:tc>
      </w:tr>
    </w:tbl>
    <w:p w14:paraId="18AB24D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29B75C0" w14:textId="77777777" w:rsidTr="002E0941">
        <w:trPr>
          <w:tblCellSpacing w:w="15" w:type="dxa"/>
        </w:trPr>
        <w:tc>
          <w:tcPr>
            <w:tcW w:w="1500" w:type="pct"/>
            <w:tcBorders>
              <w:top w:val="nil"/>
              <w:left w:val="nil"/>
              <w:bottom w:val="nil"/>
              <w:right w:val="nil"/>
            </w:tcBorders>
            <w:hideMark/>
          </w:tcPr>
          <w:p w14:paraId="78B0D2FF"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11011CF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71452FC7" w14:textId="77777777" w:rsidTr="002E0941">
        <w:trPr>
          <w:tblCellSpacing w:w="15" w:type="dxa"/>
        </w:trPr>
        <w:tc>
          <w:tcPr>
            <w:tcW w:w="0" w:type="auto"/>
            <w:tcBorders>
              <w:top w:val="nil"/>
              <w:left w:val="nil"/>
              <w:bottom w:val="nil"/>
              <w:right w:val="nil"/>
            </w:tcBorders>
            <w:hideMark/>
          </w:tcPr>
          <w:p w14:paraId="72C218BB"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B3BC3AF"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ECECCE4"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E972922"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811E32E"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6BBDE7E" w14:textId="77777777" w:rsidTr="002E0941">
        <w:trPr>
          <w:tblCellSpacing w:w="15" w:type="dxa"/>
        </w:trPr>
        <w:tc>
          <w:tcPr>
            <w:tcW w:w="250" w:type="pct"/>
            <w:tcBorders>
              <w:top w:val="nil"/>
              <w:left w:val="nil"/>
              <w:bottom w:val="nil"/>
              <w:right w:val="nil"/>
            </w:tcBorders>
            <w:hideMark/>
          </w:tcPr>
          <w:p w14:paraId="0646DDD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B9D813" w14:textId="77777777" w:rsidR="002E0941" w:rsidRDefault="002E0941">
            <w:pPr>
              <w:rPr>
                <w:rFonts w:ascii="Calibri" w:hAnsi="Calibri" w:cs="Calibri"/>
                <w:sz w:val="22"/>
                <w:szCs w:val="22"/>
              </w:rPr>
            </w:pPr>
            <w:r>
              <w:rPr>
                <w:rFonts w:ascii="Calibri" w:hAnsi="Calibri" w:cs="Calibri"/>
                <w:sz w:val="22"/>
                <w:szCs w:val="22"/>
              </w:rPr>
              <w:t xml:space="preserve">KvK-nummer </w:t>
            </w:r>
          </w:p>
        </w:tc>
        <w:tc>
          <w:tcPr>
            <w:tcW w:w="2500" w:type="pct"/>
            <w:tcBorders>
              <w:top w:val="nil"/>
              <w:left w:val="nil"/>
              <w:bottom w:val="nil"/>
              <w:right w:val="nil"/>
            </w:tcBorders>
            <w:hideMark/>
          </w:tcPr>
          <w:p w14:paraId="5FA32F9C" w14:textId="77777777" w:rsidR="002E0941" w:rsidRDefault="002E0941">
            <w:pPr>
              <w:rPr>
                <w:rFonts w:ascii="Calibri" w:hAnsi="Calibri" w:cs="Calibri"/>
                <w:sz w:val="22"/>
                <w:szCs w:val="22"/>
              </w:rPr>
            </w:pPr>
            <w:r>
              <w:rPr>
                <w:rFonts w:ascii="Calibri" w:hAnsi="Calibri" w:cs="Calibri"/>
                <w:sz w:val="22"/>
                <w:szCs w:val="22"/>
              </w:rPr>
              <w:t xml:space="preserve">Landelijk uniek identificerend administratienummer van een MAATSCHAPPELIJKE ACTIVITEIT zoals toegewezen door de Kamer van Koophandel (KvK). </w:t>
            </w:r>
          </w:p>
        </w:tc>
        <w:tc>
          <w:tcPr>
            <w:tcW w:w="500" w:type="pct"/>
            <w:tcBorders>
              <w:top w:val="nil"/>
              <w:left w:val="nil"/>
              <w:bottom w:val="nil"/>
              <w:right w:val="nil"/>
            </w:tcBorders>
            <w:hideMark/>
          </w:tcPr>
          <w:p w14:paraId="1266644B" w14:textId="77777777" w:rsidR="002E0941" w:rsidRDefault="002E0941">
            <w:pPr>
              <w:rPr>
                <w:rFonts w:ascii="Calibri" w:hAnsi="Calibri" w:cs="Calibri"/>
                <w:sz w:val="22"/>
                <w:szCs w:val="22"/>
              </w:rPr>
            </w:pPr>
            <w:r>
              <w:rPr>
                <w:rFonts w:ascii="Calibri" w:hAnsi="Calibri" w:cs="Calibri"/>
                <w:sz w:val="22"/>
                <w:szCs w:val="22"/>
              </w:rPr>
              <w:t xml:space="preserve">AN8 </w:t>
            </w:r>
          </w:p>
        </w:tc>
        <w:tc>
          <w:tcPr>
            <w:tcW w:w="500" w:type="pct"/>
            <w:tcBorders>
              <w:top w:val="nil"/>
              <w:left w:val="nil"/>
              <w:bottom w:val="nil"/>
              <w:right w:val="nil"/>
            </w:tcBorders>
            <w:hideMark/>
          </w:tcPr>
          <w:p w14:paraId="7D2244F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80A3155" w14:textId="77777777" w:rsidTr="002E0941">
        <w:trPr>
          <w:tblCellSpacing w:w="15" w:type="dxa"/>
        </w:trPr>
        <w:tc>
          <w:tcPr>
            <w:tcW w:w="250" w:type="pct"/>
            <w:tcBorders>
              <w:top w:val="nil"/>
              <w:left w:val="nil"/>
              <w:bottom w:val="nil"/>
              <w:right w:val="nil"/>
            </w:tcBorders>
            <w:hideMark/>
          </w:tcPr>
          <w:p w14:paraId="105354E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EBEBB1" w14:textId="77777777" w:rsidR="002E0941" w:rsidRDefault="002E0941">
            <w:pPr>
              <w:rPr>
                <w:rFonts w:ascii="Calibri" w:hAnsi="Calibri" w:cs="Calibri"/>
                <w:sz w:val="22"/>
                <w:szCs w:val="22"/>
              </w:rPr>
            </w:pPr>
            <w:r>
              <w:rPr>
                <w:rFonts w:ascii="Calibri" w:hAnsi="Calibri" w:cs="Calibri"/>
                <w:sz w:val="22"/>
                <w:szCs w:val="22"/>
              </w:rPr>
              <w:t xml:space="preserve">Primaire (handels)naam </w:t>
            </w:r>
          </w:p>
        </w:tc>
        <w:tc>
          <w:tcPr>
            <w:tcW w:w="2500" w:type="pct"/>
            <w:tcBorders>
              <w:top w:val="nil"/>
              <w:left w:val="nil"/>
              <w:bottom w:val="nil"/>
              <w:right w:val="nil"/>
            </w:tcBorders>
            <w:hideMark/>
          </w:tcPr>
          <w:p w14:paraId="60BDC8BB" w14:textId="77777777" w:rsidR="002E0941" w:rsidRDefault="002E0941">
            <w:pPr>
              <w:rPr>
                <w:rFonts w:ascii="Calibri" w:hAnsi="Calibri" w:cs="Calibri"/>
                <w:sz w:val="22"/>
                <w:szCs w:val="22"/>
              </w:rPr>
            </w:pPr>
            <w:r>
              <w:rPr>
                <w:rFonts w:ascii="Calibri" w:hAnsi="Calibri" w:cs="Calibri"/>
                <w:sz w:val="22"/>
                <w:szCs w:val="22"/>
              </w:rPr>
              <w:t xml:space="preserve">De naam waaronder door de hoofdvestiging van de MAATSCHAPPELIJKE ACTIVITEIT primair gehandeld wordt. </w:t>
            </w:r>
          </w:p>
        </w:tc>
        <w:tc>
          <w:tcPr>
            <w:tcW w:w="500" w:type="pct"/>
            <w:tcBorders>
              <w:top w:val="nil"/>
              <w:left w:val="nil"/>
              <w:bottom w:val="nil"/>
              <w:right w:val="nil"/>
            </w:tcBorders>
            <w:hideMark/>
          </w:tcPr>
          <w:p w14:paraId="6BCA8932" w14:textId="77777777" w:rsidR="002E0941" w:rsidRDefault="002E0941">
            <w:pPr>
              <w:rPr>
                <w:rFonts w:ascii="Calibri" w:hAnsi="Calibri" w:cs="Calibri"/>
                <w:sz w:val="22"/>
                <w:szCs w:val="22"/>
              </w:rPr>
            </w:pPr>
            <w:r>
              <w:rPr>
                <w:rFonts w:ascii="Calibri" w:hAnsi="Calibri" w:cs="Calibri"/>
                <w:sz w:val="22"/>
                <w:szCs w:val="22"/>
              </w:rPr>
              <w:t xml:space="preserve">AN625 </w:t>
            </w:r>
          </w:p>
        </w:tc>
        <w:tc>
          <w:tcPr>
            <w:tcW w:w="500" w:type="pct"/>
            <w:tcBorders>
              <w:top w:val="nil"/>
              <w:left w:val="nil"/>
              <w:bottom w:val="nil"/>
              <w:right w:val="nil"/>
            </w:tcBorders>
            <w:hideMark/>
          </w:tcPr>
          <w:p w14:paraId="53FE2625"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F55DA0A" w14:textId="77777777" w:rsidTr="002E0941">
        <w:trPr>
          <w:tblCellSpacing w:w="15" w:type="dxa"/>
        </w:trPr>
        <w:tc>
          <w:tcPr>
            <w:tcW w:w="250" w:type="pct"/>
            <w:tcBorders>
              <w:top w:val="nil"/>
              <w:left w:val="nil"/>
              <w:bottom w:val="nil"/>
              <w:right w:val="nil"/>
            </w:tcBorders>
            <w:hideMark/>
          </w:tcPr>
          <w:p w14:paraId="1A13663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44373F" w14:textId="77777777" w:rsidR="002E0941" w:rsidRDefault="002E0941">
            <w:pPr>
              <w:rPr>
                <w:rFonts w:ascii="Calibri" w:hAnsi="Calibri" w:cs="Calibri"/>
                <w:sz w:val="22"/>
                <w:szCs w:val="22"/>
              </w:rPr>
            </w:pPr>
            <w:r>
              <w:rPr>
                <w:rFonts w:ascii="Calibri" w:hAnsi="Calibri" w:cs="Calibri"/>
                <w:sz w:val="22"/>
                <w:szCs w:val="22"/>
              </w:rPr>
              <w:t xml:space="preserve">Datum aanvang </w:t>
            </w:r>
          </w:p>
        </w:tc>
        <w:tc>
          <w:tcPr>
            <w:tcW w:w="2500" w:type="pct"/>
            <w:tcBorders>
              <w:top w:val="nil"/>
              <w:left w:val="nil"/>
              <w:bottom w:val="nil"/>
              <w:right w:val="nil"/>
            </w:tcBorders>
            <w:hideMark/>
          </w:tcPr>
          <w:p w14:paraId="550856BC" w14:textId="77777777" w:rsidR="002E0941" w:rsidRDefault="002E0941">
            <w:pPr>
              <w:rPr>
                <w:rFonts w:ascii="Calibri" w:hAnsi="Calibri" w:cs="Calibri"/>
                <w:sz w:val="22"/>
                <w:szCs w:val="22"/>
              </w:rPr>
            </w:pPr>
            <w:r>
              <w:rPr>
                <w:rFonts w:ascii="Calibri" w:hAnsi="Calibri" w:cs="Calibri"/>
                <w:sz w:val="22"/>
                <w:szCs w:val="22"/>
              </w:rPr>
              <w:t>De datum van aanvang van de MAATSCHAPPELIJKE ACTIVITEIT</w:t>
            </w:r>
          </w:p>
        </w:tc>
        <w:tc>
          <w:tcPr>
            <w:tcW w:w="500" w:type="pct"/>
            <w:tcBorders>
              <w:top w:val="nil"/>
              <w:left w:val="nil"/>
              <w:bottom w:val="nil"/>
              <w:right w:val="nil"/>
            </w:tcBorders>
            <w:hideMark/>
          </w:tcPr>
          <w:p w14:paraId="3BF4450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50942D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DACEC02" w14:textId="77777777" w:rsidTr="002E0941">
        <w:trPr>
          <w:tblCellSpacing w:w="15" w:type="dxa"/>
        </w:trPr>
        <w:tc>
          <w:tcPr>
            <w:tcW w:w="250" w:type="pct"/>
            <w:tcBorders>
              <w:top w:val="nil"/>
              <w:left w:val="nil"/>
              <w:bottom w:val="nil"/>
              <w:right w:val="nil"/>
            </w:tcBorders>
            <w:hideMark/>
          </w:tcPr>
          <w:p w14:paraId="4B9AAAB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7941CB4" w14:textId="77777777" w:rsidR="002E0941" w:rsidRDefault="002E0941">
            <w:pPr>
              <w:rPr>
                <w:rFonts w:ascii="Calibri" w:hAnsi="Calibri" w:cs="Calibri"/>
                <w:sz w:val="22"/>
                <w:szCs w:val="22"/>
              </w:rPr>
            </w:pPr>
            <w:r>
              <w:rPr>
                <w:rFonts w:ascii="Calibri" w:hAnsi="Calibri" w:cs="Calibri"/>
                <w:sz w:val="22"/>
                <w:szCs w:val="22"/>
              </w:rPr>
              <w:t xml:space="preserve">Datum beëindiging </w:t>
            </w:r>
          </w:p>
        </w:tc>
        <w:tc>
          <w:tcPr>
            <w:tcW w:w="2500" w:type="pct"/>
            <w:tcBorders>
              <w:top w:val="nil"/>
              <w:left w:val="nil"/>
              <w:bottom w:val="nil"/>
              <w:right w:val="nil"/>
            </w:tcBorders>
            <w:hideMark/>
          </w:tcPr>
          <w:p w14:paraId="581DE048" w14:textId="77777777" w:rsidR="002E0941" w:rsidRDefault="002E0941">
            <w:pPr>
              <w:rPr>
                <w:rFonts w:ascii="Calibri" w:hAnsi="Calibri" w:cs="Calibri"/>
                <w:sz w:val="22"/>
                <w:szCs w:val="22"/>
              </w:rPr>
            </w:pPr>
            <w:r>
              <w:rPr>
                <w:rFonts w:ascii="Calibri" w:hAnsi="Calibri" w:cs="Calibri"/>
                <w:sz w:val="22"/>
                <w:szCs w:val="22"/>
              </w:rPr>
              <w:t>De datum van beëindiging van de MAATSCHAPPELIJKE ACTIVITEIT</w:t>
            </w:r>
          </w:p>
        </w:tc>
        <w:tc>
          <w:tcPr>
            <w:tcW w:w="500" w:type="pct"/>
            <w:tcBorders>
              <w:top w:val="nil"/>
              <w:left w:val="nil"/>
              <w:bottom w:val="nil"/>
              <w:right w:val="nil"/>
            </w:tcBorders>
            <w:hideMark/>
          </w:tcPr>
          <w:p w14:paraId="0D32218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73CAC5A" w14:textId="77777777" w:rsidR="002E0941" w:rsidRDefault="002E0941">
            <w:pPr>
              <w:rPr>
                <w:rFonts w:ascii="Calibri" w:hAnsi="Calibri" w:cs="Calibri"/>
                <w:sz w:val="22"/>
                <w:szCs w:val="22"/>
              </w:rPr>
            </w:pPr>
            <w:r>
              <w:rPr>
                <w:rFonts w:ascii="Calibri" w:hAnsi="Calibri" w:cs="Calibri"/>
                <w:sz w:val="22"/>
                <w:szCs w:val="22"/>
              </w:rPr>
              <w:t>0 .. 1</w:t>
            </w:r>
          </w:p>
        </w:tc>
      </w:tr>
    </w:tbl>
    <w:p w14:paraId="7DE6F77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34DE54B" w14:textId="77777777" w:rsidTr="002E0941">
        <w:trPr>
          <w:tblCellSpacing w:w="15" w:type="dxa"/>
        </w:trPr>
        <w:tc>
          <w:tcPr>
            <w:tcW w:w="1500" w:type="pct"/>
            <w:tcBorders>
              <w:top w:val="nil"/>
              <w:left w:val="nil"/>
              <w:bottom w:val="nil"/>
              <w:right w:val="nil"/>
            </w:tcBorders>
            <w:hideMark/>
          </w:tcPr>
          <w:p w14:paraId="20B0A245"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E6238E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B083ADD" w14:textId="77777777" w:rsidTr="002E0941">
        <w:trPr>
          <w:tblCellSpacing w:w="15" w:type="dxa"/>
        </w:trPr>
        <w:tc>
          <w:tcPr>
            <w:tcW w:w="250" w:type="pct"/>
            <w:tcBorders>
              <w:top w:val="nil"/>
              <w:left w:val="nil"/>
              <w:bottom w:val="nil"/>
              <w:right w:val="nil"/>
            </w:tcBorders>
            <w:hideMark/>
          </w:tcPr>
          <w:p w14:paraId="292CBFEB"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4CB6C58" w14:textId="77777777" w:rsidR="002E0941" w:rsidRDefault="002E0941">
            <w:pPr>
              <w:rPr>
                <w:rFonts w:ascii="Calibri" w:hAnsi="Calibri" w:cs="Calibri"/>
                <w:sz w:val="22"/>
                <w:szCs w:val="22"/>
              </w:rPr>
            </w:pPr>
            <w:r>
              <w:rPr>
                <w:rFonts w:ascii="Calibri" w:hAnsi="Calibri" w:cs="Calibri"/>
                <w:sz w:val="22"/>
                <w:szCs w:val="22"/>
              </w:rPr>
              <w:t xml:space="preserve">De maatschappelijke activiteit is het totaal van alle activiteiten uitgeoefend door een natuurlijk persoon of een niet-natuurlijk persoon. Een maatschappelijke activiteit kan ook als onderneming voorkomen. </w:t>
            </w:r>
          </w:p>
        </w:tc>
      </w:tr>
    </w:tbl>
    <w:p w14:paraId="05C73AC2" w14:textId="77777777" w:rsidR="002E0941" w:rsidRDefault="002E0941" w:rsidP="0055546E">
      <w:pPr>
        <w:pStyle w:val="Kop3"/>
        <w:rPr>
          <w:rFonts w:ascii="Calibri" w:hAnsi="Calibri" w:cs="Calibri"/>
        </w:rPr>
      </w:pPr>
      <w:bookmarkStart w:id="78" w:name="global_class_Model_NUMMERAANDUIDING"/>
      <w:bookmarkEnd w:id="78"/>
      <w:r>
        <w:rPr>
          <w:rFonts w:ascii="Calibri" w:hAnsi="Calibri" w:cs="Calibri"/>
        </w:rPr>
        <w:t>Objecttype NUMMERAANDUIDING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7D0C1D3" w14:textId="77777777" w:rsidTr="002E0941">
        <w:trPr>
          <w:tblCellSpacing w:w="15" w:type="dxa"/>
        </w:trPr>
        <w:tc>
          <w:tcPr>
            <w:tcW w:w="1500" w:type="pct"/>
            <w:tcBorders>
              <w:top w:val="nil"/>
              <w:left w:val="nil"/>
              <w:bottom w:val="nil"/>
              <w:right w:val="nil"/>
            </w:tcBorders>
            <w:hideMark/>
          </w:tcPr>
          <w:p w14:paraId="4725CB5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FF7930B" w14:textId="77777777" w:rsidR="002E0941" w:rsidRDefault="002E0941">
            <w:pPr>
              <w:rPr>
                <w:rFonts w:ascii="Calibri" w:hAnsi="Calibri" w:cs="Calibri"/>
                <w:sz w:val="22"/>
                <w:szCs w:val="22"/>
              </w:rPr>
            </w:pPr>
            <w:r>
              <w:rPr>
                <w:rFonts w:ascii="Calibri" w:hAnsi="Calibri" w:cs="Calibri"/>
                <w:sz w:val="22"/>
                <w:szCs w:val="22"/>
              </w:rPr>
              <w:t>NUMMERAANDUIDING</w:t>
            </w:r>
          </w:p>
        </w:tc>
      </w:tr>
      <w:tr w:rsidR="002E0941" w14:paraId="3EB8299D" w14:textId="77777777" w:rsidTr="002E0941">
        <w:trPr>
          <w:tblCellSpacing w:w="15" w:type="dxa"/>
        </w:trPr>
        <w:tc>
          <w:tcPr>
            <w:tcW w:w="1500" w:type="pct"/>
            <w:tcBorders>
              <w:top w:val="nil"/>
              <w:left w:val="nil"/>
              <w:bottom w:val="nil"/>
              <w:right w:val="nil"/>
            </w:tcBorders>
            <w:hideMark/>
          </w:tcPr>
          <w:p w14:paraId="0EA8714E"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F0F72E8"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1A777AA0" w14:textId="77777777" w:rsidTr="002E0941">
        <w:trPr>
          <w:tblCellSpacing w:w="15" w:type="dxa"/>
        </w:trPr>
        <w:tc>
          <w:tcPr>
            <w:tcW w:w="1500" w:type="pct"/>
            <w:tcBorders>
              <w:top w:val="nil"/>
              <w:left w:val="nil"/>
              <w:bottom w:val="nil"/>
              <w:right w:val="nil"/>
            </w:tcBorders>
            <w:hideMark/>
          </w:tcPr>
          <w:p w14:paraId="3A214547"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6B7515"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als zodanig toegekende aanduiding van een VERBLIJFSOBJECT, een STANDPLAATS of een LIGPLAATS. </w:t>
            </w:r>
          </w:p>
        </w:tc>
      </w:tr>
      <w:tr w:rsidR="002E0941" w14:paraId="38880E34" w14:textId="77777777" w:rsidTr="002E0941">
        <w:trPr>
          <w:tblCellSpacing w:w="15" w:type="dxa"/>
        </w:trPr>
        <w:tc>
          <w:tcPr>
            <w:tcW w:w="1500" w:type="pct"/>
            <w:tcBorders>
              <w:top w:val="nil"/>
              <w:left w:val="nil"/>
              <w:bottom w:val="nil"/>
              <w:right w:val="nil"/>
            </w:tcBorders>
            <w:hideMark/>
          </w:tcPr>
          <w:p w14:paraId="74A8175A"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F94BF9E" w14:textId="77777777" w:rsidR="002E0941" w:rsidRDefault="002E0941">
            <w:pPr>
              <w:rPr>
                <w:rFonts w:ascii="Calibri" w:hAnsi="Calibri" w:cs="Calibri"/>
                <w:sz w:val="22"/>
                <w:szCs w:val="22"/>
              </w:rPr>
            </w:pPr>
          </w:p>
        </w:tc>
      </w:tr>
      <w:tr w:rsidR="002E0941" w14:paraId="29784203" w14:textId="77777777" w:rsidTr="002E0941">
        <w:trPr>
          <w:tblCellSpacing w:w="15" w:type="dxa"/>
        </w:trPr>
        <w:tc>
          <w:tcPr>
            <w:tcW w:w="1500" w:type="pct"/>
            <w:tcBorders>
              <w:top w:val="nil"/>
              <w:left w:val="nil"/>
              <w:bottom w:val="nil"/>
              <w:right w:val="nil"/>
            </w:tcBorders>
            <w:hideMark/>
          </w:tcPr>
          <w:p w14:paraId="5695B9D4"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906EB28"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7C6A053F" w14:textId="77777777" w:rsidTr="002E0941">
        <w:trPr>
          <w:tblCellSpacing w:w="15" w:type="dxa"/>
        </w:trPr>
        <w:tc>
          <w:tcPr>
            <w:tcW w:w="1500" w:type="pct"/>
            <w:tcBorders>
              <w:top w:val="nil"/>
              <w:left w:val="nil"/>
              <w:bottom w:val="nil"/>
              <w:right w:val="nil"/>
            </w:tcBorders>
            <w:hideMark/>
          </w:tcPr>
          <w:p w14:paraId="058936D3"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C08E5EF" w14:textId="77777777" w:rsidR="002E0941" w:rsidRDefault="002E0941">
            <w:pPr>
              <w:rPr>
                <w:rFonts w:ascii="Calibri" w:hAnsi="Calibri" w:cs="Calibri"/>
                <w:sz w:val="22"/>
                <w:szCs w:val="22"/>
              </w:rPr>
            </w:pPr>
            <w:r>
              <w:rPr>
                <w:rFonts w:ascii="Calibri" w:hAnsi="Calibri" w:cs="Calibri"/>
                <w:sz w:val="22"/>
                <w:szCs w:val="22"/>
              </w:rPr>
              <w:t>Identificatiecode nummeraanduiding</w:t>
            </w:r>
          </w:p>
        </w:tc>
      </w:tr>
      <w:tr w:rsidR="002E0941" w14:paraId="7FFAEA1B" w14:textId="77777777" w:rsidTr="002E0941">
        <w:trPr>
          <w:tblCellSpacing w:w="15" w:type="dxa"/>
        </w:trPr>
        <w:tc>
          <w:tcPr>
            <w:tcW w:w="1500" w:type="pct"/>
            <w:tcBorders>
              <w:top w:val="nil"/>
              <w:left w:val="nil"/>
              <w:bottom w:val="nil"/>
              <w:right w:val="nil"/>
            </w:tcBorders>
            <w:hideMark/>
          </w:tcPr>
          <w:p w14:paraId="0A5832C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74A1D87B" w14:textId="77777777" w:rsidR="002E0941" w:rsidRDefault="002E0941">
            <w:pPr>
              <w:rPr>
                <w:rFonts w:ascii="Calibri" w:hAnsi="Calibri" w:cs="Calibri"/>
                <w:sz w:val="22"/>
                <w:szCs w:val="22"/>
              </w:rPr>
            </w:pPr>
            <w:r>
              <w:rPr>
                <w:rFonts w:ascii="Calibri" w:hAnsi="Calibri" w:cs="Calibri"/>
                <w:sz w:val="22"/>
                <w:szCs w:val="22"/>
              </w:rPr>
              <w:t xml:space="preserve">De basisregistratie adressen en gebouwen bevat alle officieel als zodanig toegekende nummeraanduidingen op het Nederlandse grondgebied. Nieuwe nummeraanduidingen worden in de basisregistratie adressen en gebouwen opgenomen op basis van daartoe aangewezen brondocumenten waarin het ontstaan van de nummeraanduiding als zodanig is vastgelegd. Daarnaast bevat de basisregistratie adressen en gebouwen alle geconstateerde nummeraanduidingen in de zin van artikel 10, eerste lid, onderdeel b, van de wet. De gegevens over nummeraanduidingen blijven in de basisregistratie adressen en gebouwen aanwezig, ook indien de nummeraanduiding als zodanig wordt ingetrokken. De basisregistratie adressen en gebouwen bevat in principe geen gegevens over nummeraanduidingen die voor 1 juli 2009 zijn ingetrokken. </w:t>
            </w:r>
          </w:p>
        </w:tc>
      </w:tr>
      <w:tr w:rsidR="002E0941" w14:paraId="35EF4268" w14:textId="77777777" w:rsidTr="002E0941">
        <w:trPr>
          <w:tblCellSpacing w:w="15" w:type="dxa"/>
        </w:trPr>
        <w:tc>
          <w:tcPr>
            <w:tcW w:w="1500" w:type="pct"/>
            <w:tcBorders>
              <w:top w:val="nil"/>
              <w:left w:val="nil"/>
              <w:bottom w:val="nil"/>
              <w:right w:val="nil"/>
            </w:tcBorders>
            <w:hideMark/>
          </w:tcPr>
          <w:p w14:paraId="57F3FEB9"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67FF538" w14:textId="77777777" w:rsidR="002E0941" w:rsidRDefault="002E0941">
            <w:pPr>
              <w:rPr>
                <w:rFonts w:ascii="Calibri" w:hAnsi="Calibri" w:cs="Calibri"/>
                <w:sz w:val="22"/>
                <w:szCs w:val="22"/>
              </w:rPr>
            </w:pPr>
            <w:r>
              <w:rPr>
                <w:rFonts w:ascii="Calibri" w:hAnsi="Calibri" w:cs="Calibri"/>
                <w:sz w:val="22"/>
                <w:szCs w:val="22"/>
              </w:rPr>
              <w:t xml:space="preserve">Een Nummeraanduiding bestaat als hiertoe door het bevoegde gemeentelijke orgaan als zodanig een besluit is genomen. Een Nummeraanduiding hee altijd betrekking op een enkel adresseerbaar object </w:t>
            </w:r>
          </w:p>
        </w:tc>
      </w:tr>
      <w:tr w:rsidR="002E0941" w14:paraId="22C4A83D" w14:textId="77777777" w:rsidTr="002E0941">
        <w:trPr>
          <w:tblCellSpacing w:w="15" w:type="dxa"/>
        </w:trPr>
        <w:tc>
          <w:tcPr>
            <w:tcW w:w="1500" w:type="pct"/>
            <w:tcBorders>
              <w:top w:val="nil"/>
              <w:left w:val="nil"/>
              <w:bottom w:val="nil"/>
              <w:right w:val="nil"/>
            </w:tcBorders>
            <w:hideMark/>
          </w:tcPr>
          <w:p w14:paraId="36D35A30"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537A513" w14:textId="77777777" w:rsidR="002E0941" w:rsidRDefault="002E0941">
            <w:pPr>
              <w:rPr>
                <w:rFonts w:ascii="Calibri" w:hAnsi="Calibri" w:cs="Calibri"/>
                <w:sz w:val="22"/>
                <w:szCs w:val="22"/>
              </w:rPr>
            </w:pPr>
            <w:r>
              <w:rPr>
                <w:rFonts w:ascii="Calibri" w:hAnsi="Calibri" w:cs="Calibri"/>
                <w:sz w:val="22"/>
                <w:szCs w:val="22"/>
              </w:rPr>
              <w:t>Nee</w:t>
            </w:r>
          </w:p>
        </w:tc>
      </w:tr>
    </w:tbl>
    <w:p w14:paraId="6D76F9E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76DAA8D" w14:textId="77777777" w:rsidTr="002E0941">
        <w:trPr>
          <w:tblCellSpacing w:w="15" w:type="dxa"/>
        </w:trPr>
        <w:tc>
          <w:tcPr>
            <w:tcW w:w="1500" w:type="pct"/>
            <w:tcBorders>
              <w:top w:val="nil"/>
              <w:left w:val="nil"/>
              <w:bottom w:val="nil"/>
              <w:right w:val="nil"/>
            </w:tcBorders>
            <w:hideMark/>
          </w:tcPr>
          <w:p w14:paraId="085F347F"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534C8D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
        <w:gridCol w:w="2216"/>
        <w:gridCol w:w="4001"/>
        <w:gridCol w:w="2075"/>
        <w:gridCol w:w="655"/>
      </w:tblGrid>
      <w:tr w:rsidR="002E0941" w14:paraId="4CA0570F" w14:textId="77777777" w:rsidTr="002E0941">
        <w:trPr>
          <w:tblCellSpacing w:w="15" w:type="dxa"/>
        </w:trPr>
        <w:tc>
          <w:tcPr>
            <w:tcW w:w="0" w:type="auto"/>
            <w:tcBorders>
              <w:top w:val="nil"/>
              <w:left w:val="nil"/>
              <w:bottom w:val="nil"/>
              <w:right w:val="nil"/>
            </w:tcBorders>
            <w:hideMark/>
          </w:tcPr>
          <w:p w14:paraId="65092C2E"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BF0BF46"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4DE69CB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3182DB2"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19DC52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89B12DF" w14:textId="77777777" w:rsidTr="002E0941">
        <w:trPr>
          <w:tblCellSpacing w:w="15" w:type="dxa"/>
        </w:trPr>
        <w:tc>
          <w:tcPr>
            <w:tcW w:w="250" w:type="pct"/>
            <w:tcBorders>
              <w:top w:val="nil"/>
              <w:left w:val="nil"/>
              <w:bottom w:val="nil"/>
              <w:right w:val="nil"/>
            </w:tcBorders>
            <w:hideMark/>
          </w:tcPr>
          <w:p w14:paraId="3E38ACC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F49D97D" w14:textId="77777777" w:rsidR="002E0941" w:rsidRDefault="002E0941">
            <w:pPr>
              <w:rPr>
                <w:rFonts w:ascii="Calibri" w:hAnsi="Calibri" w:cs="Calibri"/>
                <w:sz w:val="22"/>
                <w:szCs w:val="22"/>
              </w:rPr>
            </w:pPr>
            <w:r>
              <w:rPr>
                <w:rFonts w:ascii="Calibri" w:hAnsi="Calibri" w:cs="Calibri"/>
                <w:sz w:val="22"/>
                <w:szCs w:val="22"/>
              </w:rPr>
              <w:t xml:space="preserve">Identificatiecode nummeraanduiding </w:t>
            </w:r>
          </w:p>
        </w:tc>
        <w:tc>
          <w:tcPr>
            <w:tcW w:w="2500" w:type="pct"/>
            <w:tcBorders>
              <w:top w:val="nil"/>
              <w:left w:val="nil"/>
              <w:bottom w:val="nil"/>
              <w:right w:val="nil"/>
            </w:tcBorders>
            <w:hideMark/>
          </w:tcPr>
          <w:p w14:paraId="6F295FE8" w14:textId="77777777" w:rsidR="002E0941" w:rsidRDefault="002E0941">
            <w:pPr>
              <w:rPr>
                <w:rFonts w:ascii="Calibri" w:hAnsi="Calibri" w:cs="Calibri"/>
                <w:sz w:val="22"/>
                <w:szCs w:val="22"/>
              </w:rPr>
            </w:pPr>
            <w:r>
              <w:rPr>
                <w:rFonts w:ascii="Calibri" w:hAnsi="Calibri" w:cs="Calibri"/>
                <w:sz w:val="22"/>
                <w:szCs w:val="22"/>
              </w:rPr>
              <w:t>De unieke aanduiding van een NUMMERAANDUIDING.</w:t>
            </w:r>
          </w:p>
        </w:tc>
        <w:tc>
          <w:tcPr>
            <w:tcW w:w="500" w:type="pct"/>
            <w:tcBorders>
              <w:top w:val="nil"/>
              <w:left w:val="nil"/>
              <w:bottom w:val="nil"/>
              <w:right w:val="nil"/>
            </w:tcBorders>
            <w:hideMark/>
          </w:tcPr>
          <w:p w14:paraId="21513CC5"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4495243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8B0FC52" w14:textId="77777777" w:rsidTr="002E0941">
        <w:trPr>
          <w:tblCellSpacing w:w="15" w:type="dxa"/>
        </w:trPr>
        <w:tc>
          <w:tcPr>
            <w:tcW w:w="250" w:type="pct"/>
            <w:tcBorders>
              <w:top w:val="nil"/>
              <w:left w:val="nil"/>
              <w:bottom w:val="nil"/>
              <w:right w:val="nil"/>
            </w:tcBorders>
            <w:hideMark/>
          </w:tcPr>
          <w:p w14:paraId="602FB40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11A412B" w14:textId="77777777" w:rsidR="002E0941" w:rsidRDefault="002E0941">
            <w:pPr>
              <w:rPr>
                <w:rFonts w:ascii="Calibri" w:hAnsi="Calibri" w:cs="Calibri"/>
                <w:sz w:val="22"/>
                <w:szCs w:val="22"/>
              </w:rPr>
            </w:pPr>
            <w:r>
              <w:rPr>
                <w:rFonts w:ascii="Calibri" w:hAnsi="Calibri" w:cs="Calibri"/>
                <w:sz w:val="22"/>
                <w:szCs w:val="22"/>
              </w:rPr>
              <w:t xml:space="preserve">Indicatie hoofdadres </w:t>
            </w:r>
          </w:p>
        </w:tc>
        <w:tc>
          <w:tcPr>
            <w:tcW w:w="2500" w:type="pct"/>
            <w:tcBorders>
              <w:top w:val="nil"/>
              <w:left w:val="nil"/>
              <w:bottom w:val="nil"/>
              <w:right w:val="nil"/>
            </w:tcBorders>
            <w:hideMark/>
          </w:tcPr>
          <w:p w14:paraId="0742D32F" w14:textId="77777777" w:rsidR="002E0941" w:rsidRDefault="002E0941">
            <w:pPr>
              <w:rPr>
                <w:rFonts w:ascii="Calibri" w:hAnsi="Calibri" w:cs="Calibri"/>
                <w:sz w:val="22"/>
                <w:szCs w:val="22"/>
              </w:rPr>
            </w:pPr>
            <w:r>
              <w:rPr>
                <w:rFonts w:ascii="Calibri" w:hAnsi="Calibri" w:cs="Calibri"/>
                <w:sz w:val="22"/>
                <w:szCs w:val="22"/>
              </w:rPr>
              <w:t xml:space="preserve">Indicatie of de NUMMERAANDUIDING een hoofdadres is van het gerelateerde VERBLIJFSOBJECT, STANDPLAATS of LIGPLAATS </w:t>
            </w:r>
          </w:p>
        </w:tc>
        <w:tc>
          <w:tcPr>
            <w:tcW w:w="500" w:type="pct"/>
            <w:tcBorders>
              <w:top w:val="nil"/>
              <w:left w:val="nil"/>
              <w:bottom w:val="nil"/>
              <w:right w:val="nil"/>
            </w:tcBorders>
            <w:hideMark/>
          </w:tcPr>
          <w:p w14:paraId="29AC6D45" w14:textId="77777777" w:rsidR="002E0941" w:rsidRDefault="002E0941">
            <w:pPr>
              <w:rPr>
                <w:rFonts w:ascii="Calibri" w:hAnsi="Calibri" w:cs="Calibri"/>
                <w:sz w:val="22"/>
                <w:szCs w:val="22"/>
              </w:rPr>
            </w:pPr>
            <w:r>
              <w:rPr>
                <w:rFonts w:ascii="Calibri" w:hAnsi="Calibri" w:cs="Calibri"/>
                <w:sz w:val="22"/>
                <w:szCs w:val="22"/>
              </w:rPr>
              <w:t xml:space="preserve">INDIC </w:t>
            </w:r>
          </w:p>
        </w:tc>
        <w:tc>
          <w:tcPr>
            <w:tcW w:w="500" w:type="pct"/>
            <w:tcBorders>
              <w:top w:val="nil"/>
              <w:left w:val="nil"/>
              <w:bottom w:val="nil"/>
              <w:right w:val="nil"/>
            </w:tcBorders>
            <w:hideMark/>
          </w:tcPr>
          <w:p w14:paraId="56E8B69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E23BB4C" w14:textId="77777777" w:rsidTr="002E0941">
        <w:trPr>
          <w:tblCellSpacing w:w="15" w:type="dxa"/>
        </w:trPr>
        <w:tc>
          <w:tcPr>
            <w:tcW w:w="250" w:type="pct"/>
            <w:tcBorders>
              <w:top w:val="nil"/>
              <w:left w:val="nil"/>
              <w:bottom w:val="nil"/>
              <w:right w:val="nil"/>
            </w:tcBorders>
            <w:hideMark/>
          </w:tcPr>
          <w:p w14:paraId="78CCA43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C598D1" w14:textId="77777777" w:rsidR="002E0941" w:rsidRDefault="002E0941">
            <w:pPr>
              <w:rPr>
                <w:rFonts w:ascii="Calibri" w:hAnsi="Calibri" w:cs="Calibri"/>
                <w:sz w:val="22"/>
                <w:szCs w:val="22"/>
              </w:rPr>
            </w:pPr>
            <w:r>
              <w:rPr>
                <w:rFonts w:ascii="Calibri" w:hAnsi="Calibri" w:cs="Calibri"/>
                <w:sz w:val="22"/>
                <w:szCs w:val="22"/>
              </w:rPr>
              <w:t xml:space="preserve">Huisnummer </w:t>
            </w:r>
          </w:p>
        </w:tc>
        <w:tc>
          <w:tcPr>
            <w:tcW w:w="2500" w:type="pct"/>
            <w:tcBorders>
              <w:top w:val="nil"/>
              <w:left w:val="nil"/>
              <w:bottom w:val="nil"/>
              <w:right w:val="nil"/>
            </w:tcBorders>
            <w:hideMark/>
          </w:tcPr>
          <w:p w14:paraId="0084700F"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73CB92AA"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63C66BD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8CAC149" w14:textId="77777777" w:rsidTr="002E0941">
        <w:trPr>
          <w:tblCellSpacing w:w="15" w:type="dxa"/>
        </w:trPr>
        <w:tc>
          <w:tcPr>
            <w:tcW w:w="250" w:type="pct"/>
            <w:tcBorders>
              <w:top w:val="nil"/>
              <w:left w:val="nil"/>
              <w:bottom w:val="nil"/>
              <w:right w:val="nil"/>
            </w:tcBorders>
            <w:hideMark/>
          </w:tcPr>
          <w:p w14:paraId="4BD5222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A8D3B2B" w14:textId="77777777" w:rsidR="002E0941" w:rsidRDefault="002E0941">
            <w:pPr>
              <w:rPr>
                <w:rFonts w:ascii="Calibri" w:hAnsi="Calibri" w:cs="Calibri"/>
                <w:sz w:val="22"/>
                <w:szCs w:val="22"/>
              </w:rPr>
            </w:pPr>
            <w:r>
              <w:rPr>
                <w:rFonts w:ascii="Calibri" w:hAnsi="Calibri" w:cs="Calibri"/>
                <w:sz w:val="22"/>
                <w:szCs w:val="22"/>
              </w:rPr>
              <w:t xml:space="preserve">Huisletter </w:t>
            </w:r>
          </w:p>
        </w:tc>
        <w:tc>
          <w:tcPr>
            <w:tcW w:w="2500" w:type="pct"/>
            <w:tcBorders>
              <w:top w:val="nil"/>
              <w:left w:val="nil"/>
              <w:bottom w:val="nil"/>
              <w:right w:val="nil"/>
            </w:tcBorders>
            <w:hideMark/>
          </w:tcPr>
          <w:p w14:paraId="2723AF26"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1F030612"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520C9C0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C32D481" w14:textId="77777777" w:rsidTr="002E0941">
        <w:trPr>
          <w:tblCellSpacing w:w="15" w:type="dxa"/>
        </w:trPr>
        <w:tc>
          <w:tcPr>
            <w:tcW w:w="250" w:type="pct"/>
            <w:tcBorders>
              <w:top w:val="nil"/>
              <w:left w:val="nil"/>
              <w:bottom w:val="nil"/>
              <w:right w:val="nil"/>
            </w:tcBorders>
            <w:hideMark/>
          </w:tcPr>
          <w:p w14:paraId="2565FA5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40C560" w14:textId="77777777" w:rsidR="002E0941" w:rsidRDefault="002E0941">
            <w:pPr>
              <w:rPr>
                <w:rFonts w:ascii="Calibri" w:hAnsi="Calibri" w:cs="Calibri"/>
                <w:sz w:val="22"/>
                <w:szCs w:val="22"/>
              </w:rPr>
            </w:pPr>
            <w:r>
              <w:rPr>
                <w:rFonts w:ascii="Calibri" w:hAnsi="Calibri" w:cs="Calibri"/>
                <w:sz w:val="22"/>
                <w:szCs w:val="22"/>
              </w:rPr>
              <w:t xml:space="preserve">Huisnummertoevoeging </w:t>
            </w:r>
          </w:p>
        </w:tc>
        <w:tc>
          <w:tcPr>
            <w:tcW w:w="2500" w:type="pct"/>
            <w:tcBorders>
              <w:top w:val="nil"/>
              <w:left w:val="nil"/>
              <w:bottom w:val="nil"/>
              <w:right w:val="nil"/>
            </w:tcBorders>
            <w:hideMark/>
          </w:tcPr>
          <w:p w14:paraId="53E0C672"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7129E3B2"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6F110D2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16FE2FA" w14:textId="77777777" w:rsidTr="002E0941">
        <w:trPr>
          <w:tblCellSpacing w:w="15" w:type="dxa"/>
        </w:trPr>
        <w:tc>
          <w:tcPr>
            <w:tcW w:w="250" w:type="pct"/>
            <w:tcBorders>
              <w:top w:val="nil"/>
              <w:left w:val="nil"/>
              <w:bottom w:val="nil"/>
              <w:right w:val="nil"/>
            </w:tcBorders>
            <w:hideMark/>
          </w:tcPr>
          <w:p w14:paraId="450F476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325171" w14:textId="77777777" w:rsidR="002E0941" w:rsidRDefault="002E0941">
            <w:pPr>
              <w:rPr>
                <w:rFonts w:ascii="Calibri" w:hAnsi="Calibri" w:cs="Calibri"/>
                <w:sz w:val="22"/>
                <w:szCs w:val="22"/>
              </w:rPr>
            </w:pPr>
            <w:r>
              <w:rPr>
                <w:rFonts w:ascii="Calibri" w:hAnsi="Calibri" w:cs="Calibri"/>
                <w:sz w:val="22"/>
                <w:szCs w:val="22"/>
              </w:rPr>
              <w:t xml:space="preserve">Naam openbare ruimte </w:t>
            </w:r>
          </w:p>
        </w:tc>
        <w:tc>
          <w:tcPr>
            <w:tcW w:w="2500" w:type="pct"/>
            <w:tcBorders>
              <w:top w:val="nil"/>
              <w:left w:val="nil"/>
              <w:bottom w:val="nil"/>
              <w:right w:val="nil"/>
            </w:tcBorders>
            <w:hideMark/>
          </w:tcPr>
          <w:p w14:paraId="036B49E6"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45FEBB1F"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85D617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83B1389" w14:textId="77777777" w:rsidTr="002E0941">
        <w:trPr>
          <w:tblCellSpacing w:w="15" w:type="dxa"/>
        </w:trPr>
        <w:tc>
          <w:tcPr>
            <w:tcW w:w="250" w:type="pct"/>
            <w:tcBorders>
              <w:top w:val="nil"/>
              <w:left w:val="nil"/>
              <w:bottom w:val="nil"/>
              <w:right w:val="nil"/>
            </w:tcBorders>
            <w:hideMark/>
          </w:tcPr>
          <w:p w14:paraId="0C6349C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811BFD7"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2500" w:type="pct"/>
            <w:tcBorders>
              <w:top w:val="nil"/>
              <w:left w:val="nil"/>
              <w:bottom w:val="nil"/>
              <w:right w:val="nil"/>
            </w:tcBorders>
            <w:hideMark/>
          </w:tcPr>
          <w:p w14:paraId="3BF97A91"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6CDFCFE2"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61370EA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3A706A6" w14:textId="77777777" w:rsidTr="002E0941">
        <w:trPr>
          <w:tblCellSpacing w:w="15" w:type="dxa"/>
        </w:trPr>
        <w:tc>
          <w:tcPr>
            <w:tcW w:w="250" w:type="pct"/>
            <w:tcBorders>
              <w:top w:val="nil"/>
              <w:left w:val="nil"/>
              <w:bottom w:val="nil"/>
              <w:right w:val="nil"/>
            </w:tcBorders>
            <w:hideMark/>
          </w:tcPr>
          <w:p w14:paraId="2D693EF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9A08B07" w14:textId="77777777" w:rsidR="002E0941" w:rsidRDefault="002E0941">
            <w:pPr>
              <w:rPr>
                <w:rFonts w:ascii="Calibri" w:hAnsi="Calibri" w:cs="Calibri"/>
                <w:sz w:val="22"/>
                <w:szCs w:val="22"/>
              </w:rPr>
            </w:pPr>
            <w:r>
              <w:rPr>
                <w:rFonts w:ascii="Calibri" w:hAnsi="Calibri" w:cs="Calibri"/>
                <w:sz w:val="22"/>
                <w:szCs w:val="22"/>
              </w:rPr>
              <w:t xml:space="preserve">Woonplaatsnaam </w:t>
            </w:r>
          </w:p>
        </w:tc>
        <w:tc>
          <w:tcPr>
            <w:tcW w:w="2500" w:type="pct"/>
            <w:tcBorders>
              <w:top w:val="nil"/>
              <w:left w:val="nil"/>
              <w:bottom w:val="nil"/>
              <w:right w:val="nil"/>
            </w:tcBorders>
            <w:hideMark/>
          </w:tcPr>
          <w:p w14:paraId="5F025F76"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79151C7D"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39F2D37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A876C48" w14:textId="77777777" w:rsidTr="002E0941">
        <w:trPr>
          <w:tblCellSpacing w:w="15" w:type="dxa"/>
        </w:trPr>
        <w:tc>
          <w:tcPr>
            <w:tcW w:w="250" w:type="pct"/>
            <w:tcBorders>
              <w:top w:val="nil"/>
              <w:left w:val="nil"/>
              <w:bottom w:val="nil"/>
              <w:right w:val="nil"/>
            </w:tcBorders>
            <w:hideMark/>
          </w:tcPr>
          <w:p w14:paraId="29B6CB4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4A1F6E7" w14:textId="77777777" w:rsidR="002E0941" w:rsidRDefault="002E0941">
            <w:pPr>
              <w:rPr>
                <w:rFonts w:ascii="Calibri" w:hAnsi="Calibri" w:cs="Calibri"/>
                <w:sz w:val="22"/>
                <w:szCs w:val="22"/>
              </w:rPr>
            </w:pPr>
            <w:r>
              <w:rPr>
                <w:rFonts w:ascii="Calibri" w:hAnsi="Calibri" w:cs="Calibri"/>
                <w:sz w:val="22"/>
                <w:szCs w:val="22"/>
              </w:rPr>
              <w:t xml:space="preserve">Datum begin geldigheid adresseerbaar object aanduiding </w:t>
            </w:r>
          </w:p>
        </w:tc>
        <w:tc>
          <w:tcPr>
            <w:tcW w:w="2500" w:type="pct"/>
            <w:tcBorders>
              <w:top w:val="nil"/>
              <w:left w:val="nil"/>
              <w:bottom w:val="nil"/>
              <w:right w:val="nil"/>
            </w:tcBorders>
            <w:hideMark/>
          </w:tcPr>
          <w:p w14:paraId="3489E305" w14:textId="77777777" w:rsidR="002E0941" w:rsidRDefault="002E0941">
            <w:pPr>
              <w:rPr>
                <w:rFonts w:ascii="Calibri" w:hAnsi="Calibri" w:cs="Calibri"/>
                <w:sz w:val="22"/>
                <w:szCs w:val="22"/>
              </w:rPr>
            </w:pPr>
            <w:r>
              <w:rPr>
                <w:rFonts w:ascii="Calibri" w:hAnsi="Calibri" w:cs="Calibri"/>
                <w:sz w:val="22"/>
                <w:szCs w:val="22"/>
              </w:rPr>
              <w:t>De datum waarop de ADRESSEERBAAR OBJECT AANDUIDING formeel is vastgesteld.</w:t>
            </w:r>
          </w:p>
        </w:tc>
        <w:tc>
          <w:tcPr>
            <w:tcW w:w="500" w:type="pct"/>
            <w:tcBorders>
              <w:top w:val="nil"/>
              <w:left w:val="nil"/>
              <w:bottom w:val="nil"/>
              <w:right w:val="nil"/>
            </w:tcBorders>
            <w:hideMark/>
          </w:tcPr>
          <w:p w14:paraId="28D70E42"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D4AD2D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A25448D" w14:textId="77777777" w:rsidTr="002E0941">
        <w:trPr>
          <w:tblCellSpacing w:w="15" w:type="dxa"/>
        </w:trPr>
        <w:tc>
          <w:tcPr>
            <w:tcW w:w="250" w:type="pct"/>
            <w:tcBorders>
              <w:top w:val="nil"/>
              <w:left w:val="nil"/>
              <w:bottom w:val="nil"/>
              <w:right w:val="nil"/>
            </w:tcBorders>
            <w:hideMark/>
          </w:tcPr>
          <w:p w14:paraId="5851C86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81940C" w14:textId="77777777" w:rsidR="002E0941" w:rsidRDefault="002E0941">
            <w:pPr>
              <w:rPr>
                <w:rFonts w:ascii="Calibri" w:hAnsi="Calibri" w:cs="Calibri"/>
                <w:sz w:val="22"/>
                <w:szCs w:val="22"/>
              </w:rPr>
            </w:pPr>
            <w:r>
              <w:rPr>
                <w:rFonts w:ascii="Calibri" w:hAnsi="Calibri" w:cs="Calibri"/>
                <w:sz w:val="22"/>
                <w:szCs w:val="22"/>
              </w:rPr>
              <w:t xml:space="preserve">Datum einde geldigheid adresseerbaar object aanduiding </w:t>
            </w:r>
          </w:p>
        </w:tc>
        <w:tc>
          <w:tcPr>
            <w:tcW w:w="2500" w:type="pct"/>
            <w:tcBorders>
              <w:top w:val="nil"/>
              <w:left w:val="nil"/>
              <w:bottom w:val="nil"/>
              <w:right w:val="nil"/>
            </w:tcBorders>
            <w:hideMark/>
          </w:tcPr>
          <w:p w14:paraId="0A196389" w14:textId="77777777" w:rsidR="002E0941" w:rsidRDefault="002E0941">
            <w:pPr>
              <w:rPr>
                <w:rFonts w:ascii="Calibri" w:hAnsi="Calibri" w:cs="Calibri"/>
                <w:sz w:val="22"/>
                <w:szCs w:val="22"/>
              </w:rPr>
            </w:pPr>
            <w:r>
              <w:rPr>
                <w:rFonts w:ascii="Calibri" w:hAnsi="Calibri" w:cs="Calibri"/>
                <w:sz w:val="22"/>
                <w:szCs w:val="22"/>
              </w:rPr>
              <w:t>De datum waarop de ADRESSEERBAAR OBJECT AANDUIDING formeel is ingetrokken.</w:t>
            </w:r>
          </w:p>
        </w:tc>
        <w:tc>
          <w:tcPr>
            <w:tcW w:w="500" w:type="pct"/>
            <w:tcBorders>
              <w:top w:val="nil"/>
              <w:left w:val="nil"/>
              <w:bottom w:val="nil"/>
              <w:right w:val="nil"/>
            </w:tcBorders>
            <w:hideMark/>
          </w:tcPr>
          <w:p w14:paraId="0B0C23B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BC2C5A5" w14:textId="77777777" w:rsidR="002E0941" w:rsidRDefault="002E0941">
            <w:pPr>
              <w:rPr>
                <w:rFonts w:ascii="Calibri" w:hAnsi="Calibri" w:cs="Calibri"/>
                <w:sz w:val="22"/>
                <w:szCs w:val="22"/>
              </w:rPr>
            </w:pPr>
            <w:r>
              <w:rPr>
                <w:rFonts w:ascii="Calibri" w:hAnsi="Calibri" w:cs="Calibri"/>
                <w:sz w:val="22"/>
                <w:szCs w:val="22"/>
              </w:rPr>
              <w:t>0 .. 1</w:t>
            </w:r>
          </w:p>
        </w:tc>
      </w:tr>
    </w:tbl>
    <w:p w14:paraId="72C3A79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3267385" w14:textId="77777777" w:rsidTr="002E0941">
        <w:trPr>
          <w:tblCellSpacing w:w="15" w:type="dxa"/>
        </w:trPr>
        <w:tc>
          <w:tcPr>
            <w:tcW w:w="1500" w:type="pct"/>
            <w:tcBorders>
              <w:top w:val="nil"/>
              <w:left w:val="nil"/>
              <w:bottom w:val="nil"/>
              <w:right w:val="nil"/>
            </w:tcBorders>
            <w:hideMark/>
          </w:tcPr>
          <w:p w14:paraId="5700576A"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52A926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BA2C01B" w14:textId="77777777" w:rsidTr="002E0941">
        <w:trPr>
          <w:tblCellSpacing w:w="15" w:type="dxa"/>
        </w:trPr>
        <w:tc>
          <w:tcPr>
            <w:tcW w:w="250" w:type="pct"/>
            <w:tcBorders>
              <w:top w:val="nil"/>
              <w:left w:val="nil"/>
              <w:bottom w:val="nil"/>
              <w:right w:val="nil"/>
            </w:tcBorders>
            <w:hideMark/>
          </w:tcPr>
          <w:p w14:paraId="3D3E5DA4"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C9B4495" w14:textId="77777777" w:rsidR="002E0941" w:rsidRDefault="002E0941">
            <w:pPr>
              <w:rPr>
                <w:rFonts w:ascii="Calibri" w:hAnsi="Calibri" w:cs="Calibri"/>
                <w:sz w:val="22"/>
                <w:szCs w:val="22"/>
              </w:rPr>
            </w:pPr>
            <w:r>
              <w:rPr>
                <w:rFonts w:ascii="Calibri" w:hAnsi="Calibri" w:cs="Calibri"/>
                <w:sz w:val="22"/>
                <w:szCs w:val="22"/>
              </w:rPr>
              <w:t xml:space="preserve">Zie de toelichting in de Catalogus BAG. In aanvulling hierop het volgende. Het betreft alle gegevens en relaties van de NUMMERAANDUIDING zoals deze in de BAG gedefinieerd zijn. NUMMERAANDUIDING is gemodelleerd als een specialisatie van ADRESSEERBAAR OBJECT AANDUIDING. Daar bij overige (officieel vastgestelde) adressen deels vergelijkbare gegevens en relaties van toepassing zijn, zijn desbetreffende gegevens gemodelleerd bij ADRESSEERBAAR OBJECT AANDUIDING, de verzameling van nummeraanduidingen en overige adresseerbaar object aanduidingen. </w:t>
            </w:r>
          </w:p>
        </w:tc>
      </w:tr>
    </w:tbl>
    <w:p w14:paraId="7DB07338" w14:textId="77777777" w:rsidR="002E0941" w:rsidRDefault="002E0941" w:rsidP="0055546E">
      <w:pPr>
        <w:pStyle w:val="Kop3"/>
        <w:rPr>
          <w:rFonts w:ascii="Calibri" w:hAnsi="Calibri" w:cs="Calibri"/>
        </w:rPr>
      </w:pPr>
      <w:bookmarkStart w:id="79" w:name="global_class_Model_ONBEGROEIDTERREINDEEL"/>
      <w:bookmarkEnd w:id="79"/>
      <w:r>
        <w:rPr>
          <w:rFonts w:ascii="Calibri" w:hAnsi="Calibri" w:cs="Calibri"/>
        </w:rPr>
        <w:t>Objecttype ONBEGROEID TERREINDEEL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0402F53" w14:textId="77777777" w:rsidTr="002E0941">
        <w:trPr>
          <w:tblCellSpacing w:w="15" w:type="dxa"/>
        </w:trPr>
        <w:tc>
          <w:tcPr>
            <w:tcW w:w="1500" w:type="pct"/>
            <w:tcBorders>
              <w:top w:val="nil"/>
              <w:left w:val="nil"/>
              <w:bottom w:val="nil"/>
              <w:right w:val="nil"/>
            </w:tcBorders>
            <w:hideMark/>
          </w:tcPr>
          <w:p w14:paraId="75411A03"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8FC9DE" w14:textId="77777777" w:rsidR="002E0941" w:rsidRDefault="002E0941">
            <w:pPr>
              <w:rPr>
                <w:rFonts w:ascii="Calibri" w:hAnsi="Calibri" w:cs="Calibri"/>
                <w:sz w:val="22"/>
                <w:szCs w:val="22"/>
              </w:rPr>
            </w:pPr>
            <w:r>
              <w:rPr>
                <w:rFonts w:ascii="Calibri" w:hAnsi="Calibri" w:cs="Calibri"/>
                <w:sz w:val="22"/>
                <w:szCs w:val="22"/>
              </w:rPr>
              <w:t>ONBEGROEID TERREINDEEL</w:t>
            </w:r>
          </w:p>
        </w:tc>
      </w:tr>
      <w:tr w:rsidR="002E0941" w14:paraId="48481514" w14:textId="77777777" w:rsidTr="002E0941">
        <w:trPr>
          <w:tblCellSpacing w:w="15" w:type="dxa"/>
        </w:trPr>
        <w:tc>
          <w:tcPr>
            <w:tcW w:w="1500" w:type="pct"/>
            <w:tcBorders>
              <w:top w:val="nil"/>
              <w:left w:val="nil"/>
              <w:bottom w:val="nil"/>
              <w:right w:val="nil"/>
            </w:tcBorders>
            <w:hideMark/>
          </w:tcPr>
          <w:p w14:paraId="69646FA5"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D1C0DBE"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41ABA7DB" w14:textId="77777777" w:rsidTr="002E0941">
        <w:trPr>
          <w:tblCellSpacing w:w="15" w:type="dxa"/>
        </w:trPr>
        <w:tc>
          <w:tcPr>
            <w:tcW w:w="1500" w:type="pct"/>
            <w:tcBorders>
              <w:top w:val="nil"/>
              <w:left w:val="nil"/>
              <w:bottom w:val="nil"/>
              <w:right w:val="nil"/>
            </w:tcBorders>
            <w:hideMark/>
          </w:tcPr>
          <w:p w14:paraId="105D7F0E"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DDFE6F1" w14:textId="77777777" w:rsidR="002E0941" w:rsidRDefault="002E0941">
            <w:pPr>
              <w:rPr>
                <w:rFonts w:ascii="Calibri" w:hAnsi="Calibri" w:cs="Calibri"/>
                <w:sz w:val="22"/>
                <w:szCs w:val="22"/>
              </w:rPr>
            </w:pPr>
            <w:r>
              <w:rPr>
                <w:rFonts w:ascii="Calibri" w:hAnsi="Calibri" w:cs="Calibri"/>
                <w:sz w:val="22"/>
                <w:szCs w:val="22"/>
              </w:rPr>
              <w:t xml:space="preserve">Kleinste functioneel onafhankelijk stukje van een terrein, dat er binnen het objecttype Terrein van NEN 3610 wordt onderscheiden, zonder aaneengesloten vegetatie. </w:t>
            </w:r>
          </w:p>
        </w:tc>
      </w:tr>
      <w:tr w:rsidR="002E0941" w14:paraId="1B8F7DDE" w14:textId="77777777" w:rsidTr="002E0941">
        <w:trPr>
          <w:tblCellSpacing w:w="15" w:type="dxa"/>
        </w:trPr>
        <w:tc>
          <w:tcPr>
            <w:tcW w:w="1500" w:type="pct"/>
            <w:tcBorders>
              <w:top w:val="nil"/>
              <w:left w:val="nil"/>
              <w:bottom w:val="nil"/>
              <w:right w:val="nil"/>
            </w:tcBorders>
            <w:hideMark/>
          </w:tcPr>
          <w:p w14:paraId="71536395"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2041F8"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67307972" w14:textId="77777777" w:rsidTr="002E0941">
        <w:trPr>
          <w:tblCellSpacing w:w="15" w:type="dxa"/>
        </w:trPr>
        <w:tc>
          <w:tcPr>
            <w:tcW w:w="1500" w:type="pct"/>
            <w:tcBorders>
              <w:top w:val="nil"/>
              <w:left w:val="nil"/>
              <w:bottom w:val="nil"/>
              <w:right w:val="nil"/>
            </w:tcBorders>
            <w:hideMark/>
          </w:tcPr>
          <w:p w14:paraId="6ADC7F05"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801C6B3"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2123F781" w14:textId="77777777" w:rsidTr="002E0941">
        <w:trPr>
          <w:tblCellSpacing w:w="15" w:type="dxa"/>
        </w:trPr>
        <w:tc>
          <w:tcPr>
            <w:tcW w:w="1500" w:type="pct"/>
            <w:tcBorders>
              <w:top w:val="nil"/>
              <w:left w:val="nil"/>
              <w:bottom w:val="nil"/>
              <w:right w:val="nil"/>
            </w:tcBorders>
            <w:hideMark/>
          </w:tcPr>
          <w:p w14:paraId="49B00200"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0498FF2" w14:textId="77777777" w:rsidR="002E0941" w:rsidRDefault="002E0941">
            <w:pPr>
              <w:rPr>
                <w:rFonts w:ascii="Calibri" w:hAnsi="Calibri" w:cs="Calibri"/>
                <w:sz w:val="22"/>
                <w:szCs w:val="22"/>
              </w:rPr>
            </w:pPr>
            <w:r>
              <w:rPr>
                <w:rFonts w:ascii="Calibri" w:hAnsi="Calibri" w:cs="Calibri"/>
                <w:sz w:val="22"/>
                <w:szCs w:val="22"/>
              </w:rPr>
              <w:t>Identificatie onbegroeid terreindeel</w:t>
            </w:r>
          </w:p>
        </w:tc>
      </w:tr>
      <w:tr w:rsidR="002E0941" w14:paraId="2EBDAA35" w14:textId="77777777" w:rsidTr="002E0941">
        <w:trPr>
          <w:tblCellSpacing w:w="15" w:type="dxa"/>
        </w:trPr>
        <w:tc>
          <w:tcPr>
            <w:tcW w:w="1500" w:type="pct"/>
            <w:tcBorders>
              <w:top w:val="nil"/>
              <w:left w:val="nil"/>
              <w:bottom w:val="nil"/>
              <w:right w:val="nil"/>
            </w:tcBorders>
            <w:hideMark/>
          </w:tcPr>
          <w:p w14:paraId="7BDAD95E"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15D1DAA5" w14:textId="77777777" w:rsidR="002E0941" w:rsidRDefault="002E0941">
            <w:pPr>
              <w:rPr>
                <w:rFonts w:ascii="Calibri" w:hAnsi="Calibri" w:cs="Calibri"/>
                <w:sz w:val="22"/>
                <w:szCs w:val="22"/>
              </w:rPr>
            </w:pPr>
            <w:r>
              <w:rPr>
                <w:rFonts w:ascii="Calibri" w:hAnsi="Calibri" w:cs="Calibri"/>
                <w:sz w:val="22"/>
                <w:szCs w:val="22"/>
              </w:rPr>
              <w:t xml:space="preserve">Onbegroeide terreindeel objecten met status plan en een einddatum maken geen deel uit van de verzameling onbegroeide terreindelen. Zie verder BGT en IMGeo. </w:t>
            </w:r>
          </w:p>
        </w:tc>
      </w:tr>
      <w:tr w:rsidR="002E0941" w14:paraId="288B0DE4" w14:textId="77777777" w:rsidTr="002E0941">
        <w:trPr>
          <w:tblCellSpacing w:w="15" w:type="dxa"/>
        </w:trPr>
        <w:tc>
          <w:tcPr>
            <w:tcW w:w="1500" w:type="pct"/>
            <w:tcBorders>
              <w:top w:val="nil"/>
              <w:left w:val="nil"/>
              <w:bottom w:val="nil"/>
              <w:right w:val="nil"/>
            </w:tcBorders>
            <w:hideMark/>
          </w:tcPr>
          <w:p w14:paraId="3D378AEC"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16D94725" w14:textId="77777777" w:rsidR="002E0941" w:rsidRDefault="002E0941">
            <w:pPr>
              <w:rPr>
                <w:rFonts w:ascii="Calibri" w:hAnsi="Calibri" w:cs="Calibri"/>
                <w:sz w:val="22"/>
                <w:szCs w:val="22"/>
              </w:rPr>
            </w:pPr>
          </w:p>
        </w:tc>
      </w:tr>
      <w:tr w:rsidR="002E0941" w14:paraId="2021A017" w14:textId="77777777" w:rsidTr="002E0941">
        <w:trPr>
          <w:tblCellSpacing w:w="15" w:type="dxa"/>
        </w:trPr>
        <w:tc>
          <w:tcPr>
            <w:tcW w:w="1500" w:type="pct"/>
            <w:tcBorders>
              <w:top w:val="nil"/>
              <w:left w:val="nil"/>
              <w:bottom w:val="nil"/>
              <w:right w:val="nil"/>
            </w:tcBorders>
            <w:hideMark/>
          </w:tcPr>
          <w:p w14:paraId="79A0A72F"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33AC198" w14:textId="77777777" w:rsidR="002E0941" w:rsidRDefault="002E0941">
            <w:pPr>
              <w:rPr>
                <w:rFonts w:ascii="Calibri" w:hAnsi="Calibri" w:cs="Calibri"/>
                <w:sz w:val="22"/>
                <w:szCs w:val="22"/>
              </w:rPr>
            </w:pPr>
            <w:r>
              <w:rPr>
                <w:rFonts w:ascii="Calibri" w:hAnsi="Calibri" w:cs="Calibri"/>
                <w:sz w:val="22"/>
                <w:szCs w:val="22"/>
              </w:rPr>
              <w:t>Nee</w:t>
            </w:r>
          </w:p>
        </w:tc>
      </w:tr>
    </w:tbl>
    <w:p w14:paraId="45074AD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67158CA" w14:textId="77777777" w:rsidTr="002E0941">
        <w:trPr>
          <w:tblCellSpacing w:w="15" w:type="dxa"/>
        </w:trPr>
        <w:tc>
          <w:tcPr>
            <w:tcW w:w="1500" w:type="pct"/>
            <w:tcBorders>
              <w:top w:val="nil"/>
              <w:left w:val="nil"/>
              <w:bottom w:val="nil"/>
              <w:right w:val="nil"/>
            </w:tcBorders>
            <w:hideMark/>
          </w:tcPr>
          <w:p w14:paraId="43CF6563"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567FE5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387"/>
        <w:gridCol w:w="3457"/>
        <w:gridCol w:w="3693"/>
        <w:gridCol w:w="492"/>
      </w:tblGrid>
      <w:tr w:rsidR="002E0941" w14:paraId="638F69AE" w14:textId="77777777" w:rsidTr="002E0941">
        <w:trPr>
          <w:tblCellSpacing w:w="15" w:type="dxa"/>
        </w:trPr>
        <w:tc>
          <w:tcPr>
            <w:tcW w:w="0" w:type="auto"/>
            <w:tcBorders>
              <w:top w:val="nil"/>
              <w:left w:val="nil"/>
              <w:bottom w:val="nil"/>
              <w:right w:val="nil"/>
            </w:tcBorders>
            <w:hideMark/>
          </w:tcPr>
          <w:p w14:paraId="41956251"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AE989EE"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C5D3466"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EAFE4B9"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CE68BD5"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A43C1DA" w14:textId="77777777" w:rsidTr="002E0941">
        <w:trPr>
          <w:tblCellSpacing w:w="15" w:type="dxa"/>
        </w:trPr>
        <w:tc>
          <w:tcPr>
            <w:tcW w:w="250" w:type="pct"/>
            <w:tcBorders>
              <w:top w:val="nil"/>
              <w:left w:val="nil"/>
              <w:bottom w:val="nil"/>
              <w:right w:val="nil"/>
            </w:tcBorders>
            <w:hideMark/>
          </w:tcPr>
          <w:p w14:paraId="0FD6296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00260C" w14:textId="77777777" w:rsidR="002E0941" w:rsidRDefault="002E0941">
            <w:pPr>
              <w:rPr>
                <w:rFonts w:ascii="Calibri" w:hAnsi="Calibri" w:cs="Calibri"/>
                <w:sz w:val="22"/>
                <w:szCs w:val="22"/>
              </w:rPr>
            </w:pPr>
            <w:r>
              <w:rPr>
                <w:rFonts w:ascii="Calibri" w:hAnsi="Calibri" w:cs="Calibri"/>
                <w:sz w:val="22"/>
                <w:szCs w:val="22"/>
              </w:rPr>
              <w:t xml:space="preserve">Identificatie onbegroeid terreindeel </w:t>
            </w:r>
          </w:p>
        </w:tc>
        <w:tc>
          <w:tcPr>
            <w:tcW w:w="2500" w:type="pct"/>
            <w:tcBorders>
              <w:top w:val="nil"/>
              <w:left w:val="nil"/>
              <w:bottom w:val="nil"/>
              <w:right w:val="nil"/>
            </w:tcBorders>
            <w:hideMark/>
          </w:tcPr>
          <w:p w14:paraId="6EC05FF7" w14:textId="77777777" w:rsidR="002E0941" w:rsidRDefault="002E0941">
            <w:pPr>
              <w:rPr>
                <w:rFonts w:ascii="Calibri" w:hAnsi="Calibri" w:cs="Calibri"/>
                <w:sz w:val="22"/>
                <w:szCs w:val="22"/>
              </w:rPr>
            </w:pPr>
            <w:r>
              <w:rPr>
                <w:rFonts w:ascii="Calibri" w:hAnsi="Calibri" w:cs="Calibri"/>
                <w:sz w:val="22"/>
                <w:szCs w:val="22"/>
              </w:rPr>
              <w:t>Een unieke identificatie voor een onbegroeid terreindeel</w:t>
            </w:r>
          </w:p>
        </w:tc>
        <w:tc>
          <w:tcPr>
            <w:tcW w:w="500" w:type="pct"/>
            <w:tcBorders>
              <w:top w:val="nil"/>
              <w:left w:val="nil"/>
              <w:bottom w:val="nil"/>
              <w:right w:val="nil"/>
            </w:tcBorders>
            <w:hideMark/>
          </w:tcPr>
          <w:p w14:paraId="652E7D1D"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4382C17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4B4B14B" w14:textId="77777777" w:rsidTr="002E0941">
        <w:trPr>
          <w:tblCellSpacing w:w="15" w:type="dxa"/>
        </w:trPr>
        <w:tc>
          <w:tcPr>
            <w:tcW w:w="250" w:type="pct"/>
            <w:tcBorders>
              <w:top w:val="nil"/>
              <w:left w:val="nil"/>
              <w:bottom w:val="nil"/>
              <w:right w:val="nil"/>
            </w:tcBorders>
            <w:hideMark/>
          </w:tcPr>
          <w:p w14:paraId="64708BB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CAC6B7B" w14:textId="77777777" w:rsidR="002E0941" w:rsidRDefault="002E0941">
            <w:pPr>
              <w:rPr>
                <w:rFonts w:ascii="Calibri" w:hAnsi="Calibri" w:cs="Calibri"/>
                <w:sz w:val="22"/>
                <w:szCs w:val="22"/>
              </w:rPr>
            </w:pPr>
            <w:r>
              <w:rPr>
                <w:rFonts w:ascii="Calibri" w:hAnsi="Calibri" w:cs="Calibri"/>
                <w:sz w:val="22"/>
                <w:szCs w:val="22"/>
              </w:rPr>
              <w:t xml:space="preserve">Geometrie onbegroeid terreindeel </w:t>
            </w:r>
          </w:p>
        </w:tc>
        <w:tc>
          <w:tcPr>
            <w:tcW w:w="2500" w:type="pct"/>
            <w:tcBorders>
              <w:top w:val="nil"/>
              <w:left w:val="nil"/>
              <w:bottom w:val="nil"/>
              <w:right w:val="nil"/>
            </w:tcBorders>
            <w:hideMark/>
          </w:tcPr>
          <w:p w14:paraId="0DA42787"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omtrekken van een onbegroeid terreindeel. </w:t>
            </w:r>
          </w:p>
        </w:tc>
        <w:tc>
          <w:tcPr>
            <w:tcW w:w="500" w:type="pct"/>
            <w:tcBorders>
              <w:top w:val="nil"/>
              <w:left w:val="nil"/>
              <w:bottom w:val="nil"/>
              <w:right w:val="nil"/>
            </w:tcBorders>
            <w:hideMark/>
          </w:tcPr>
          <w:p w14:paraId="6D8D1159"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57DF831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713F142" w14:textId="77777777" w:rsidTr="002E0941">
        <w:trPr>
          <w:tblCellSpacing w:w="15" w:type="dxa"/>
        </w:trPr>
        <w:tc>
          <w:tcPr>
            <w:tcW w:w="250" w:type="pct"/>
            <w:tcBorders>
              <w:top w:val="nil"/>
              <w:left w:val="nil"/>
              <w:bottom w:val="nil"/>
              <w:right w:val="nil"/>
            </w:tcBorders>
            <w:hideMark/>
          </w:tcPr>
          <w:p w14:paraId="13025CF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B55DF3" w14:textId="77777777" w:rsidR="002E0941" w:rsidRDefault="002E0941">
            <w:pPr>
              <w:rPr>
                <w:rFonts w:ascii="Calibri" w:hAnsi="Calibri" w:cs="Calibri"/>
                <w:sz w:val="22"/>
                <w:szCs w:val="22"/>
              </w:rPr>
            </w:pPr>
            <w:r>
              <w:rPr>
                <w:rFonts w:ascii="Calibri" w:hAnsi="Calibri" w:cs="Calibri"/>
                <w:sz w:val="22"/>
                <w:szCs w:val="22"/>
              </w:rPr>
              <w:t xml:space="preserve">Fysiek voorkomen onbegroeid terreindeel </w:t>
            </w:r>
          </w:p>
        </w:tc>
        <w:tc>
          <w:tcPr>
            <w:tcW w:w="2500" w:type="pct"/>
            <w:tcBorders>
              <w:top w:val="nil"/>
              <w:left w:val="nil"/>
              <w:bottom w:val="nil"/>
              <w:right w:val="nil"/>
            </w:tcBorders>
            <w:hideMark/>
          </w:tcPr>
          <w:p w14:paraId="34E21489" w14:textId="77777777" w:rsidR="002E0941" w:rsidRDefault="002E0941">
            <w:pPr>
              <w:rPr>
                <w:rFonts w:ascii="Calibri" w:hAnsi="Calibri" w:cs="Calibri"/>
                <w:sz w:val="22"/>
                <w:szCs w:val="22"/>
              </w:rPr>
            </w:pPr>
            <w:r>
              <w:rPr>
                <w:rFonts w:ascii="Calibri" w:hAnsi="Calibri" w:cs="Calibri"/>
                <w:sz w:val="22"/>
                <w:szCs w:val="22"/>
              </w:rPr>
              <w:t xml:space="preserve">Classificatie van het soort terrein, ingedeeld naar de uiterlijke verschijningsvorm. </w:t>
            </w:r>
          </w:p>
        </w:tc>
        <w:tc>
          <w:tcPr>
            <w:tcW w:w="500" w:type="pct"/>
            <w:tcBorders>
              <w:top w:val="nil"/>
              <w:left w:val="nil"/>
              <w:bottom w:val="nil"/>
              <w:right w:val="nil"/>
            </w:tcBorders>
            <w:hideMark/>
          </w:tcPr>
          <w:p w14:paraId="603A9CC4" w14:textId="77777777" w:rsidR="002E0941" w:rsidRDefault="002E0941">
            <w:pPr>
              <w:rPr>
                <w:rFonts w:ascii="Calibri" w:hAnsi="Calibri" w:cs="Calibri"/>
                <w:sz w:val="22"/>
                <w:szCs w:val="22"/>
              </w:rPr>
            </w:pPr>
            <w:r>
              <w:rPr>
                <w:rFonts w:ascii="Calibri" w:hAnsi="Calibri" w:cs="Calibri"/>
                <w:sz w:val="22"/>
                <w:szCs w:val="22"/>
              </w:rPr>
              <w:t xml:space="preserve">fysiekVoorkomenOnbegroeidTerrein </w:t>
            </w:r>
          </w:p>
        </w:tc>
        <w:tc>
          <w:tcPr>
            <w:tcW w:w="500" w:type="pct"/>
            <w:tcBorders>
              <w:top w:val="nil"/>
              <w:left w:val="nil"/>
              <w:bottom w:val="nil"/>
              <w:right w:val="nil"/>
            </w:tcBorders>
            <w:hideMark/>
          </w:tcPr>
          <w:p w14:paraId="439CF29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8544E21" w14:textId="77777777" w:rsidTr="002E0941">
        <w:trPr>
          <w:tblCellSpacing w:w="15" w:type="dxa"/>
        </w:trPr>
        <w:tc>
          <w:tcPr>
            <w:tcW w:w="250" w:type="pct"/>
            <w:tcBorders>
              <w:top w:val="nil"/>
              <w:left w:val="nil"/>
              <w:bottom w:val="nil"/>
              <w:right w:val="nil"/>
            </w:tcBorders>
            <w:hideMark/>
          </w:tcPr>
          <w:p w14:paraId="531B5FB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3401AA" w14:textId="77777777" w:rsidR="002E0941" w:rsidRDefault="002E0941">
            <w:pPr>
              <w:rPr>
                <w:rFonts w:ascii="Calibri" w:hAnsi="Calibri" w:cs="Calibri"/>
                <w:sz w:val="22"/>
                <w:szCs w:val="22"/>
              </w:rPr>
            </w:pPr>
            <w:r>
              <w:rPr>
                <w:rFonts w:ascii="Calibri" w:hAnsi="Calibri" w:cs="Calibri"/>
                <w:sz w:val="22"/>
                <w:szCs w:val="22"/>
              </w:rPr>
              <w:t xml:space="preserve">Plus fysiek voorkomen onbegroeid terreinddeel </w:t>
            </w:r>
          </w:p>
        </w:tc>
        <w:tc>
          <w:tcPr>
            <w:tcW w:w="2500" w:type="pct"/>
            <w:tcBorders>
              <w:top w:val="nil"/>
              <w:left w:val="nil"/>
              <w:bottom w:val="nil"/>
              <w:right w:val="nil"/>
            </w:tcBorders>
            <w:hideMark/>
          </w:tcPr>
          <w:p w14:paraId="5230BF35" w14:textId="77777777" w:rsidR="002E0941" w:rsidRDefault="002E0941">
            <w:pPr>
              <w:rPr>
                <w:rFonts w:ascii="Calibri" w:hAnsi="Calibri" w:cs="Calibri"/>
                <w:sz w:val="22"/>
                <w:szCs w:val="22"/>
              </w:rPr>
            </w:pPr>
            <w:r>
              <w:rPr>
                <w:rFonts w:ascii="Calibri" w:hAnsi="Calibri" w:cs="Calibri"/>
                <w:sz w:val="22"/>
                <w:szCs w:val="22"/>
              </w:rPr>
              <w:t xml:space="preserve">Nadere classificatie van het soort terrein, ingedeeld naar de uiterlijke verschijningsvorm. </w:t>
            </w:r>
          </w:p>
        </w:tc>
        <w:tc>
          <w:tcPr>
            <w:tcW w:w="500" w:type="pct"/>
            <w:tcBorders>
              <w:top w:val="nil"/>
              <w:left w:val="nil"/>
              <w:bottom w:val="nil"/>
              <w:right w:val="nil"/>
            </w:tcBorders>
            <w:hideMark/>
          </w:tcPr>
          <w:p w14:paraId="33243609" w14:textId="77777777" w:rsidR="002E0941" w:rsidRDefault="002E0941">
            <w:pPr>
              <w:rPr>
                <w:rFonts w:ascii="Calibri" w:hAnsi="Calibri" w:cs="Calibri"/>
                <w:sz w:val="22"/>
                <w:szCs w:val="22"/>
              </w:rPr>
            </w:pPr>
            <w:r>
              <w:rPr>
                <w:rFonts w:ascii="Calibri" w:hAnsi="Calibri" w:cs="Calibri"/>
                <w:sz w:val="22"/>
                <w:szCs w:val="22"/>
              </w:rPr>
              <w:t xml:space="preserve">fysiekVoorkomenOnbegroeidTerreinPlus </w:t>
            </w:r>
          </w:p>
        </w:tc>
        <w:tc>
          <w:tcPr>
            <w:tcW w:w="500" w:type="pct"/>
            <w:tcBorders>
              <w:top w:val="nil"/>
              <w:left w:val="nil"/>
              <w:bottom w:val="nil"/>
              <w:right w:val="nil"/>
            </w:tcBorders>
            <w:hideMark/>
          </w:tcPr>
          <w:p w14:paraId="0F39D2A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37F2817" w14:textId="77777777" w:rsidTr="002E0941">
        <w:trPr>
          <w:tblCellSpacing w:w="15" w:type="dxa"/>
        </w:trPr>
        <w:tc>
          <w:tcPr>
            <w:tcW w:w="250" w:type="pct"/>
            <w:tcBorders>
              <w:top w:val="nil"/>
              <w:left w:val="nil"/>
              <w:bottom w:val="nil"/>
              <w:right w:val="nil"/>
            </w:tcBorders>
            <w:hideMark/>
          </w:tcPr>
          <w:p w14:paraId="1546179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02C568" w14:textId="77777777" w:rsidR="002E0941" w:rsidRDefault="002E0941">
            <w:pPr>
              <w:rPr>
                <w:rFonts w:ascii="Calibri" w:hAnsi="Calibri" w:cs="Calibri"/>
                <w:sz w:val="22"/>
                <w:szCs w:val="22"/>
              </w:rPr>
            </w:pPr>
            <w:r>
              <w:rPr>
                <w:rFonts w:ascii="Calibri" w:hAnsi="Calibri" w:cs="Calibri"/>
                <w:sz w:val="22"/>
                <w:szCs w:val="22"/>
              </w:rPr>
              <w:t xml:space="preserve">Datum begin geldigheid onbegroeid terreindeel </w:t>
            </w:r>
          </w:p>
        </w:tc>
        <w:tc>
          <w:tcPr>
            <w:tcW w:w="2500" w:type="pct"/>
            <w:tcBorders>
              <w:top w:val="nil"/>
              <w:left w:val="nil"/>
              <w:bottom w:val="nil"/>
              <w:right w:val="nil"/>
            </w:tcBorders>
            <w:hideMark/>
          </w:tcPr>
          <w:p w14:paraId="2E5BF54F" w14:textId="77777777" w:rsidR="002E0941" w:rsidRDefault="002E0941">
            <w:pPr>
              <w:rPr>
                <w:rFonts w:ascii="Calibri" w:hAnsi="Calibri" w:cs="Calibri"/>
                <w:sz w:val="22"/>
                <w:szCs w:val="22"/>
              </w:rPr>
            </w:pPr>
            <w:r>
              <w:rPr>
                <w:rFonts w:ascii="Calibri" w:hAnsi="Calibri" w:cs="Calibri"/>
                <w:sz w:val="22"/>
                <w:szCs w:val="22"/>
              </w:rPr>
              <w:t>De datum waarop het onbegroeid terreindeel is ontstaan.</w:t>
            </w:r>
          </w:p>
        </w:tc>
        <w:tc>
          <w:tcPr>
            <w:tcW w:w="500" w:type="pct"/>
            <w:tcBorders>
              <w:top w:val="nil"/>
              <w:left w:val="nil"/>
              <w:bottom w:val="nil"/>
              <w:right w:val="nil"/>
            </w:tcBorders>
            <w:hideMark/>
          </w:tcPr>
          <w:p w14:paraId="18DE98F7"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E9EF73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C65424F" w14:textId="77777777" w:rsidTr="002E0941">
        <w:trPr>
          <w:tblCellSpacing w:w="15" w:type="dxa"/>
        </w:trPr>
        <w:tc>
          <w:tcPr>
            <w:tcW w:w="250" w:type="pct"/>
            <w:tcBorders>
              <w:top w:val="nil"/>
              <w:left w:val="nil"/>
              <w:bottom w:val="nil"/>
              <w:right w:val="nil"/>
            </w:tcBorders>
            <w:hideMark/>
          </w:tcPr>
          <w:p w14:paraId="6031C0C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FBDD554" w14:textId="77777777" w:rsidR="002E0941" w:rsidRDefault="002E0941">
            <w:pPr>
              <w:rPr>
                <w:rFonts w:ascii="Calibri" w:hAnsi="Calibri" w:cs="Calibri"/>
                <w:sz w:val="22"/>
                <w:szCs w:val="22"/>
              </w:rPr>
            </w:pPr>
            <w:r>
              <w:rPr>
                <w:rFonts w:ascii="Calibri" w:hAnsi="Calibri" w:cs="Calibri"/>
                <w:sz w:val="22"/>
                <w:szCs w:val="22"/>
              </w:rPr>
              <w:t xml:space="preserve">Datum einde geldigheid onbegroeid terreindeel </w:t>
            </w:r>
          </w:p>
        </w:tc>
        <w:tc>
          <w:tcPr>
            <w:tcW w:w="2500" w:type="pct"/>
            <w:tcBorders>
              <w:top w:val="nil"/>
              <w:left w:val="nil"/>
              <w:bottom w:val="nil"/>
              <w:right w:val="nil"/>
            </w:tcBorders>
            <w:hideMark/>
          </w:tcPr>
          <w:p w14:paraId="60ADF073" w14:textId="77777777" w:rsidR="002E0941" w:rsidRDefault="002E0941">
            <w:pPr>
              <w:rPr>
                <w:rFonts w:ascii="Calibri" w:hAnsi="Calibri" w:cs="Calibri"/>
                <w:sz w:val="22"/>
                <w:szCs w:val="22"/>
              </w:rPr>
            </w:pPr>
            <w:r>
              <w:rPr>
                <w:rFonts w:ascii="Calibri" w:hAnsi="Calibri" w:cs="Calibri"/>
                <w:sz w:val="22"/>
                <w:szCs w:val="22"/>
              </w:rPr>
              <w:t>De datum waarop het onbegroeid terreindeel ongeldig is geworden.</w:t>
            </w:r>
          </w:p>
        </w:tc>
        <w:tc>
          <w:tcPr>
            <w:tcW w:w="500" w:type="pct"/>
            <w:tcBorders>
              <w:top w:val="nil"/>
              <w:left w:val="nil"/>
              <w:bottom w:val="nil"/>
              <w:right w:val="nil"/>
            </w:tcBorders>
            <w:hideMark/>
          </w:tcPr>
          <w:p w14:paraId="0BEE4C37"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FEE84B0" w14:textId="77777777" w:rsidR="002E0941" w:rsidRDefault="002E0941">
            <w:pPr>
              <w:rPr>
                <w:rFonts w:ascii="Calibri" w:hAnsi="Calibri" w:cs="Calibri"/>
                <w:sz w:val="22"/>
                <w:szCs w:val="22"/>
              </w:rPr>
            </w:pPr>
            <w:r>
              <w:rPr>
                <w:rFonts w:ascii="Calibri" w:hAnsi="Calibri" w:cs="Calibri"/>
                <w:sz w:val="22"/>
                <w:szCs w:val="22"/>
              </w:rPr>
              <w:t>0 .. 1</w:t>
            </w:r>
          </w:p>
        </w:tc>
      </w:tr>
    </w:tbl>
    <w:p w14:paraId="23AD998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69D700C" w14:textId="77777777" w:rsidTr="002E0941">
        <w:trPr>
          <w:tblCellSpacing w:w="15" w:type="dxa"/>
        </w:trPr>
        <w:tc>
          <w:tcPr>
            <w:tcW w:w="1500" w:type="pct"/>
            <w:tcBorders>
              <w:top w:val="nil"/>
              <w:left w:val="nil"/>
              <w:bottom w:val="nil"/>
              <w:right w:val="nil"/>
            </w:tcBorders>
            <w:hideMark/>
          </w:tcPr>
          <w:p w14:paraId="55E7BF29"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50E0424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0A46CA9" w14:textId="77777777" w:rsidTr="002E0941">
        <w:trPr>
          <w:tblCellSpacing w:w="15" w:type="dxa"/>
        </w:trPr>
        <w:tc>
          <w:tcPr>
            <w:tcW w:w="250" w:type="pct"/>
            <w:tcBorders>
              <w:top w:val="nil"/>
              <w:left w:val="nil"/>
              <w:bottom w:val="nil"/>
              <w:right w:val="nil"/>
            </w:tcBorders>
            <w:hideMark/>
          </w:tcPr>
          <w:p w14:paraId="465B169A"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F7EDB00"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ONBEGROEID TERREINDEEL is een specialisatie van het city gml objecttype LANDUSE. </w:t>
            </w:r>
          </w:p>
        </w:tc>
      </w:tr>
    </w:tbl>
    <w:p w14:paraId="2EE96B2F" w14:textId="77777777" w:rsidR="002E0941" w:rsidRDefault="002E0941" w:rsidP="0055546E">
      <w:pPr>
        <w:pStyle w:val="Kop3"/>
        <w:rPr>
          <w:rFonts w:ascii="Calibri" w:hAnsi="Calibri" w:cs="Calibri"/>
        </w:rPr>
      </w:pPr>
      <w:bookmarkStart w:id="80" w:name="global_class_Model_ONDERSTEUNENDWATERDEE"/>
      <w:bookmarkEnd w:id="80"/>
      <w:r>
        <w:rPr>
          <w:rFonts w:ascii="Calibri" w:hAnsi="Calibri" w:cs="Calibri"/>
        </w:rPr>
        <w:t>Objecttype ONDERSTEUNEND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D274F0A" w14:textId="77777777" w:rsidTr="002E0941">
        <w:trPr>
          <w:tblCellSpacing w:w="15" w:type="dxa"/>
        </w:trPr>
        <w:tc>
          <w:tcPr>
            <w:tcW w:w="1500" w:type="pct"/>
            <w:tcBorders>
              <w:top w:val="nil"/>
              <w:left w:val="nil"/>
              <w:bottom w:val="nil"/>
              <w:right w:val="nil"/>
            </w:tcBorders>
            <w:hideMark/>
          </w:tcPr>
          <w:p w14:paraId="4BC1B11B"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B43A24" w14:textId="77777777" w:rsidR="002E0941" w:rsidRDefault="002E0941">
            <w:pPr>
              <w:rPr>
                <w:rFonts w:ascii="Calibri" w:hAnsi="Calibri" w:cs="Calibri"/>
                <w:sz w:val="22"/>
                <w:szCs w:val="22"/>
              </w:rPr>
            </w:pPr>
            <w:r>
              <w:rPr>
                <w:rFonts w:ascii="Calibri" w:hAnsi="Calibri" w:cs="Calibri"/>
                <w:sz w:val="22"/>
                <w:szCs w:val="22"/>
              </w:rPr>
              <w:t>ONDERSTEUNEND WATERDEEL</w:t>
            </w:r>
          </w:p>
        </w:tc>
      </w:tr>
      <w:tr w:rsidR="002E0941" w14:paraId="626972FD" w14:textId="77777777" w:rsidTr="002E0941">
        <w:trPr>
          <w:tblCellSpacing w:w="15" w:type="dxa"/>
        </w:trPr>
        <w:tc>
          <w:tcPr>
            <w:tcW w:w="1500" w:type="pct"/>
            <w:tcBorders>
              <w:top w:val="nil"/>
              <w:left w:val="nil"/>
              <w:bottom w:val="nil"/>
              <w:right w:val="nil"/>
            </w:tcBorders>
            <w:hideMark/>
          </w:tcPr>
          <w:p w14:paraId="68103C4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1E53D31"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2619F2B5" w14:textId="77777777" w:rsidTr="002E0941">
        <w:trPr>
          <w:tblCellSpacing w:w="15" w:type="dxa"/>
        </w:trPr>
        <w:tc>
          <w:tcPr>
            <w:tcW w:w="1500" w:type="pct"/>
            <w:tcBorders>
              <w:top w:val="nil"/>
              <w:left w:val="nil"/>
              <w:bottom w:val="nil"/>
              <w:right w:val="nil"/>
            </w:tcBorders>
            <w:hideMark/>
          </w:tcPr>
          <w:p w14:paraId="026D4D39"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6383A1B" w14:textId="77777777" w:rsidR="002E0941" w:rsidRDefault="002E0941">
            <w:pPr>
              <w:rPr>
                <w:rFonts w:ascii="Calibri" w:hAnsi="Calibri" w:cs="Calibri"/>
                <w:sz w:val="22"/>
                <w:szCs w:val="22"/>
              </w:rPr>
            </w:pPr>
            <w:r>
              <w:rPr>
                <w:rFonts w:ascii="Calibri" w:hAnsi="Calibri" w:cs="Calibri"/>
                <w:sz w:val="22"/>
                <w:szCs w:val="22"/>
              </w:rPr>
              <w:t xml:space="preserve">Object dat in het kader van de waterhuishouding periodiek gedeeltelijk of geheel met water is bedekt. </w:t>
            </w:r>
          </w:p>
        </w:tc>
      </w:tr>
      <w:tr w:rsidR="002E0941" w14:paraId="28BF10E5" w14:textId="77777777" w:rsidTr="002E0941">
        <w:trPr>
          <w:tblCellSpacing w:w="15" w:type="dxa"/>
        </w:trPr>
        <w:tc>
          <w:tcPr>
            <w:tcW w:w="1500" w:type="pct"/>
            <w:tcBorders>
              <w:top w:val="nil"/>
              <w:left w:val="nil"/>
              <w:bottom w:val="nil"/>
              <w:right w:val="nil"/>
            </w:tcBorders>
            <w:hideMark/>
          </w:tcPr>
          <w:p w14:paraId="4C80CC84"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432B7BA"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0619C98B" w14:textId="77777777" w:rsidTr="002E0941">
        <w:trPr>
          <w:tblCellSpacing w:w="15" w:type="dxa"/>
        </w:trPr>
        <w:tc>
          <w:tcPr>
            <w:tcW w:w="1500" w:type="pct"/>
            <w:tcBorders>
              <w:top w:val="nil"/>
              <w:left w:val="nil"/>
              <w:bottom w:val="nil"/>
              <w:right w:val="nil"/>
            </w:tcBorders>
            <w:hideMark/>
          </w:tcPr>
          <w:p w14:paraId="44F7EF1E"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69D2823"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5FC28111" w14:textId="77777777" w:rsidTr="002E0941">
        <w:trPr>
          <w:tblCellSpacing w:w="15" w:type="dxa"/>
        </w:trPr>
        <w:tc>
          <w:tcPr>
            <w:tcW w:w="1500" w:type="pct"/>
            <w:tcBorders>
              <w:top w:val="nil"/>
              <w:left w:val="nil"/>
              <w:bottom w:val="nil"/>
              <w:right w:val="nil"/>
            </w:tcBorders>
            <w:hideMark/>
          </w:tcPr>
          <w:p w14:paraId="265592AB"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BE8744D" w14:textId="77777777" w:rsidR="002E0941" w:rsidRDefault="002E0941">
            <w:pPr>
              <w:rPr>
                <w:rFonts w:ascii="Calibri" w:hAnsi="Calibri" w:cs="Calibri"/>
                <w:sz w:val="22"/>
                <w:szCs w:val="22"/>
              </w:rPr>
            </w:pPr>
            <w:r>
              <w:rPr>
                <w:rFonts w:ascii="Calibri" w:hAnsi="Calibri" w:cs="Calibri"/>
                <w:sz w:val="22"/>
                <w:szCs w:val="22"/>
              </w:rPr>
              <w:t>Identificatie ondersteunend waterdeel</w:t>
            </w:r>
          </w:p>
        </w:tc>
      </w:tr>
      <w:tr w:rsidR="002E0941" w14:paraId="36B0306A" w14:textId="77777777" w:rsidTr="002E0941">
        <w:trPr>
          <w:tblCellSpacing w:w="15" w:type="dxa"/>
        </w:trPr>
        <w:tc>
          <w:tcPr>
            <w:tcW w:w="1500" w:type="pct"/>
            <w:tcBorders>
              <w:top w:val="nil"/>
              <w:left w:val="nil"/>
              <w:bottom w:val="nil"/>
              <w:right w:val="nil"/>
            </w:tcBorders>
            <w:hideMark/>
          </w:tcPr>
          <w:p w14:paraId="43DE53E0"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3448507" w14:textId="77777777" w:rsidR="002E0941" w:rsidRDefault="002E0941">
            <w:pPr>
              <w:rPr>
                <w:rFonts w:ascii="Calibri" w:hAnsi="Calibri" w:cs="Calibri"/>
                <w:sz w:val="22"/>
                <w:szCs w:val="22"/>
              </w:rPr>
            </w:pPr>
            <w:r>
              <w:rPr>
                <w:rFonts w:ascii="Calibri" w:hAnsi="Calibri" w:cs="Calibri"/>
                <w:sz w:val="22"/>
                <w:szCs w:val="22"/>
              </w:rPr>
              <w:t xml:space="preserve">Ondersteunende waterdeel objecten met status plan en een einddatum maken geen deel uit van de verzameling ondersteunende waterdelen. Zie verder BGT. </w:t>
            </w:r>
          </w:p>
        </w:tc>
      </w:tr>
      <w:tr w:rsidR="002E0941" w14:paraId="1DEFBDA9" w14:textId="77777777" w:rsidTr="002E0941">
        <w:trPr>
          <w:tblCellSpacing w:w="15" w:type="dxa"/>
        </w:trPr>
        <w:tc>
          <w:tcPr>
            <w:tcW w:w="1500" w:type="pct"/>
            <w:tcBorders>
              <w:top w:val="nil"/>
              <w:left w:val="nil"/>
              <w:bottom w:val="nil"/>
              <w:right w:val="nil"/>
            </w:tcBorders>
            <w:hideMark/>
          </w:tcPr>
          <w:p w14:paraId="203E284E"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B9CEAFE" w14:textId="77777777" w:rsidR="002E0941" w:rsidRDefault="002E0941">
            <w:pPr>
              <w:rPr>
                <w:rFonts w:ascii="Calibri" w:hAnsi="Calibri" w:cs="Calibri"/>
                <w:sz w:val="22"/>
                <w:szCs w:val="22"/>
              </w:rPr>
            </w:pPr>
          </w:p>
        </w:tc>
      </w:tr>
      <w:tr w:rsidR="002E0941" w14:paraId="57684273" w14:textId="77777777" w:rsidTr="002E0941">
        <w:trPr>
          <w:tblCellSpacing w:w="15" w:type="dxa"/>
        </w:trPr>
        <w:tc>
          <w:tcPr>
            <w:tcW w:w="1500" w:type="pct"/>
            <w:tcBorders>
              <w:top w:val="nil"/>
              <w:left w:val="nil"/>
              <w:bottom w:val="nil"/>
              <w:right w:val="nil"/>
            </w:tcBorders>
            <w:hideMark/>
          </w:tcPr>
          <w:p w14:paraId="114BB664"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0A0E46F" w14:textId="77777777" w:rsidR="002E0941" w:rsidRDefault="002E0941">
            <w:pPr>
              <w:rPr>
                <w:rFonts w:ascii="Calibri" w:hAnsi="Calibri" w:cs="Calibri"/>
                <w:sz w:val="22"/>
                <w:szCs w:val="22"/>
              </w:rPr>
            </w:pPr>
            <w:r>
              <w:rPr>
                <w:rFonts w:ascii="Calibri" w:hAnsi="Calibri" w:cs="Calibri"/>
                <w:sz w:val="22"/>
                <w:szCs w:val="22"/>
              </w:rPr>
              <w:t>Nee</w:t>
            </w:r>
          </w:p>
        </w:tc>
      </w:tr>
    </w:tbl>
    <w:p w14:paraId="55CA249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8E84751" w14:textId="77777777" w:rsidTr="002E0941">
        <w:trPr>
          <w:tblCellSpacing w:w="15" w:type="dxa"/>
        </w:trPr>
        <w:tc>
          <w:tcPr>
            <w:tcW w:w="1500" w:type="pct"/>
            <w:tcBorders>
              <w:top w:val="nil"/>
              <w:left w:val="nil"/>
              <w:bottom w:val="nil"/>
              <w:right w:val="nil"/>
            </w:tcBorders>
            <w:hideMark/>
          </w:tcPr>
          <w:p w14:paraId="46EACDDC"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204B27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716"/>
        <w:gridCol w:w="4051"/>
        <w:gridCol w:w="2770"/>
        <w:gridCol w:w="492"/>
      </w:tblGrid>
      <w:tr w:rsidR="002E0941" w14:paraId="53BF6A03" w14:textId="77777777" w:rsidTr="002E0941">
        <w:trPr>
          <w:tblCellSpacing w:w="15" w:type="dxa"/>
        </w:trPr>
        <w:tc>
          <w:tcPr>
            <w:tcW w:w="0" w:type="auto"/>
            <w:tcBorders>
              <w:top w:val="nil"/>
              <w:left w:val="nil"/>
              <w:bottom w:val="nil"/>
              <w:right w:val="nil"/>
            </w:tcBorders>
            <w:hideMark/>
          </w:tcPr>
          <w:p w14:paraId="493F3002"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821A016"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D0719EC"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47A59D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4D53E3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247E786" w14:textId="77777777" w:rsidTr="002E0941">
        <w:trPr>
          <w:tblCellSpacing w:w="15" w:type="dxa"/>
        </w:trPr>
        <w:tc>
          <w:tcPr>
            <w:tcW w:w="250" w:type="pct"/>
            <w:tcBorders>
              <w:top w:val="nil"/>
              <w:left w:val="nil"/>
              <w:bottom w:val="nil"/>
              <w:right w:val="nil"/>
            </w:tcBorders>
            <w:hideMark/>
          </w:tcPr>
          <w:p w14:paraId="7152E63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5749EA" w14:textId="77777777" w:rsidR="002E0941" w:rsidRDefault="002E0941">
            <w:pPr>
              <w:rPr>
                <w:rFonts w:ascii="Calibri" w:hAnsi="Calibri" w:cs="Calibri"/>
                <w:sz w:val="22"/>
                <w:szCs w:val="22"/>
              </w:rPr>
            </w:pPr>
            <w:r>
              <w:rPr>
                <w:rFonts w:ascii="Calibri" w:hAnsi="Calibri" w:cs="Calibri"/>
                <w:sz w:val="22"/>
                <w:szCs w:val="22"/>
              </w:rPr>
              <w:t xml:space="preserve">Identificatie ondersteunend waterdeel </w:t>
            </w:r>
          </w:p>
        </w:tc>
        <w:tc>
          <w:tcPr>
            <w:tcW w:w="2500" w:type="pct"/>
            <w:tcBorders>
              <w:top w:val="nil"/>
              <w:left w:val="nil"/>
              <w:bottom w:val="nil"/>
              <w:right w:val="nil"/>
            </w:tcBorders>
            <w:hideMark/>
          </w:tcPr>
          <w:p w14:paraId="73BB5FCF" w14:textId="77777777" w:rsidR="002E0941" w:rsidRDefault="002E0941">
            <w:pPr>
              <w:rPr>
                <w:rFonts w:ascii="Calibri" w:hAnsi="Calibri" w:cs="Calibri"/>
                <w:sz w:val="22"/>
                <w:szCs w:val="22"/>
              </w:rPr>
            </w:pPr>
            <w:r>
              <w:rPr>
                <w:rFonts w:ascii="Calibri" w:hAnsi="Calibri" w:cs="Calibri"/>
                <w:sz w:val="22"/>
                <w:szCs w:val="22"/>
              </w:rPr>
              <w:t>Een unieke identificatie voor een ondersteunend waterdeel</w:t>
            </w:r>
          </w:p>
        </w:tc>
        <w:tc>
          <w:tcPr>
            <w:tcW w:w="500" w:type="pct"/>
            <w:tcBorders>
              <w:top w:val="nil"/>
              <w:left w:val="nil"/>
              <w:bottom w:val="nil"/>
              <w:right w:val="nil"/>
            </w:tcBorders>
            <w:hideMark/>
          </w:tcPr>
          <w:p w14:paraId="7657852D"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169D0EA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E7A7BEB" w14:textId="77777777" w:rsidTr="002E0941">
        <w:trPr>
          <w:tblCellSpacing w:w="15" w:type="dxa"/>
        </w:trPr>
        <w:tc>
          <w:tcPr>
            <w:tcW w:w="250" w:type="pct"/>
            <w:tcBorders>
              <w:top w:val="nil"/>
              <w:left w:val="nil"/>
              <w:bottom w:val="nil"/>
              <w:right w:val="nil"/>
            </w:tcBorders>
            <w:hideMark/>
          </w:tcPr>
          <w:p w14:paraId="3B89C4C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4E58D0" w14:textId="77777777" w:rsidR="002E0941" w:rsidRDefault="002E0941">
            <w:pPr>
              <w:rPr>
                <w:rFonts w:ascii="Calibri" w:hAnsi="Calibri" w:cs="Calibri"/>
                <w:sz w:val="22"/>
                <w:szCs w:val="22"/>
              </w:rPr>
            </w:pPr>
            <w:r>
              <w:rPr>
                <w:rFonts w:ascii="Calibri" w:hAnsi="Calibri" w:cs="Calibri"/>
                <w:sz w:val="22"/>
                <w:szCs w:val="22"/>
              </w:rPr>
              <w:t xml:space="preserve">Geometrie ondersteunend waterdeel </w:t>
            </w:r>
          </w:p>
        </w:tc>
        <w:tc>
          <w:tcPr>
            <w:tcW w:w="2500" w:type="pct"/>
            <w:tcBorders>
              <w:top w:val="nil"/>
              <w:left w:val="nil"/>
              <w:bottom w:val="nil"/>
              <w:right w:val="nil"/>
            </w:tcBorders>
            <w:hideMark/>
          </w:tcPr>
          <w:p w14:paraId="6BB1F395"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omtrekken van een ondersteunend waterdeel. </w:t>
            </w:r>
          </w:p>
        </w:tc>
        <w:tc>
          <w:tcPr>
            <w:tcW w:w="500" w:type="pct"/>
            <w:tcBorders>
              <w:top w:val="nil"/>
              <w:left w:val="nil"/>
              <w:bottom w:val="nil"/>
              <w:right w:val="nil"/>
            </w:tcBorders>
            <w:hideMark/>
          </w:tcPr>
          <w:p w14:paraId="24DA9B09"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717A5E2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B2F7FAA" w14:textId="77777777" w:rsidTr="002E0941">
        <w:trPr>
          <w:tblCellSpacing w:w="15" w:type="dxa"/>
        </w:trPr>
        <w:tc>
          <w:tcPr>
            <w:tcW w:w="250" w:type="pct"/>
            <w:tcBorders>
              <w:top w:val="nil"/>
              <w:left w:val="nil"/>
              <w:bottom w:val="nil"/>
              <w:right w:val="nil"/>
            </w:tcBorders>
            <w:hideMark/>
          </w:tcPr>
          <w:p w14:paraId="3BF0D57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13B04A3" w14:textId="77777777" w:rsidR="002E0941" w:rsidRDefault="002E0941">
            <w:pPr>
              <w:rPr>
                <w:rFonts w:ascii="Calibri" w:hAnsi="Calibri" w:cs="Calibri"/>
                <w:sz w:val="22"/>
                <w:szCs w:val="22"/>
              </w:rPr>
            </w:pPr>
            <w:r>
              <w:rPr>
                <w:rFonts w:ascii="Calibri" w:hAnsi="Calibri" w:cs="Calibri"/>
                <w:sz w:val="22"/>
                <w:szCs w:val="22"/>
              </w:rPr>
              <w:t xml:space="preserve">Type ondersteunend waterdeel </w:t>
            </w:r>
          </w:p>
        </w:tc>
        <w:tc>
          <w:tcPr>
            <w:tcW w:w="2500" w:type="pct"/>
            <w:tcBorders>
              <w:top w:val="nil"/>
              <w:left w:val="nil"/>
              <w:bottom w:val="nil"/>
              <w:right w:val="nil"/>
            </w:tcBorders>
            <w:hideMark/>
          </w:tcPr>
          <w:p w14:paraId="702DAE17" w14:textId="77777777" w:rsidR="002E0941" w:rsidRDefault="002E0941">
            <w:pPr>
              <w:rPr>
                <w:rFonts w:ascii="Calibri" w:hAnsi="Calibri" w:cs="Calibri"/>
                <w:sz w:val="22"/>
                <w:szCs w:val="22"/>
              </w:rPr>
            </w:pPr>
            <w:r>
              <w:rPr>
                <w:rFonts w:ascii="Calibri" w:hAnsi="Calibri" w:cs="Calibri"/>
                <w:sz w:val="22"/>
                <w:szCs w:val="22"/>
              </w:rPr>
              <w:t>Specificatie van het soort water.</w:t>
            </w:r>
          </w:p>
        </w:tc>
        <w:tc>
          <w:tcPr>
            <w:tcW w:w="500" w:type="pct"/>
            <w:tcBorders>
              <w:top w:val="nil"/>
              <w:left w:val="nil"/>
              <w:bottom w:val="nil"/>
              <w:right w:val="nil"/>
            </w:tcBorders>
            <w:hideMark/>
          </w:tcPr>
          <w:p w14:paraId="237C9022" w14:textId="77777777" w:rsidR="002E0941" w:rsidRDefault="002E0941">
            <w:pPr>
              <w:rPr>
                <w:rFonts w:ascii="Calibri" w:hAnsi="Calibri" w:cs="Calibri"/>
                <w:sz w:val="22"/>
                <w:szCs w:val="22"/>
              </w:rPr>
            </w:pPr>
            <w:r>
              <w:rPr>
                <w:rFonts w:ascii="Calibri" w:hAnsi="Calibri" w:cs="Calibri"/>
                <w:sz w:val="22"/>
                <w:szCs w:val="22"/>
              </w:rPr>
              <w:t xml:space="preserve">typeringOndersteunendWater </w:t>
            </w:r>
          </w:p>
        </w:tc>
        <w:tc>
          <w:tcPr>
            <w:tcW w:w="500" w:type="pct"/>
            <w:tcBorders>
              <w:top w:val="nil"/>
              <w:left w:val="nil"/>
              <w:bottom w:val="nil"/>
              <w:right w:val="nil"/>
            </w:tcBorders>
            <w:hideMark/>
          </w:tcPr>
          <w:p w14:paraId="7CB231D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D237944" w14:textId="77777777" w:rsidTr="002E0941">
        <w:trPr>
          <w:tblCellSpacing w:w="15" w:type="dxa"/>
        </w:trPr>
        <w:tc>
          <w:tcPr>
            <w:tcW w:w="250" w:type="pct"/>
            <w:tcBorders>
              <w:top w:val="nil"/>
              <w:left w:val="nil"/>
              <w:bottom w:val="nil"/>
              <w:right w:val="nil"/>
            </w:tcBorders>
            <w:hideMark/>
          </w:tcPr>
          <w:p w14:paraId="4841862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C5825B" w14:textId="77777777" w:rsidR="002E0941" w:rsidRDefault="002E0941">
            <w:pPr>
              <w:rPr>
                <w:rFonts w:ascii="Calibri" w:hAnsi="Calibri" w:cs="Calibri"/>
                <w:sz w:val="22"/>
                <w:szCs w:val="22"/>
              </w:rPr>
            </w:pPr>
            <w:r>
              <w:rPr>
                <w:rFonts w:ascii="Calibri" w:hAnsi="Calibri" w:cs="Calibri"/>
                <w:sz w:val="22"/>
                <w:szCs w:val="22"/>
              </w:rPr>
              <w:t xml:space="preserve">Plus type ondersteunend waterdeel </w:t>
            </w:r>
          </w:p>
        </w:tc>
        <w:tc>
          <w:tcPr>
            <w:tcW w:w="2500" w:type="pct"/>
            <w:tcBorders>
              <w:top w:val="nil"/>
              <w:left w:val="nil"/>
              <w:bottom w:val="nil"/>
              <w:right w:val="nil"/>
            </w:tcBorders>
            <w:hideMark/>
          </w:tcPr>
          <w:p w14:paraId="7826A942" w14:textId="77777777" w:rsidR="002E0941" w:rsidRDefault="002E0941">
            <w:pPr>
              <w:rPr>
                <w:rFonts w:ascii="Calibri" w:hAnsi="Calibri" w:cs="Calibri"/>
                <w:sz w:val="22"/>
                <w:szCs w:val="22"/>
              </w:rPr>
            </w:pPr>
            <w:r>
              <w:rPr>
                <w:rFonts w:ascii="Calibri" w:hAnsi="Calibri" w:cs="Calibri"/>
                <w:sz w:val="22"/>
                <w:szCs w:val="22"/>
              </w:rPr>
              <w:t>Specificatie van het soort water, nadere classificatie.</w:t>
            </w:r>
          </w:p>
        </w:tc>
        <w:tc>
          <w:tcPr>
            <w:tcW w:w="500" w:type="pct"/>
            <w:tcBorders>
              <w:top w:val="nil"/>
              <w:left w:val="nil"/>
              <w:bottom w:val="nil"/>
              <w:right w:val="nil"/>
            </w:tcBorders>
            <w:hideMark/>
          </w:tcPr>
          <w:p w14:paraId="7E383EC3"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4ECCAD5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41DE4D1" w14:textId="77777777" w:rsidTr="002E0941">
        <w:trPr>
          <w:tblCellSpacing w:w="15" w:type="dxa"/>
        </w:trPr>
        <w:tc>
          <w:tcPr>
            <w:tcW w:w="250" w:type="pct"/>
            <w:tcBorders>
              <w:top w:val="nil"/>
              <w:left w:val="nil"/>
              <w:bottom w:val="nil"/>
              <w:right w:val="nil"/>
            </w:tcBorders>
            <w:hideMark/>
          </w:tcPr>
          <w:p w14:paraId="74EFED2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36B08DB" w14:textId="77777777" w:rsidR="002E0941" w:rsidRDefault="002E0941">
            <w:pPr>
              <w:rPr>
                <w:rFonts w:ascii="Calibri" w:hAnsi="Calibri" w:cs="Calibri"/>
                <w:sz w:val="22"/>
                <w:szCs w:val="22"/>
              </w:rPr>
            </w:pPr>
            <w:r>
              <w:rPr>
                <w:rFonts w:ascii="Calibri" w:hAnsi="Calibri" w:cs="Calibri"/>
                <w:sz w:val="22"/>
                <w:szCs w:val="22"/>
              </w:rPr>
              <w:t xml:space="preserve">Datum begin geldigheid ondersteunend waterdeel </w:t>
            </w:r>
          </w:p>
        </w:tc>
        <w:tc>
          <w:tcPr>
            <w:tcW w:w="2500" w:type="pct"/>
            <w:tcBorders>
              <w:top w:val="nil"/>
              <w:left w:val="nil"/>
              <w:bottom w:val="nil"/>
              <w:right w:val="nil"/>
            </w:tcBorders>
            <w:hideMark/>
          </w:tcPr>
          <w:p w14:paraId="2C3F78E0" w14:textId="77777777" w:rsidR="002E0941" w:rsidRDefault="002E0941">
            <w:pPr>
              <w:rPr>
                <w:rFonts w:ascii="Calibri" w:hAnsi="Calibri" w:cs="Calibri"/>
                <w:sz w:val="22"/>
                <w:szCs w:val="22"/>
              </w:rPr>
            </w:pPr>
            <w:r>
              <w:rPr>
                <w:rFonts w:ascii="Calibri" w:hAnsi="Calibri" w:cs="Calibri"/>
                <w:sz w:val="22"/>
                <w:szCs w:val="22"/>
              </w:rPr>
              <w:t>De datum waarop het ondersteunend waterdeel is ontstaan.</w:t>
            </w:r>
          </w:p>
        </w:tc>
        <w:tc>
          <w:tcPr>
            <w:tcW w:w="500" w:type="pct"/>
            <w:tcBorders>
              <w:top w:val="nil"/>
              <w:left w:val="nil"/>
              <w:bottom w:val="nil"/>
              <w:right w:val="nil"/>
            </w:tcBorders>
            <w:hideMark/>
          </w:tcPr>
          <w:p w14:paraId="1A0CEF8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D4D28A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9B20CE4" w14:textId="77777777" w:rsidTr="002E0941">
        <w:trPr>
          <w:tblCellSpacing w:w="15" w:type="dxa"/>
        </w:trPr>
        <w:tc>
          <w:tcPr>
            <w:tcW w:w="250" w:type="pct"/>
            <w:tcBorders>
              <w:top w:val="nil"/>
              <w:left w:val="nil"/>
              <w:bottom w:val="nil"/>
              <w:right w:val="nil"/>
            </w:tcBorders>
            <w:hideMark/>
          </w:tcPr>
          <w:p w14:paraId="59DFDE7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678D4B" w14:textId="77777777" w:rsidR="002E0941" w:rsidRDefault="002E0941">
            <w:pPr>
              <w:rPr>
                <w:rFonts w:ascii="Calibri" w:hAnsi="Calibri" w:cs="Calibri"/>
                <w:sz w:val="22"/>
                <w:szCs w:val="22"/>
              </w:rPr>
            </w:pPr>
            <w:r>
              <w:rPr>
                <w:rFonts w:ascii="Calibri" w:hAnsi="Calibri" w:cs="Calibri"/>
                <w:sz w:val="22"/>
                <w:szCs w:val="22"/>
              </w:rPr>
              <w:t xml:space="preserve">Datum einde geldigheid ondersteunend waterdeel </w:t>
            </w:r>
          </w:p>
        </w:tc>
        <w:tc>
          <w:tcPr>
            <w:tcW w:w="2500" w:type="pct"/>
            <w:tcBorders>
              <w:top w:val="nil"/>
              <w:left w:val="nil"/>
              <w:bottom w:val="nil"/>
              <w:right w:val="nil"/>
            </w:tcBorders>
            <w:hideMark/>
          </w:tcPr>
          <w:p w14:paraId="2BA46A50" w14:textId="77777777" w:rsidR="002E0941" w:rsidRDefault="002E0941">
            <w:pPr>
              <w:rPr>
                <w:rFonts w:ascii="Calibri" w:hAnsi="Calibri" w:cs="Calibri"/>
                <w:sz w:val="22"/>
                <w:szCs w:val="22"/>
              </w:rPr>
            </w:pPr>
            <w:r>
              <w:rPr>
                <w:rFonts w:ascii="Calibri" w:hAnsi="Calibri" w:cs="Calibri"/>
                <w:sz w:val="22"/>
                <w:szCs w:val="22"/>
              </w:rPr>
              <w:t>De datum waarop het ondersteunend waterdeel ongeldig is geworden.</w:t>
            </w:r>
          </w:p>
        </w:tc>
        <w:tc>
          <w:tcPr>
            <w:tcW w:w="500" w:type="pct"/>
            <w:tcBorders>
              <w:top w:val="nil"/>
              <w:left w:val="nil"/>
              <w:bottom w:val="nil"/>
              <w:right w:val="nil"/>
            </w:tcBorders>
            <w:hideMark/>
          </w:tcPr>
          <w:p w14:paraId="5D8F407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BA951C0" w14:textId="77777777" w:rsidR="002E0941" w:rsidRDefault="002E0941">
            <w:pPr>
              <w:rPr>
                <w:rFonts w:ascii="Calibri" w:hAnsi="Calibri" w:cs="Calibri"/>
                <w:sz w:val="22"/>
                <w:szCs w:val="22"/>
              </w:rPr>
            </w:pPr>
            <w:r>
              <w:rPr>
                <w:rFonts w:ascii="Calibri" w:hAnsi="Calibri" w:cs="Calibri"/>
                <w:sz w:val="22"/>
                <w:szCs w:val="22"/>
              </w:rPr>
              <w:t>0 .. 1</w:t>
            </w:r>
          </w:p>
        </w:tc>
      </w:tr>
    </w:tbl>
    <w:p w14:paraId="0EA54E0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223B35D" w14:textId="77777777" w:rsidTr="002E0941">
        <w:trPr>
          <w:tblCellSpacing w:w="15" w:type="dxa"/>
        </w:trPr>
        <w:tc>
          <w:tcPr>
            <w:tcW w:w="1500" w:type="pct"/>
            <w:tcBorders>
              <w:top w:val="nil"/>
              <w:left w:val="nil"/>
              <w:bottom w:val="nil"/>
              <w:right w:val="nil"/>
            </w:tcBorders>
            <w:hideMark/>
          </w:tcPr>
          <w:p w14:paraId="76AE91FE"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EA4B47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E2C827C" w14:textId="77777777" w:rsidTr="002E0941">
        <w:trPr>
          <w:tblCellSpacing w:w="15" w:type="dxa"/>
        </w:trPr>
        <w:tc>
          <w:tcPr>
            <w:tcW w:w="250" w:type="pct"/>
            <w:tcBorders>
              <w:top w:val="nil"/>
              <w:left w:val="nil"/>
              <w:bottom w:val="nil"/>
              <w:right w:val="nil"/>
            </w:tcBorders>
            <w:hideMark/>
          </w:tcPr>
          <w:p w14:paraId="1FAB8C6D"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336F39D"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ONDERSTEUNEND WATEREEL is een specialisatie van het city gml objecttype WATERBODY. </w:t>
            </w:r>
          </w:p>
        </w:tc>
      </w:tr>
    </w:tbl>
    <w:p w14:paraId="4C96AE94" w14:textId="77777777" w:rsidR="002E0941" w:rsidRDefault="002E0941" w:rsidP="0055546E">
      <w:pPr>
        <w:pStyle w:val="Kop3"/>
        <w:rPr>
          <w:rFonts w:ascii="Calibri" w:hAnsi="Calibri" w:cs="Calibri"/>
        </w:rPr>
      </w:pPr>
      <w:bookmarkStart w:id="81" w:name="global_class_Model_ONDERSTEUNENDWEGDEEL"/>
      <w:bookmarkEnd w:id="81"/>
      <w:r>
        <w:rPr>
          <w:rFonts w:ascii="Calibri" w:hAnsi="Calibri" w:cs="Calibri"/>
        </w:rPr>
        <w:t>Objecttype ONDERSTEUNEND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AD0AF71" w14:textId="77777777" w:rsidTr="002E0941">
        <w:trPr>
          <w:tblCellSpacing w:w="15" w:type="dxa"/>
        </w:trPr>
        <w:tc>
          <w:tcPr>
            <w:tcW w:w="1500" w:type="pct"/>
            <w:tcBorders>
              <w:top w:val="nil"/>
              <w:left w:val="nil"/>
              <w:bottom w:val="nil"/>
              <w:right w:val="nil"/>
            </w:tcBorders>
            <w:hideMark/>
          </w:tcPr>
          <w:p w14:paraId="4BB4544F"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0132DCB" w14:textId="77777777" w:rsidR="002E0941" w:rsidRDefault="002E0941">
            <w:pPr>
              <w:rPr>
                <w:rFonts w:ascii="Calibri" w:hAnsi="Calibri" w:cs="Calibri"/>
                <w:sz w:val="22"/>
                <w:szCs w:val="22"/>
              </w:rPr>
            </w:pPr>
            <w:r>
              <w:rPr>
                <w:rFonts w:ascii="Calibri" w:hAnsi="Calibri" w:cs="Calibri"/>
                <w:sz w:val="22"/>
                <w:szCs w:val="22"/>
              </w:rPr>
              <w:t>ONDERSTEUNEND WEGDEEL</w:t>
            </w:r>
          </w:p>
        </w:tc>
      </w:tr>
      <w:tr w:rsidR="002E0941" w14:paraId="3BDA0227" w14:textId="77777777" w:rsidTr="002E0941">
        <w:trPr>
          <w:tblCellSpacing w:w="15" w:type="dxa"/>
        </w:trPr>
        <w:tc>
          <w:tcPr>
            <w:tcW w:w="1500" w:type="pct"/>
            <w:tcBorders>
              <w:top w:val="nil"/>
              <w:left w:val="nil"/>
              <w:bottom w:val="nil"/>
              <w:right w:val="nil"/>
            </w:tcBorders>
            <w:hideMark/>
          </w:tcPr>
          <w:p w14:paraId="12E77512"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82E00C"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243747A6" w14:textId="77777777" w:rsidTr="002E0941">
        <w:trPr>
          <w:tblCellSpacing w:w="15" w:type="dxa"/>
        </w:trPr>
        <w:tc>
          <w:tcPr>
            <w:tcW w:w="1500" w:type="pct"/>
            <w:tcBorders>
              <w:top w:val="nil"/>
              <w:left w:val="nil"/>
              <w:bottom w:val="nil"/>
              <w:right w:val="nil"/>
            </w:tcBorders>
            <w:hideMark/>
          </w:tcPr>
          <w:p w14:paraId="35916B2F"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C9BBD3" w14:textId="77777777" w:rsidR="002E0941" w:rsidRDefault="002E0941">
            <w:pPr>
              <w:rPr>
                <w:rFonts w:ascii="Calibri" w:hAnsi="Calibri" w:cs="Calibri"/>
                <w:sz w:val="22"/>
                <w:szCs w:val="22"/>
              </w:rPr>
            </w:pPr>
            <w:r>
              <w:rPr>
                <w:rFonts w:ascii="Calibri" w:hAnsi="Calibri" w:cs="Calibri"/>
                <w:sz w:val="22"/>
                <w:szCs w:val="22"/>
              </w:rPr>
              <w:t>Een deel van de weg dat niet primair bedoeld is voor gebruik door het verkeer.</w:t>
            </w:r>
          </w:p>
        </w:tc>
      </w:tr>
      <w:tr w:rsidR="002E0941" w14:paraId="0F458AE3" w14:textId="77777777" w:rsidTr="002E0941">
        <w:trPr>
          <w:tblCellSpacing w:w="15" w:type="dxa"/>
        </w:trPr>
        <w:tc>
          <w:tcPr>
            <w:tcW w:w="1500" w:type="pct"/>
            <w:tcBorders>
              <w:top w:val="nil"/>
              <w:left w:val="nil"/>
              <w:bottom w:val="nil"/>
              <w:right w:val="nil"/>
            </w:tcBorders>
            <w:hideMark/>
          </w:tcPr>
          <w:p w14:paraId="77C47568"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6D90946" w14:textId="77777777" w:rsidR="002E0941" w:rsidRDefault="002E0941">
            <w:pPr>
              <w:rPr>
                <w:rFonts w:ascii="Calibri" w:hAnsi="Calibri" w:cs="Calibri"/>
                <w:sz w:val="22"/>
                <w:szCs w:val="22"/>
              </w:rPr>
            </w:pPr>
            <w:r>
              <w:rPr>
                <w:rFonts w:ascii="Calibri" w:hAnsi="Calibri" w:cs="Calibri"/>
                <w:sz w:val="22"/>
                <w:szCs w:val="22"/>
              </w:rPr>
              <w:t>CityGML</w:t>
            </w:r>
          </w:p>
        </w:tc>
      </w:tr>
      <w:tr w:rsidR="002E0941" w14:paraId="105581FC" w14:textId="77777777" w:rsidTr="002E0941">
        <w:trPr>
          <w:tblCellSpacing w:w="15" w:type="dxa"/>
        </w:trPr>
        <w:tc>
          <w:tcPr>
            <w:tcW w:w="1500" w:type="pct"/>
            <w:tcBorders>
              <w:top w:val="nil"/>
              <w:left w:val="nil"/>
              <w:bottom w:val="nil"/>
              <w:right w:val="nil"/>
            </w:tcBorders>
            <w:hideMark/>
          </w:tcPr>
          <w:p w14:paraId="79EDF2BD"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86396B"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5CEE875A" w14:textId="77777777" w:rsidTr="002E0941">
        <w:trPr>
          <w:tblCellSpacing w:w="15" w:type="dxa"/>
        </w:trPr>
        <w:tc>
          <w:tcPr>
            <w:tcW w:w="1500" w:type="pct"/>
            <w:tcBorders>
              <w:top w:val="nil"/>
              <w:left w:val="nil"/>
              <w:bottom w:val="nil"/>
              <w:right w:val="nil"/>
            </w:tcBorders>
            <w:hideMark/>
          </w:tcPr>
          <w:p w14:paraId="3B68584B"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D10147B" w14:textId="77777777" w:rsidR="002E0941" w:rsidRDefault="002E0941">
            <w:pPr>
              <w:rPr>
                <w:rFonts w:ascii="Calibri" w:hAnsi="Calibri" w:cs="Calibri"/>
                <w:sz w:val="22"/>
                <w:szCs w:val="22"/>
              </w:rPr>
            </w:pPr>
            <w:r>
              <w:rPr>
                <w:rFonts w:ascii="Calibri" w:hAnsi="Calibri" w:cs="Calibri"/>
                <w:sz w:val="22"/>
                <w:szCs w:val="22"/>
              </w:rPr>
              <w:t>Identificatie ondersteunend wegdeel</w:t>
            </w:r>
          </w:p>
        </w:tc>
      </w:tr>
      <w:tr w:rsidR="002E0941" w14:paraId="3B7F0C3A" w14:textId="77777777" w:rsidTr="002E0941">
        <w:trPr>
          <w:tblCellSpacing w:w="15" w:type="dxa"/>
        </w:trPr>
        <w:tc>
          <w:tcPr>
            <w:tcW w:w="1500" w:type="pct"/>
            <w:tcBorders>
              <w:top w:val="nil"/>
              <w:left w:val="nil"/>
              <w:bottom w:val="nil"/>
              <w:right w:val="nil"/>
            </w:tcBorders>
            <w:hideMark/>
          </w:tcPr>
          <w:p w14:paraId="45CB6B46"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7DF45A1" w14:textId="77777777" w:rsidR="002E0941" w:rsidRDefault="002E0941">
            <w:pPr>
              <w:rPr>
                <w:rFonts w:ascii="Calibri" w:hAnsi="Calibri" w:cs="Calibri"/>
                <w:sz w:val="22"/>
                <w:szCs w:val="22"/>
              </w:rPr>
            </w:pPr>
            <w:r>
              <w:rPr>
                <w:rFonts w:ascii="Calibri" w:hAnsi="Calibri" w:cs="Calibri"/>
                <w:sz w:val="22"/>
                <w:szCs w:val="22"/>
              </w:rPr>
              <w:t xml:space="preserve">Ondersteunende wegdelen met status plan en een einddatum maken geen deel uit van de verzameling ondersteunend wegdelen. Zie verder BGT. </w:t>
            </w:r>
          </w:p>
        </w:tc>
      </w:tr>
      <w:tr w:rsidR="002E0941" w14:paraId="2E51D6AD" w14:textId="77777777" w:rsidTr="002E0941">
        <w:trPr>
          <w:tblCellSpacing w:w="15" w:type="dxa"/>
        </w:trPr>
        <w:tc>
          <w:tcPr>
            <w:tcW w:w="1500" w:type="pct"/>
            <w:tcBorders>
              <w:top w:val="nil"/>
              <w:left w:val="nil"/>
              <w:bottom w:val="nil"/>
              <w:right w:val="nil"/>
            </w:tcBorders>
            <w:hideMark/>
          </w:tcPr>
          <w:p w14:paraId="1404E5A3"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1AEA6C84" w14:textId="77777777" w:rsidR="002E0941" w:rsidRDefault="002E0941">
            <w:pPr>
              <w:rPr>
                <w:rFonts w:ascii="Calibri" w:hAnsi="Calibri" w:cs="Calibri"/>
                <w:sz w:val="22"/>
                <w:szCs w:val="22"/>
              </w:rPr>
            </w:pPr>
          </w:p>
        </w:tc>
      </w:tr>
      <w:tr w:rsidR="002E0941" w14:paraId="4C0C654D" w14:textId="77777777" w:rsidTr="002E0941">
        <w:trPr>
          <w:tblCellSpacing w:w="15" w:type="dxa"/>
        </w:trPr>
        <w:tc>
          <w:tcPr>
            <w:tcW w:w="1500" w:type="pct"/>
            <w:tcBorders>
              <w:top w:val="nil"/>
              <w:left w:val="nil"/>
              <w:bottom w:val="nil"/>
              <w:right w:val="nil"/>
            </w:tcBorders>
            <w:hideMark/>
          </w:tcPr>
          <w:p w14:paraId="14A572B5"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A2E44A6" w14:textId="77777777" w:rsidR="002E0941" w:rsidRDefault="002E0941">
            <w:pPr>
              <w:rPr>
                <w:rFonts w:ascii="Calibri" w:hAnsi="Calibri" w:cs="Calibri"/>
                <w:sz w:val="22"/>
                <w:szCs w:val="22"/>
              </w:rPr>
            </w:pPr>
            <w:r>
              <w:rPr>
                <w:rFonts w:ascii="Calibri" w:hAnsi="Calibri" w:cs="Calibri"/>
                <w:sz w:val="22"/>
                <w:szCs w:val="22"/>
              </w:rPr>
              <w:t>Nee</w:t>
            </w:r>
          </w:p>
        </w:tc>
      </w:tr>
    </w:tbl>
    <w:p w14:paraId="1297226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7CA5266" w14:textId="77777777" w:rsidTr="002E0941">
        <w:trPr>
          <w:tblCellSpacing w:w="15" w:type="dxa"/>
        </w:trPr>
        <w:tc>
          <w:tcPr>
            <w:tcW w:w="1500" w:type="pct"/>
            <w:tcBorders>
              <w:top w:val="nil"/>
              <w:left w:val="nil"/>
              <w:bottom w:val="nil"/>
              <w:right w:val="nil"/>
            </w:tcBorders>
            <w:hideMark/>
          </w:tcPr>
          <w:p w14:paraId="4B0E89D3"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7C7D85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645"/>
        <w:gridCol w:w="4009"/>
        <w:gridCol w:w="2883"/>
        <w:gridCol w:w="492"/>
      </w:tblGrid>
      <w:tr w:rsidR="002E0941" w14:paraId="2196904A" w14:textId="77777777" w:rsidTr="002E0941">
        <w:trPr>
          <w:tblCellSpacing w:w="15" w:type="dxa"/>
        </w:trPr>
        <w:tc>
          <w:tcPr>
            <w:tcW w:w="0" w:type="auto"/>
            <w:tcBorders>
              <w:top w:val="nil"/>
              <w:left w:val="nil"/>
              <w:bottom w:val="nil"/>
              <w:right w:val="nil"/>
            </w:tcBorders>
            <w:hideMark/>
          </w:tcPr>
          <w:p w14:paraId="48C4424C"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C3047A2"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338EC84"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9D6558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E9CD4A5"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5A74B54" w14:textId="77777777" w:rsidTr="002E0941">
        <w:trPr>
          <w:tblCellSpacing w:w="15" w:type="dxa"/>
        </w:trPr>
        <w:tc>
          <w:tcPr>
            <w:tcW w:w="250" w:type="pct"/>
            <w:tcBorders>
              <w:top w:val="nil"/>
              <w:left w:val="nil"/>
              <w:bottom w:val="nil"/>
              <w:right w:val="nil"/>
            </w:tcBorders>
            <w:hideMark/>
          </w:tcPr>
          <w:p w14:paraId="282A324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D703D6" w14:textId="77777777" w:rsidR="002E0941" w:rsidRDefault="002E0941">
            <w:pPr>
              <w:rPr>
                <w:rFonts w:ascii="Calibri" w:hAnsi="Calibri" w:cs="Calibri"/>
                <w:sz w:val="22"/>
                <w:szCs w:val="22"/>
              </w:rPr>
            </w:pPr>
            <w:r>
              <w:rPr>
                <w:rFonts w:ascii="Calibri" w:hAnsi="Calibri" w:cs="Calibri"/>
                <w:sz w:val="22"/>
                <w:szCs w:val="22"/>
              </w:rPr>
              <w:t xml:space="preserve">Identificatie ondersteunend wegdeel </w:t>
            </w:r>
          </w:p>
        </w:tc>
        <w:tc>
          <w:tcPr>
            <w:tcW w:w="2500" w:type="pct"/>
            <w:tcBorders>
              <w:top w:val="nil"/>
              <w:left w:val="nil"/>
              <w:bottom w:val="nil"/>
              <w:right w:val="nil"/>
            </w:tcBorders>
            <w:hideMark/>
          </w:tcPr>
          <w:p w14:paraId="54BB1E3B" w14:textId="77777777" w:rsidR="002E0941" w:rsidRDefault="002E0941">
            <w:pPr>
              <w:rPr>
                <w:rFonts w:ascii="Calibri" w:hAnsi="Calibri" w:cs="Calibri"/>
                <w:sz w:val="22"/>
                <w:szCs w:val="22"/>
              </w:rPr>
            </w:pPr>
            <w:r>
              <w:rPr>
                <w:rFonts w:ascii="Calibri" w:hAnsi="Calibri" w:cs="Calibri"/>
                <w:sz w:val="22"/>
                <w:szCs w:val="22"/>
              </w:rPr>
              <w:t>Een unieke identificatie voor een ondersteunend wegdeel</w:t>
            </w:r>
          </w:p>
        </w:tc>
        <w:tc>
          <w:tcPr>
            <w:tcW w:w="500" w:type="pct"/>
            <w:tcBorders>
              <w:top w:val="nil"/>
              <w:left w:val="nil"/>
              <w:bottom w:val="nil"/>
              <w:right w:val="nil"/>
            </w:tcBorders>
            <w:hideMark/>
          </w:tcPr>
          <w:p w14:paraId="29839015"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373B368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FEFCADA" w14:textId="77777777" w:rsidTr="002E0941">
        <w:trPr>
          <w:tblCellSpacing w:w="15" w:type="dxa"/>
        </w:trPr>
        <w:tc>
          <w:tcPr>
            <w:tcW w:w="250" w:type="pct"/>
            <w:tcBorders>
              <w:top w:val="nil"/>
              <w:left w:val="nil"/>
              <w:bottom w:val="nil"/>
              <w:right w:val="nil"/>
            </w:tcBorders>
            <w:hideMark/>
          </w:tcPr>
          <w:p w14:paraId="2E01CC8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0F356D" w14:textId="77777777" w:rsidR="002E0941" w:rsidRDefault="002E0941">
            <w:pPr>
              <w:rPr>
                <w:rFonts w:ascii="Calibri" w:hAnsi="Calibri" w:cs="Calibri"/>
                <w:sz w:val="22"/>
                <w:szCs w:val="22"/>
              </w:rPr>
            </w:pPr>
            <w:r>
              <w:rPr>
                <w:rFonts w:ascii="Calibri" w:hAnsi="Calibri" w:cs="Calibri"/>
                <w:sz w:val="22"/>
                <w:szCs w:val="22"/>
              </w:rPr>
              <w:t xml:space="preserve">Geometrie ondersteunend wegdeel </w:t>
            </w:r>
          </w:p>
        </w:tc>
        <w:tc>
          <w:tcPr>
            <w:tcW w:w="2500" w:type="pct"/>
            <w:tcBorders>
              <w:top w:val="nil"/>
              <w:left w:val="nil"/>
              <w:bottom w:val="nil"/>
              <w:right w:val="nil"/>
            </w:tcBorders>
            <w:hideMark/>
          </w:tcPr>
          <w:p w14:paraId="608151CA"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omtrekken van een ondersteunend wegdeel </w:t>
            </w:r>
          </w:p>
        </w:tc>
        <w:tc>
          <w:tcPr>
            <w:tcW w:w="500" w:type="pct"/>
            <w:tcBorders>
              <w:top w:val="nil"/>
              <w:left w:val="nil"/>
              <w:bottom w:val="nil"/>
              <w:right w:val="nil"/>
            </w:tcBorders>
            <w:hideMark/>
          </w:tcPr>
          <w:p w14:paraId="5C2B9F41"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1089578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0898F70" w14:textId="77777777" w:rsidTr="002E0941">
        <w:trPr>
          <w:tblCellSpacing w:w="15" w:type="dxa"/>
        </w:trPr>
        <w:tc>
          <w:tcPr>
            <w:tcW w:w="250" w:type="pct"/>
            <w:tcBorders>
              <w:top w:val="nil"/>
              <w:left w:val="nil"/>
              <w:bottom w:val="nil"/>
              <w:right w:val="nil"/>
            </w:tcBorders>
            <w:hideMark/>
          </w:tcPr>
          <w:p w14:paraId="2D46143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482681B" w14:textId="77777777" w:rsidR="002E0941" w:rsidRDefault="002E0941">
            <w:pPr>
              <w:rPr>
                <w:rFonts w:ascii="Calibri" w:hAnsi="Calibri" w:cs="Calibri"/>
                <w:sz w:val="22"/>
                <w:szCs w:val="22"/>
              </w:rPr>
            </w:pPr>
            <w:r>
              <w:rPr>
                <w:rFonts w:ascii="Calibri" w:hAnsi="Calibri" w:cs="Calibri"/>
                <w:sz w:val="22"/>
                <w:szCs w:val="22"/>
              </w:rPr>
              <w:t xml:space="preserve">Functie ondersteunend wegdeel </w:t>
            </w:r>
          </w:p>
        </w:tc>
        <w:tc>
          <w:tcPr>
            <w:tcW w:w="2500" w:type="pct"/>
            <w:tcBorders>
              <w:top w:val="nil"/>
              <w:left w:val="nil"/>
              <w:bottom w:val="nil"/>
              <w:right w:val="nil"/>
            </w:tcBorders>
            <w:hideMark/>
          </w:tcPr>
          <w:p w14:paraId="49E0C3C0" w14:textId="77777777" w:rsidR="002E0941" w:rsidRDefault="002E0941">
            <w:pPr>
              <w:rPr>
                <w:rFonts w:ascii="Calibri" w:hAnsi="Calibri" w:cs="Calibri"/>
                <w:sz w:val="22"/>
                <w:szCs w:val="22"/>
              </w:rPr>
            </w:pPr>
            <w:r>
              <w:rPr>
                <w:rFonts w:ascii="Calibri" w:hAnsi="Calibri" w:cs="Calibri"/>
                <w:sz w:val="22"/>
                <w:szCs w:val="22"/>
              </w:rPr>
              <w:t>Specificatie van het soort ondersteunend wegdeel.</w:t>
            </w:r>
          </w:p>
        </w:tc>
        <w:tc>
          <w:tcPr>
            <w:tcW w:w="500" w:type="pct"/>
            <w:tcBorders>
              <w:top w:val="nil"/>
              <w:left w:val="nil"/>
              <w:bottom w:val="nil"/>
              <w:right w:val="nil"/>
            </w:tcBorders>
            <w:hideMark/>
          </w:tcPr>
          <w:p w14:paraId="4EC284FA" w14:textId="77777777" w:rsidR="002E0941" w:rsidRDefault="002E0941">
            <w:pPr>
              <w:rPr>
                <w:rFonts w:ascii="Calibri" w:hAnsi="Calibri" w:cs="Calibri"/>
                <w:sz w:val="22"/>
                <w:szCs w:val="22"/>
              </w:rPr>
            </w:pPr>
            <w:r>
              <w:rPr>
                <w:rFonts w:ascii="Calibri" w:hAnsi="Calibri" w:cs="Calibri"/>
                <w:sz w:val="22"/>
                <w:szCs w:val="22"/>
              </w:rPr>
              <w:t xml:space="preserve">functieOndersteunendWegdeel </w:t>
            </w:r>
          </w:p>
        </w:tc>
        <w:tc>
          <w:tcPr>
            <w:tcW w:w="500" w:type="pct"/>
            <w:tcBorders>
              <w:top w:val="nil"/>
              <w:left w:val="nil"/>
              <w:bottom w:val="nil"/>
              <w:right w:val="nil"/>
            </w:tcBorders>
            <w:hideMark/>
          </w:tcPr>
          <w:p w14:paraId="177437B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3921A92" w14:textId="77777777" w:rsidTr="002E0941">
        <w:trPr>
          <w:tblCellSpacing w:w="15" w:type="dxa"/>
        </w:trPr>
        <w:tc>
          <w:tcPr>
            <w:tcW w:w="250" w:type="pct"/>
            <w:tcBorders>
              <w:top w:val="nil"/>
              <w:left w:val="nil"/>
              <w:bottom w:val="nil"/>
              <w:right w:val="nil"/>
            </w:tcBorders>
            <w:hideMark/>
          </w:tcPr>
          <w:p w14:paraId="1850AB7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CF67D2" w14:textId="77777777" w:rsidR="002E0941" w:rsidRDefault="002E0941">
            <w:pPr>
              <w:rPr>
                <w:rFonts w:ascii="Calibri" w:hAnsi="Calibri" w:cs="Calibri"/>
                <w:sz w:val="22"/>
                <w:szCs w:val="22"/>
              </w:rPr>
            </w:pPr>
            <w:r>
              <w:rPr>
                <w:rFonts w:ascii="Calibri" w:hAnsi="Calibri" w:cs="Calibri"/>
                <w:sz w:val="22"/>
                <w:szCs w:val="22"/>
              </w:rPr>
              <w:t xml:space="preserve">Plus functie ondersteunend wegdeel </w:t>
            </w:r>
          </w:p>
        </w:tc>
        <w:tc>
          <w:tcPr>
            <w:tcW w:w="2500" w:type="pct"/>
            <w:tcBorders>
              <w:top w:val="nil"/>
              <w:left w:val="nil"/>
              <w:bottom w:val="nil"/>
              <w:right w:val="nil"/>
            </w:tcBorders>
            <w:hideMark/>
          </w:tcPr>
          <w:p w14:paraId="54CED0D5" w14:textId="77777777" w:rsidR="002E0941" w:rsidRDefault="002E0941">
            <w:pPr>
              <w:rPr>
                <w:rFonts w:ascii="Calibri" w:hAnsi="Calibri" w:cs="Calibri"/>
                <w:sz w:val="22"/>
                <w:szCs w:val="22"/>
              </w:rPr>
            </w:pPr>
            <w:r>
              <w:rPr>
                <w:rFonts w:ascii="Calibri" w:hAnsi="Calibri" w:cs="Calibri"/>
                <w:sz w:val="22"/>
                <w:szCs w:val="22"/>
              </w:rPr>
              <w:t>Specificatie van het soort ondersteunend wegdeel, nadere classificatie.</w:t>
            </w:r>
          </w:p>
        </w:tc>
        <w:tc>
          <w:tcPr>
            <w:tcW w:w="500" w:type="pct"/>
            <w:tcBorders>
              <w:top w:val="nil"/>
              <w:left w:val="nil"/>
              <w:bottom w:val="nil"/>
              <w:right w:val="nil"/>
            </w:tcBorders>
            <w:hideMark/>
          </w:tcPr>
          <w:p w14:paraId="1D2E6AA6"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18BE320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3C8CF1F" w14:textId="77777777" w:rsidTr="002E0941">
        <w:trPr>
          <w:tblCellSpacing w:w="15" w:type="dxa"/>
        </w:trPr>
        <w:tc>
          <w:tcPr>
            <w:tcW w:w="250" w:type="pct"/>
            <w:tcBorders>
              <w:top w:val="nil"/>
              <w:left w:val="nil"/>
              <w:bottom w:val="nil"/>
              <w:right w:val="nil"/>
            </w:tcBorders>
            <w:hideMark/>
          </w:tcPr>
          <w:p w14:paraId="27123FB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22204F4" w14:textId="77777777" w:rsidR="002E0941" w:rsidRDefault="002E0941">
            <w:pPr>
              <w:rPr>
                <w:rFonts w:ascii="Calibri" w:hAnsi="Calibri" w:cs="Calibri"/>
                <w:sz w:val="22"/>
                <w:szCs w:val="22"/>
              </w:rPr>
            </w:pPr>
            <w:r>
              <w:rPr>
                <w:rFonts w:ascii="Calibri" w:hAnsi="Calibri" w:cs="Calibri"/>
                <w:sz w:val="22"/>
                <w:szCs w:val="22"/>
              </w:rPr>
              <w:t xml:space="preserve">Datum begin geldigheid ondersteunend wegdeel </w:t>
            </w:r>
          </w:p>
        </w:tc>
        <w:tc>
          <w:tcPr>
            <w:tcW w:w="2500" w:type="pct"/>
            <w:tcBorders>
              <w:top w:val="nil"/>
              <w:left w:val="nil"/>
              <w:bottom w:val="nil"/>
              <w:right w:val="nil"/>
            </w:tcBorders>
            <w:hideMark/>
          </w:tcPr>
          <w:p w14:paraId="6E24B917" w14:textId="77777777" w:rsidR="002E0941" w:rsidRDefault="002E0941">
            <w:pPr>
              <w:rPr>
                <w:rFonts w:ascii="Calibri" w:hAnsi="Calibri" w:cs="Calibri"/>
                <w:sz w:val="22"/>
                <w:szCs w:val="22"/>
              </w:rPr>
            </w:pPr>
            <w:r>
              <w:rPr>
                <w:rFonts w:ascii="Calibri" w:hAnsi="Calibri" w:cs="Calibri"/>
                <w:sz w:val="22"/>
                <w:szCs w:val="22"/>
              </w:rPr>
              <w:t>De datum waarop het ondersteunend wegdeel is ontstaan.</w:t>
            </w:r>
          </w:p>
        </w:tc>
        <w:tc>
          <w:tcPr>
            <w:tcW w:w="500" w:type="pct"/>
            <w:tcBorders>
              <w:top w:val="nil"/>
              <w:left w:val="nil"/>
              <w:bottom w:val="nil"/>
              <w:right w:val="nil"/>
            </w:tcBorders>
            <w:hideMark/>
          </w:tcPr>
          <w:p w14:paraId="11DD86E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A8CBA0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71DCCE6" w14:textId="77777777" w:rsidTr="002E0941">
        <w:trPr>
          <w:tblCellSpacing w:w="15" w:type="dxa"/>
        </w:trPr>
        <w:tc>
          <w:tcPr>
            <w:tcW w:w="250" w:type="pct"/>
            <w:tcBorders>
              <w:top w:val="nil"/>
              <w:left w:val="nil"/>
              <w:bottom w:val="nil"/>
              <w:right w:val="nil"/>
            </w:tcBorders>
            <w:hideMark/>
          </w:tcPr>
          <w:p w14:paraId="49BE9D6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0AA04D0" w14:textId="77777777" w:rsidR="002E0941" w:rsidRDefault="002E0941">
            <w:pPr>
              <w:rPr>
                <w:rFonts w:ascii="Calibri" w:hAnsi="Calibri" w:cs="Calibri"/>
                <w:sz w:val="22"/>
                <w:szCs w:val="22"/>
              </w:rPr>
            </w:pPr>
            <w:r>
              <w:rPr>
                <w:rFonts w:ascii="Calibri" w:hAnsi="Calibri" w:cs="Calibri"/>
                <w:sz w:val="22"/>
                <w:szCs w:val="22"/>
              </w:rPr>
              <w:t xml:space="preserve">Datum einde geldigheid ondersteunend wegdeel </w:t>
            </w:r>
          </w:p>
        </w:tc>
        <w:tc>
          <w:tcPr>
            <w:tcW w:w="2500" w:type="pct"/>
            <w:tcBorders>
              <w:top w:val="nil"/>
              <w:left w:val="nil"/>
              <w:bottom w:val="nil"/>
              <w:right w:val="nil"/>
            </w:tcBorders>
            <w:hideMark/>
          </w:tcPr>
          <w:p w14:paraId="05876B78" w14:textId="77777777" w:rsidR="002E0941" w:rsidRDefault="002E0941">
            <w:pPr>
              <w:rPr>
                <w:rFonts w:ascii="Calibri" w:hAnsi="Calibri" w:cs="Calibri"/>
                <w:sz w:val="22"/>
                <w:szCs w:val="22"/>
              </w:rPr>
            </w:pPr>
            <w:r>
              <w:rPr>
                <w:rFonts w:ascii="Calibri" w:hAnsi="Calibri" w:cs="Calibri"/>
                <w:sz w:val="22"/>
                <w:szCs w:val="22"/>
              </w:rPr>
              <w:t>De datum waarop het ondersteunend wegdeel ongeldig is geworden.</w:t>
            </w:r>
          </w:p>
        </w:tc>
        <w:tc>
          <w:tcPr>
            <w:tcW w:w="500" w:type="pct"/>
            <w:tcBorders>
              <w:top w:val="nil"/>
              <w:left w:val="nil"/>
              <w:bottom w:val="nil"/>
              <w:right w:val="nil"/>
            </w:tcBorders>
            <w:hideMark/>
          </w:tcPr>
          <w:p w14:paraId="37328E2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983FA15" w14:textId="77777777" w:rsidR="002E0941" w:rsidRDefault="002E0941">
            <w:pPr>
              <w:rPr>
                <w:rFonts w:ascii="Calibri" w:hAnsi="Calibri" w:cs="Calibri"/>
                <w:sz w:val="22"/>
                <w:szCs w:val="22"/>
              </w:rPr>
            </w:pPr>
            <w:r>
              <w:rPr>
                <w:rFonts w:ascii="Calibri" w:hAnsi="Calibri" w:cs="Calibri"/>
                <w:sz w:val="22"/>
                <w:szCs w:val="22"/>
              </w:rPr>
              <w:t>0 .. 1</w:t>
            </w:r>
          </w:p>
        </w:tc>
      </w:tr>
    </w:tbl>
    <w:p w14:paraId="5D4A622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220F694" w14:textId="77777777" w:rsidTr="002E0941">
        <w:trPr>
          <w:tblCellSpacing w:w="15" w:type="dxa"/>
        </w:trPr>
        <w:tc>
          <w:tcPr>
            <w:tcW w:w="1500" w:type="pct"/>
            <w:tcBorders>
              <w:top w:val="nil"/>
              <w:left w:val="nil"/>
              <w:bottom w:val="nil"/>
              <w:right w:val="nil"/>
            </w:tcBorders>
            <w:hideMark/>
          </w:tcPr>
          <w:p w14:paraId="09A460C4"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5A0482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7BCA83C" w14:textId="77777777" w:rsidTr="002E0941">
        <w:trPr>
          <w:tblCellSpacing w:w="15" w:type="dxa"/>
        </w:trPr>
        <w:tc>
          <w:tcPr>
            <w:tcW w:w="250" w:type="pct"/>
            <w:tcBorders>
              <w:top w:val="nil"/>
              <w:left w:val="nil"/>
              <w:bottom w:val="nil"/>
              <w:right w:val="nil"/>
            </w:tcBorders>
            <w:hideMark/>
          </w:tcPr>
          <w:p w14:paraId="30FD0FCF"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544A8B"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ONDERSTEUNEND WEGDEEL is het equivalent van het city gml objecttype AUXILIARY TRAFFIC AREA </w:t>
            </w:r>
          </w:p>
        </w:tc>
      </w:tr>
    </w:tbl>
    <w:p w14:paraId="1B8EFBD0" w14:textId="77777777" w:rsidR="002E0941" w:rsidRDefault="002E0941" w:rsidP="0055546E">
      <w:pPr>
        <w:pStyle w:val="Kop3"/>
        <w:rPr>
          <w:rFonts w:ascii="Calibri" w:hAnsi="Calibri" w:cs="Calibri"/>
        </w:rPr>
      </w:pPr>
      <w:bookmarkStart w:id="82" w:name="global_class_Model_OPENBARERUIMTE"/>
      <w:bookmarkEnd w:id="82"/>
      <w:r>
        <w:rPr>
          <w:rFonts w:ascii="Calibri" w:hAnsi="Calibri" w:cs="Calibri"/>
        </w:rPr>
        <w:t>Objecttype OPENBARE RUIMTE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C6427EA" w14:textId="77777777" w:rsidTr="002E0941">
        <w:trPr>
          <w:tblCellSpacing w:w="15" w:type="dxa"/>
        </w:trPr>
        <w:tc>
          <w:tcPr>
            <w:tcW w:w="1500" w:type="pct"/>
            <w:tcBorders>
              <w:top w:val="nil"/>
              <w:left w:val="nil"/>
              <w:bottom w:val="nil"/>
              <w:right w:val="nil"/>
            </w:tcBorders>
            <w:hideMark/>
          </w:tcPr>
          <w:p w14:paraId="575F1156"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528E19D" w14:textId="77777777" w:rsidR="002E0941" w:rsidRDefault="002E0941">
            <w:pPr>
              <w:rPr>
                <w:rFonts w:ascii="Calibri" w:hAnsi="Calibri" w:cs="Calibri"/>
                <w:sz w:val="22"/>
                <w:szCs w:val="22"/>
              </w:rPr>
            </w:pPr>
            <w:r>
              <w:rPr>
                <w:rFonts w:ascii="Calibri" w:hAnsi="Calibri" w:cs="Calibri"/>
                <w:sz w:val="22"/>
                <w:szCs w:val="22"/>
              </w:rPr>
              <w:t>OPENBARE RUIMTE</w:t>
            </w:r>
          </w:p>
        </w:tc>
      </w:tr>
      <w:tr w:rsidR="002E0941" w14:paraId="0351360A" w14:textId="77777777" w:rsidTr="002E0941">
        <w:trPr>
          <w:tblCellSpacing w:w="15" w:type="dxa"/>
        </w:trPr>
        <w:tc>
          <w:tcPr>
            <w:tcW w:w="1500" w:type="pct"/>
            <w:tcBorders>
              <w:top w:val="nil"/>
              <w:left w:val="nil"/>
              <w:bottom w:val="nil"/>
              <w:right w:val="nil"/>
            </w:tcBorders>
            <w:hideMark/>
          </w:tcPr>
          <w:p w14:paraId="695C1AC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D7CAEF9"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2482E1BB" w14:textId="77777777" w:rsidTr="002E0941">
        <w:trPr>
          <w:tblCellSpacing w:w="15" w:type="dxa"/>
        </w:trPr>
        <w:tc>
          <w:tcPr>
            <w:tcW w:w="1500" w:type="pct"/>
            <w:tcBorders>
              <w:top w:val="nil"/>
              <w:left w:val="nil"/>
              <w:bottom w:val="nil"/>
              <w:right w:val="nil"/>
            </w:tcBorders>
            <w:hideMark/>
          </w:tcPr>
          <w:p w14:paraId="5D92DE3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663FA36"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als zodanig aangewezen en van een naam voorziene buitenruimte die binnen één woonplaats is gelegen </w:t>
            </w:r>
          </w:p>
        </w:tc>
      </w:tr>
      <w:tr w:rsidR="002E0941" w14:paraId="7F4C06CD" w14:textId="77777777" w:rsidTr="002E0941">
        <w:trPr>
          <w:tblCellSpacing w:w="15" w:type="dxa"/>
        </w:trPr>
        <w:tc>
          <w:tcPr>
            <w:tcW w:w="1500" w:type="pct"/>
            <w:tcBorders>
              <w:top w:val="nil"/>
              <w:left w:val="nil"/>
              <w:bottom w:val="nil"/>
              <w:right w:val="nil"/>
            </w:tcBorders>
            <w:hideMark/>
          </w:tcPr>
          <w:p w14:paraId="4C1A7CED"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378091"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7FF24CF0" w14:textId="77777777" w:rsidTr="002E0941">
        <w:trPr>
          <w:tblCellSpacing w:w="15" w:type="dxa"/>
        </w:trPr>
        <w:tc>
          <w:tcPr>
            <w:tcW w:w="1500" w:type="pct"/>
            <w:tcBorders>
              <w:top w:val="nil"/>
              <w:left w:val="nil"/>
              <w:bottom w:val="nil"/>
              <w:right w:val="nil"/>
            </w:tcBorders>
            <w:hideMark/>
          </w:tcPr>
          <w:p w14:paraId="22ADD54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1DC6A9A"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51BE3C89" w14:textId="77777777" w:rsidTr="002E0941">
        <w:trPr>
          <w:tblCellSpacing w:w="15" w:type="dxa"/>
        </w:trPr>
        <w:tc>
          <w:tcPr>
            <w:tcW w:w="1500" w:type="pct"/>
            <w:tcBorders>
              <w:top w:val="nil"/>
              <w:left w:val="nil"/>
              <w:bottom w:val="nil"/>
              <w:right w:val="nil"/>
            </w:tcBorders>
            <w:hideMark/>
          </w:tcPr>
          <w:p w14:paraId="0D7E9FD5"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DC67689" w14:textId="77777777" w:rsidR="002E0941" w:rsidRDefault="002E0941">
            <w:pPr>
              <w:rPr>
                <w:rFonts w:ascii="Calibri" w:hAnsi="Calibri" w:cs="Calibri"/>
                <w:sz w:val="22"/>
                <w:szCs w:val="22"/>
              </w:rPr>
            </w:pPr>
            <w:r>
              <w:rPr>
                <w:rFonts w:ascii="Calibri" w:hAnsi="Calibri" w:cs="Calibri"/>
                <w:sz w:val="22"/>
                <w:szCs w:val="22"/>
              </w:rPr>
              <w:t>Identificatiecode openbare ruimte</w:t>
            </w:r>
          </w:p>
        </w:tc>
      </w:tr>
      <w:tr w:rsidR="002E0941" w14:paraId="46F18155" w14:textId="77777777" w:rsidTr="002E0941">
        <w:trPr>
          <w:tblCellSpacing w:w="15" w:type="dxa"/>
        </w:trPr>
        <w:tc>
          <w:tcPr>
            <w:tcW w:w="1500" w:type="pct"/>
            <w:tcBorders>
              <w:top w:val="nil"/>
              <w:left w:val="nil"/>
              <w:bottom w:val="nil"/>
              <w:right w:val="nil"/>
            </w:tcBorders>
            <w:hideMark/>
          </w:tcPr>
          <w:p w14:paraId="0A253AA6"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147B4D7" w14:textId="77777777" w:rsidR="002E0941" w:rsidRDefault="002E0941">
            <w:pPr>
              <w:rPr>
                <w:rFonts w:ascii="Calibri" w:hAnsi="Calibri" w:cs="Calibri"/>
                <w:sz w:val="22"/>
                <w:szCs w:val="22"/>
              </w:rPr>
            </w:pPr>
            <w:r>
              <w:rPr>
                <w:rFonts w:ascii="Calibri" w:hAnsi="Calibri" w:cs="Calibri"/>
                <w:sz w:val="22"/>
                <w:szCs w:val="22"/>
              </w:rPr>
              <w:t xml:space="preserve">De basisregistratie adressen en gebouwen bevat alle officieel als zodanig aangewezen openbare ruimten op het Nederlands grondgebied. Nieuwe openbare ruimten worden in de basisregistratie adressen en gebouwen opgenomen op basis van daartoe aangewezen brondocumenten waarin het ontstaan van de openbare ruimte als zodanig is vastgelegd. Daarnaast bevat de basisregistratie adressen en gebouwen alle geconstateerde openbare ruimten in de zin van artikel 10, eerste lid, onderdeel b, van de wet. De gegevens over openbare ruimten blijven in de basisregistratie adressen en gebouwen aanwezig, ook indien de openbare ruimte als zodanig wordt ingetrokken. De basisregistratie adressen en gebouwen bevat in principe geen gegevens over openbare ruimten die voor 1 juli 2009 zijn ingetrokken. </w:t>
            </w:r>
          </w:p>
        </w:tc>
      </w:tr>
      <w:tr w:rsidR="002E0941" w14:paraId="60CF3825" w14:textId="77777777" w:rsidTr="002E0941">
        <w:trPr>
          <w:tblCellSpacing w:w="15" w:type="dxa"/>
        </w:trPr>
        <w:tc>
          <w:tcPr>
            <w:tcW w:w="1500" w:type="pct"/>
            <w:tcBorders>
              <w:top w:val="nil"/>
              <w:left w:val="nil"/>
              <w:bottom w:val="nil"/>
              <w:right w:val="nil"/>
            </w:tcBorders>
            <w:hideMark/>
          </w:tcPr>
          <w:p w14:paraId="39FB82EE"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0DAB144" w14:textId="77777777" w:rsidR="002E0941" w:rsidRDefault="002E0941">
            <w:pPr>
              <w:rPr>
                <w:rFonts w:ascii="Calibri" w:hAnsi="Calibri" w:cs="Calibri"/>
                <w:sz w:val="22"/>
                <w:szCs w:val="22"/>
              </w:rPr>
            </w:pPr>
            <w:r>
              <w:rPr>
                <w:rFonts w:ascii="Calibri" w:hAnsi="Calibri" w:cs="Calibri"/>
                <w:sz w:val="22"/>
                <w:szCs w:val="22"/>
              </w:rPr>
              <w:t xml:space="preserve">Een Openbare ruimte bestaat als hiertoe door het bevoegde gemeentelijke orgaan als zodanig een besluit is genomen. </w:t>
            </w:r>
          </w:p>
        </w:tc>
      </w:tr>
      <w:tr w:rsidR="002E0941" w14:paraId="7E001091" w14:textId="77777777" w:rsidTr="002E0941">
        <w:trPr>
          <w:tblCellSpacing w:w="15" w:type="dxa"/>
        </w:trPr>
        <w:tc>
          <w:tcPr>
            <w:tcW w:w="1500" w:type="pct"/>
            <w:tcBorders>
              <w:top w:val="nil"/>
              <w:left w:val="nil"/>
              <w:bottom w:val="nil"/>
              <w:right w:val="nil"/>
            </w:tcBorders>
            <w:hideMark/>
          </w:tcPr>
          <w:p w14:paraId="08A9D75C"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6B7A349" w14:textId="77777777" w:rsidR="002E0941" w:rsidRDefault="002E0941">
            <w:pPr>
              <w:rPr>
                <w:rFonts w:ascii="Calibri" w:hAnsi="Calibri" w:cs="Calibri"/>
                <w:sz w:val="22"/>
                <w:szCs w:val="22"/>
              </w:rPr>
            </w:pPr>
            <w:r>
              <w:rPr>
                <w:rFonts w:ascii="Calibri" w:hAnsi="Calibri" w:cs="Calibri"/>
                <w:sz w:val="22"/>
                <w:szCs w:val="22"/>
              </w:rPr>
              <w:t>Nee</w:t>
            </w:r>
          </w:p>
        </w:tc>
      </w:tr>
    </w:tbl>
    <w:p w14:paraId="63887DF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6246F36" w14:textId="77777777" w:rsidTr="002E0941">
        <w:trPr>
          <w:tblCellSpacing w:w="15" w:type="dxa"/>
        </w:trPr>
        <w:tc>
          <w:tcPr>
            <w:tcW w:w="1500" w:type="pct"/>
            <w:tcBorders>
              <w:top w:val="nil"/>
              <w:left w:val="nil"/>
              <w:bottom w:val="nil"/>
              <w:right w:val="nil"/>
            </w:tcBorders>
            <w:hideMark/>
          </w:tcPr>
          <w:p w14:paraId="065641BC"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ECB410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40"/>
        <w:gridCol w:w="1920"/>
        <w:gridCol w:w="4163"/>
        <w:gridCol w:w="2343"/>
        <w:gridCol w:w="588"/>
      </w:tblGrid>
      <w:tr w:rsidR="002E0941" w14:paraId="145A4092" w14:textId="77777777" w:rsidTr="002E0941">
        <w:trPr>
          <w:tblCellSpacing w:w="15" w:type="dxa"/>
        </w:trPr>
        <w:tc>
          <w:tcPr>
            <w:tcW w:w="0" w:type="auto"/>
            <w:tcBorders>
              <w:top w:val="nil"/>
              <w:left w:val="nil"/>
              <w:bottom w:val="nil"/>
              <w:right w:val="nil"/>
            </w:tcBorders>
            <w:hideMark/>
          </w:tcPr>
          <w:p w14:paraId="4689D420"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09BA6C5"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E59908E"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D0B923F"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FF63BA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AC73D6D" w14:textId="77777777" w:rsidTr="002E0941">
        <w:trPr>
          <w:tblCellSpacing w:w="15" w:type="dxa"/>
        </w:trPr>
        <w:tc>
          <w:tcPr>
            <w:tcW w:w="250" w:type="pct"/>
            <w:tcBorders>
              <w:top w:val="nil"/>
              <w:left w:val="nil"/>
              <w:bottom w:val="nil"/>
              <w:right w:val="nil"/>
            </w:tcBorders>
            <w:hideMark/>
          </w:tcPr>
          <w:p w14:paraId="656BD38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49F3F4E" w14:textId="77777777" w:rsidR="002E0941" w:rsidRDefault="002E0941">
            <w:pPr>
              <w:rPr>
                <w:rFonts w:ascii="Calibri" w:hAnsi="Calibri" w:cs="Calibri"/>
                <w:sz w:val="22"/>
                <w:szCs w:val="22"/>
              </w:rPr>
            </w:pPr>
            <w:r>
              <w:rPr>
                <w:rFonts w:ascii="Calibri" w:hAnsi="Calibri" w:cs="Calibri"/>
                <w:sz w:val="22"/>
                <w:szCs w:val="22"/>
              </w:rPr>
              <w:t xml:space="preserve">Identificatiecode openbare ruimte </w:t>
            </w:r>
          </w:p>
        </w:tc>
        <w:tc>
          <w:tcPr>
            <w:tcW w:w="2500" w:type="pct"/>
            <w:tcBorders>
              <w:top w:val="nil"/>
              <w:left w:val="nil"/>
              <w:bottom w:val="nil"/>
              <w:right w:val="nil"/>
            </w:tcBorders>
            <w:hideMark/>
          </w:tcPr>
          <w:p w14:paraId="1C4C7BF0" w14:textId="77777777" w:rsidR="002E0941" w:rsidRDefault="002E0941">
            <w:pPr>
              <w:rPr>
                <w:rFonts w:ascii="Calibri" w:hAnsi="Calibri" w:cs="Calibri"/>
                <w:sz w:val="22"/>
                <w:szCs w:val="22"/>
              </w:rPr>
            </w:pPr>
            <w:r>
              <w:rPr>
                <w:rFonts w:ascii="Calibri" w:hAnsi="Calibri" w:cs="Calibri"/>
                <w:sz w:val="22"/>
                <w:szCs w:val="22"/>
              </w:rPr>
              <w:t>De unieke aanduiding van een OPENBARE RUIMTE.</w:t>
            </w:r>
          </w:p>
        </w:tc>
        <w:tc>
          <w:tcPr>
            <w:tcW w:w="500" w:type="pct"/>
            <w:tcBorders>
              <w:top w:val="nil"/>
              <w:left w:val="nil"/>
              <w:bottom w:val="nil"/>
              <w:right w:val="nil"/>
            </w:tcBorders>
            <w:hideMark/>
          </w:tcPr>
          <w:p w14:paraId="3D3B6F8B"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2C32FAA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015B54F" w14:textId="77777777" w:rsidTr="002E0941">
        <w:trPr>
          <w:tblCellSpacing w:w="15" w:type="dxa"/>
        </w:trPr>
        <w:tc>
          <w:tcPr>
            <w:tcW w:w="250" w:type="pct"/>
            <w:tcBorders>
              <w:top w:val="nil"/>
              <w:left w:val="nil"/>
              <w:bottom w:val="nil"/>
              <w:right w:val="nil"/>
            </w:tcBorders>
            <w:hideMark/>
          </w:tcPr>
          <w:p w14:paraId="088C472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891903D" w14:textId="77777777" w:rsidR="002E0941" w:rsidRDefault="002E0941">
            <w:pPr>
              <w:rPr>
                <w:rFonts w:ascii="Calibri" w:hAnsi="Calibri" w:cs="Calibri"/>
                <w:sz w:val="22"/>
                <w:szCs w:val="22"/>
              </w:rPr>
            </w:pPr>
            <w:r>
              <w:rPr>
                <w:rFonts w:ascii="Calibri" w:hAnsi="Calibri" w:cs="Calibri"/>
                <w:sz w:val="22"/>
                <w:szCs w:val="22"/>
              </w:rPr>
              <w:t xml:space="preserve">Naam openbare ruimte </w:t>
            </w:r>
          </w:p>
        </w:tc>
        <w:tc>
          <w:tcPr>
            <w:tcW w:w="2500" w:type="pct"/>
            <w:tcBorders>
              <w:top w:val="nil"/>
              <w:left w:val="nil"/>
              <w:bottom w:val="nil"/>
              <w:right w:val="nil"/>
            </w:tcBorders>
            <w:hideMark/>
          </w:tcPr>
          <w:p w14:paraId="53572011"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507616F3"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D5B3BE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2BECB40" w14:textId="77777777" w:rsidTr="002E0941">
        <w:trPr>
          <w:tblCellSpacing w:w="15" w:type="dxa"/>
        </w:trPr>
        <w:tc>
          <w:tcPr>
            <w:tcW w:w="250" w:type="pct"/>
            <w:tcBorders>
              <w:top w:val="nil"/>
              <w:left w:val="nil"/>
              <w:bottom w:val="nil"/>
              <w:right w:val="nil"/>
            </w:tcBorders>
            <w:hideMark/>
          </w:tcPr>
          <w:p w14:paraId="2BD9478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98F55B" w14:textId="77777777" w:rsidR="002E0941" w:rsidRDefault="002E0941">
            <w:pPr>
              <w:rPr>
                <w:rFonts w:ascii="Calibri" w:hAnsi="Calibri" w:cs="Calibri"/>
                <w:sz w:val="22"/>
                <w:szCs w:val="22"/>
              </w:rPr>
            </w:pPr>
            <w:r>
              <w:rPr>
                <w:rFonts w:ascii="Calibri" w:hAnsi="Calibri" w:cs="Calibri"/>
                <w:sz w:val="22"/>
                <w:szCs w:val="22"/>
              </w:rPr>
              <w:t xml:space="preserve">Openbare ruimte geometrie </w:t>
            </w:r>
          </w:p>
        </w:tc>
        <w:tc>
          <w:tcPr>
            <w:tcW w:w="2500" w:type="pct"/>
            <w:tcBorders>
              <w:top w:val="nil"/>
              <w:left w:val="nil"/>
              <w:bottom w:val="nil"/>
              <w:right w:val="nil"/>
            </w:tcBorders>
            <w:hideMark/>
          </w:tcPr>
          <w:p w14:paraId="0C098791" w14:textId="77777777" w:rsidR="002E0941" w:rsidRDefault="002E0941">
            <w:pPr>
              <w:rPr>
                <w:rFonts w:ascii="Calibri" w:hAnsi="Calibri" w:cs="Calibri"/>
                <w:sz w:val="22"/>
                <w:szCs w:val="22"/>
              </w:rPr>
            </w:pPr>
            <w:r>
              <w:rPr>
                <w:rFonts w:ascii="Calibri" w:hAnsi="Calibri" w:cs="Calibri"/>
                <w:sz w:val="22"/>
                <w:szCs w:val="22"/>
              </w:rPr>
              <w:t>De tweedimensionale geometrische representatie van de omtrekken van de openbare ruimte.</w:t>
            </w:r>
          </w:p>
        </w:tc>
        <w:tc>
          <w:tcPr>
            <w:tcW w:w="500" w:type="pct"/>
            <w:tcBorders>
              <w:top w:val="nil"/>
              <w:left w:val="nil"/>
              <w:bottom w:val="nil"/>
              <w:right w:val="nil"/>
            </w:tcBorders>
            <w:hideMark/>
          </w:tcPr>
          <w:p w14:paraId="64A2818B" w14:textId="77777777" w:rsidR="002E0941" w:rsidRDefault="002E0941">
            <w:pPr>
              <w:rPr>
                <w:rFonts w:ascii="Calibri" w:hAnsi="Calibri" w:cs="Calibri"/>
                <w:sz w:val="22"/>
                <w:szCs w:val="22"/>
              </w:rPr>
            </w:pPr>
            <w:r>
              <w:rPr>
                <w:rFonts w:ascii="Calibri" w:hAnsi="Calibri" w:cs="Calibri"/>
                <w:sz w:val="22"/>
                <w:szCs w:val="22"/>
              </w:rPr>
              <w:t xml:space="preserve">GM_MultiSurface </w:t>
            </w:r>
          </w:p>
        </w:tc>
        <w:tc>
          <w:tcPr>
            <w:tcW w:w="500" w:type="pct"/>
            <w:tcBorders>
              <w:top w:val="nil"/>
              <w:left w:val="nil"/>
              <w:bottom w:val="nil"/>
              <w:right w:val="nil"/>
            </w:tcBorders>
            <w:hideMark/>
          </w:tcPr>
          <w:p w14:paraId="4950905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B323B17" w14:textId="77777777" w:rsidTr="002E0941">
        <w:trPr>
          <w:tblCellSpacing w:w="15" w:type="dxa"/>
        </w:trPr>
        <w:tc>
          <w:tcPr>
            <w:tcW w:w="250" w:type="pct"/>
            <w:tcBorders>
              <w:top w:val="nil"/>
              <w:left w:val="nil"/>
              <w:bottom w:val="nil"/>
              <w:right w:val="nil"/>
            </w:tcBorders>
            <w:hideMark/>
          </w:tcPr>
          <w:p w14:paraId="5C88281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E7621DD" w14:textId="77777777" w:rsidR="002E0941" w:rsidRDefault="002E0941">
            <w:pPr>
              <w:rPr>
                <w:rFonts w:ascii="Calibri" w:hAnsi="Calibri" w:cs="Calibri"/>
                <w:sz w:val="22"/>
                <w:szCs w:val="22"/>
              </w:rPr>
            </w:pPr>
            <w:r>
              <w:rPr>
                <w:rFonts w:ascii="Calibri" w:hAnsi="Calibri" w:cs="Calibri"/>
                <w:sz w:val="22"/>
                <w:szCs w:val="22"/>
              </w:rPr>
              <w:t xml:space="preserve">Type openbare ruimte </w:t>
            </w:r>
          </w:p>
        </w:tc>
        <w:tc>
          <w:tcPr>
            <w:tcW w:w="2500" w:type="pct"/>
            <w:tcBorders>
              <w:top w:val="nil"/>
              <w:left w:val="nil"/>
              <w:bottom w:val="nil"/>
              <w:right w:val="nil"/>
            </w:tcBorders>
            <w:hideMark/>
          </w:tcPr>
          <w:p w14:paraId="44FE07A2" w14:textId="77777777" w:rsidR="002E0941" w:rsidRDefault="002E0941">
            <w:pPr>
              <w:rPr>
                <w:rFonts w:ascii="Calibri" w:hAnsi="Calibri" w:cs="Calibri"/>
                <w:sz w:val="22"/>
                <w:szCs w:val="22"/>
              </w:rPr>
            </w:pPr>
            <w:r>
              <w:rPr>
                <w:rFonts w:ascii="Calibri" w:hAnsi="Calibri" w:cs="Calibri"/>
                <w:sz w:val="22"/>
                <w:szCs w:val="22"/>
              </w:rPr>
              <w:t xml:space="preserve">De aard van de als zodanig benoemde OPENBARE RUIMTE. </w:t>
            </w:r>
          </w:p>
        </w:tc>
        <w:tc>
          <w:tcPr>
            <w:tcW w:w="500" w:type="pct"/>
            <w:tcBorders>
              <w:top w:val="nil"/>
              <w:left w:val="nil"/>
              <w:bottom w:val="nil"/>
              <w:right w:val="nil"/>
            </w:tcBorders>
            <w:hideMark/>
          </w:tcPr>
          <w:p w14:paraId="60779E80" w14:textId="77777777" w:rsidR="002E0941" w:rsidRDefault="002E0941">
            <w:pPr>
              <w:rPr>
                <w:rFonts w:ascii="Calibri" w:hAnsi="Calibri" w:cs="Calibri"/>
                <w:sz w:val="22"/>
                <w:szCs w:val="22"/>
              </w:rPr>
            </w:pPr>
            <w:r>
              <w:rPr>
                <w:rFonts w:ascii="Calibri" w:hAnsi="Calibri" w:cs="Calibri"/>
                <w:sz w:val="22"/>
                <w:szCs w:val="22"/>
              </w:rPr>
              <w:t xml:space="preserve">typeringOpenbareRuimte </w:t>
            </w:r>
          </w:p>
        </w:tc>
        <w:tc>
          <w:tcPr>
            <w:tcW w:w="500" w:type="pct"/>
            <w:tcBorders>
              <w:top w:val="nil"/>
              <w:left w:val="nil"/>
              <w:bottom w:val="nil"/>
              <w:right w:val="nil"/>
            </w:tcBorders>
            <w:hideMark/>
          </w:tcPr>
          <w:p w14:paraId="68088DB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1D8FA44" w14:textId="77777777" w:rsidTr="002E0941">
        <w:trPr>
          <w:tblCellSpacing w:w="15" w:type="dxa"/>
        </w:trPr>
        <w:tc>
          <w:tcPr>
            <w:tcW w:w="250" w:type="pct"/>
            <w:tcBorders>
              <w:top w:val="nil"/>
              <w:left w:val="nil"/>
              <w:bottom w:val="nil"/>
              <w:right w:val="nil"/>
            </w:tcBorders>
            <w:hideMark/>
          </w:tcPr>
          <w:p w14:paraId="4111BA5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027A042" w14:textId="77777777" w:rsidR="002E0941" w:rsidRDefault="002E0941">
            <w:pPr>
              <w:rPr>
                <w:rFonts w:ascii="Calibri" w:hAnsi="Calibri" w:cs="Calibri"/>
                <w:sz w:val="22"/>
                <w:szCs w:val="22"/>
              </w:rPr>
            </w:pPr>
            <w:r>
              <w:rPr>
                <w:rFonts w:ascii="Calibri" w:hAnsi="Calibri" w:cs="Calibri"/>
                <w:sz w:val="22"/>
                <w:szCs w:val="22"/>
              </w:rPr>
              <w:t xml:space="preserve">Woonplaatsnaam </w:t>
            </w:r>
          </w:p>
        </w:tc>
        <w:tc>
          <w:tcPr>
            <w:tcW w:w="2500" w:type="pct"/>
            <w:tcBorders>
              <w:top w:val="nil"/>
              <w:left w:val="nil"/>
              <w:bottom w:val="nil"/>
              <w:right w:val="nil"/>
            </w:tcBorders>
            <w:hideMark/>
          </w:tcPr>
          <w:p w14:paraId="6B3BE455"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73B38158"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875FF8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62F59D1" w14:textId="77777777" w:rsidTr="002E0941">
        <w:trPr>
          <w:tblCellSpacing w:w="15" w:type="dxa"/>
        </w:trPr>
        <w:tc>
          <w:tcPr>
            <w:tcW w:w="250" w:type="pct"/>
            <w:tcBorders>
              <w:top w:val="nil"/>
              <w:left w:val="nil"/>
              <w:bottom w:val="nil"/>
              <w:right w:val="nil"/>
            </w:tcBorders>
            <w:hideMark/>
          </w:tcPr>
          <w:p w14:paraId="2C05F83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0F4271" w14:textId="77777777" w:rsidR="002E0941" w:rsidRDefault="002E0941">
            <w:pPr>
              <w:rPr>
                <w:rFonts w:ascii="Calibri" w:hAnsi="Calibri" w:cs="Calibri"/>
                <w:sz w:val="22"/>
                <w:szCs w:val="22"/>
              </w:rPr>
            </w:pPr>
            <w:r>
              <w:rPr>
                <w:rFonts w:ascii="Calibri" w:hAnsi="Calibri" w:cs="Calibri"/>
                <w:sz w:val="22"/>
                <w:szCs w:val="22"/>
              </w:rPr>
              <w:t xml:space="preserve">Datum begin geldigheid Openbare Ruimte </w:t>
            </w:r>
          </w:p>
        </w:tc>
        <w:tc>
          <w:tcPr>
            <w:tcW w:w="2500" w:type="pct"/>
            <w:tcBorders>
              <w:top w:val="nil"/>
              <w:left w:val="nil"/>
              <w:bottom w:val="nil"/>
              <w:right w:val="nil"/>
            </w:tcBorders>
            <w:hideMark/>
          </w:tcPr>
          <w:p w14:paraId="7074F6AA" w14:textId="77777777" w:rsidR="002E0941" w:rsidRDefault="002E0941">
            <w:pPr>
              <w:rPr>
                <w:rFonts w:ascii="Calibri" w:hAnsi="Calibri" w:cs="Calibri"/>
                <w:sz w:val="22"/>
                <w:szCs w:val="22"/>
              </w:rPr>
            </w:pPr>
            <w:r>
              <w:rPr>
                <w:rFonts w:ascii="Calibri" w:hAnsi="Calibri" w:cs="Calibri"/>
                <w:sz w:val="22"/>
                <w:szCs w:val="22"/>
              </w:rPr>
              <w:t>De datum waarop de OPENBARE RUIMTE formeel is benoemd.</w:t>
            </w:r>
          </w:p>
        </w:tc>
        <w:tc>
          <w:tcPr>
            <w:tcW w:w="500" w:type="pct"/>
            <w:tcBorders>
              <w:top w:val="nil"/>
              <w:left w:val="nil"/>
              <w:bottom w:val="nil"/>
              <w:right w:val="nil"/>
            </w:tcBorders>
            <w:hideMark/>
          </w:tcPr>
          <w:p w14:paraId="5227BD4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995782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FB7431A" w14:textId="77777777" w:rsidTr="002E0941">
        <w:trPr>
          <w:tblCellSpacing w:w="15" w:type="dxa"/>
        </w:trPr>
        <w:tc>
          <w:tcPr>
            <w:tcW w:w="250" w:type="pct"/>
            <w:tcBorders>
              <w:top w:val="nil"/>
              <w:left w:val="nil"/>
              <w:bottom w:val="nil"/>
              <w:right w:val="nil"/>
            </w:tcBorders>
            <w:hideMark/>
          </w:tcPr>
          <w:p w14:paraId="7195851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206961" w14:textId="77777777" w:rsidR="002E0941" w:rsidRDefault="002E0941">
            <w:pPr>
              <w:rPr>
                <w:rFonts w:ascii="Calibri" w:hAnsi="Calibri" w:cs="Calibri"/>
                <w:sz w:val="22"/>
                <w:szCs w:val="22"/>
              </w:rPr>
            </w:pPr>
            <w:r>
              <w:rPr>
                <w:rFonts w:ascii="Calibri" w:hAnsi="Calibri" w:cs="Calibri"/>
                <w:sz w:val="22"/>
                <w:szCs w:val="22"/>
              </w:rPr>
              <w:t xml:space="preserve">Datum einde geldigheid Openbare Ruimte </w:t>
            </w:r>
          </w:p>
        </w:tc>
        <w:tc>
          <w:tcPr>
            <w:tcW w:w="2500" w:type="pct"/>
            <w:tcBorders>
              <w:top w:val="nil"/>
              <w:left w:val="nil"/>
              <w:bottom w:val="nil"/>
              <w:right w:val="nil"/>
            </w:tcBorders>
            <w:hideMark/>
          </w:tcPr>
          <w:p w14:paraId="4677586C" w14:textId="77777777" w:rsidR="002E0941" w:rsidRDefault="002E0941">
            <w:pPr>
              <w:rPr>
                <w:rFonts w:ascii="Calibri" w:hAnsi="Calibri" w:cs="Calibri"/>
                <w:sz w:val="22"/>
                <w:szCs w:val="22"/>
              </w:rPr>
            </w:pPr>
            <w:r>
              <w:rPr>
                <w:rFonts w:ascii="Calibri" w:hAnsi="Calibri" w:cs="Calibri"/>
                <w:sz w:val="22"/>
                <w:szCs w:val="22"/>
              </w:rPr>
              <w:t>De datum waarop formeel is besloten de OPENBARE RUIMTE niet langer te laten bestaan.</w:t>
            </w:r>
          </w:p>
        </w:tc>
        <w:tc>
          <w:tcPr>
            <w:tcW w:w="500" w:type="pct"/>
            <w:tcBorders>
              <w:top w:val="nil"/>
              <w:left w:val="nil"/>
              <w:bottom w:val="nil"/>
              <w:right w:val="nil"/>
            </w:tcBorders>
            <w:hideMark/>
          </w:tcPr>
          <w:p w14:paraId="6B880B3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D22161D" w14:textId="77777777" w:rsidR="002E0941" w:rsidRDefault="002E0941">
            <w:pPr>
              <w:rPr>
                <w:rFonts w:ascii="Calibri" w:hAnsi="Calibri" w:cs="Calibri"/>
                <w:sz w:val="22"/>
                <w:szCs w:val="22"/>
              </w:rPr>
            </w:pPr>
            <w:r>
              <w:rPr>
                <w:rFonts w:ascii="Calibri" w:hAnsi="Calibri" w:cs="Calibri"/>
                <w:sz w:val="22"/>
                <w:szCs w:val="22"/>
              </w:rPr>
              <w:t>0 .. 1</w:t>
            </w:r>
          </w:p>
        </w:tc>
      </w:tr>
    </w:tbl>
    <w:p w14:paraId="3496443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A32802C" w14:textId="77777777" w:rsidTr="002E0941">
        <w:trPr>
          <w:tblCellSpacing w:w="15" w:type="dxa"/>
        </w:trPr>
        <w:tc>
          <w:tcPr>
            <w:tcW w:w="1500" w:type="pct"/>
            <w:tcBorders>
              <w:top w:val="nil"/>
              <w:left w:val="nil"/>
              <w:bottom w:val="nil"/>
              <w:right w:val="nil"/>
            </w:tcBorders>
            <w:hideMark/>
          </w:tcPr>
          <w:p w14:paraId="03C3D0EB"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E6BBF5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933A40F" w14:textId="77777777" w:rsidTr="002E0941">
        <w:trPr>
          <w:tblCellSpacing w:w="15" w:type="dxa"/>
        </w:trPr>
        <w:tc>
          <w:tcPr>
            <w:tcW w:w="250" w:type="pct"/>
            <w:tcBorders>
              <w:top w:val="nil"/>
              <w:left w:val="nil"/>
              <w:bottom w:val="nil"/>
              <w:right w:val="nil"/>
            </w:tcBorders>
            <w:hideMark/>
          </w:tcPr>
          <w:p w14:paraId="1697947E"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028683C" w14:textId="77777777" w:rsidR="002E0941" w:rsidRDefault="002E0941">
            <w:pPr>
              <w:rPr>
                <w:rFonts w:ascii="Calibri" w:hAnsi="Calibri" w:cs="Calibri"/>
                <w:sz w:val="22"/>
                <w:szCs w:val="22"/>
              </w:rPr>
            </w:pPr>
            <w:r>
              <w:rPr>
                <w:rFonts w:ascii="Calibri" w:hAnsi="Calibri" w:cs="Calibri"/>
                <w:sz w:val="22"/>
                <w:szCs w:val="22"/>
              </w:rPr>
              <w:t xml:space="preserve">Als openbare ruimte worden onder meer aangemerkt wegen, water, spoorbanen en landschappelijke gebieden. </w:t>
            </w:r>
          </w:p>
        </w:tc>
      </w:tr>
    </w:tbl>
    <w:p w14:paraId="0D299A43" w14:textId="77777777" w:rsidR="002E0941" w:rsidRDefault="002E0941" w:rsidP="0055546E">
      <w:pPr>
        <w:pStyle w:val="Kop3"/>
        <w:rPr>
          <w:rFonts w:ascii="Calibri" w:hAnsi="Calibri" w:cs="Calibri"/>
        </w:rPr>
      </w:pPr>
      <w:bookmarkStart w:id="83" w:name="global_class_Model_OVERBRUGGINGSDEEL"/>
      <w:bookmarkEnd w:id="83"/>
      <w:r>
        <w:rPr>
          <w:rFonts w:ascii="Calibri" w:hAnsi="Calibri" w:cs="Calibri"/>
        </w:rPr>
        <w:t>Objecttype OVERBRUGGINGSDEEL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DA5DA8B" w14:textId="77777777" w:rsidTr="002E0941">
        <w:trPr>
          <w:tblCellSpacing w:w="15" w:type="dxa"/>
        </w:trPr>
        <w:tc>
          <w:tcPr>
            <w:tcW w:w="1500" w:type="pct"/>
            <w:tcBorders>
              <w:top w:val="nil"/>
              <w:left w:val="nil"/>
              <w:bottom w:val="nil"/>
              <w:right w:val="nil"/>
            </w:tcBorders>
            <w:hideMark/>
          </w:tcPr>
          <w:p w14:paraId="100FA268"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2D62DBF" w14:textId="77777777" w:rsidR="002E0941" w:rsidRDefault="002E0941">
            <w:pPr>
              <w:rPr>
                <w:rFonts w:ascii="Calibri" w:hAnsi="Calibri" w:cs="Calibri"/>
                <w:sz w:val="22"/>
                <w:szCs w:val="22"/>
              </w:rPr>
            </w:pPr>
            <w:r>
              <w:rPr>
                <w:rFonts w:ascii="Calibri" w:hAnsi="Calibri" w:cs="Calibri"/>
                <w:sz w:val="22"/>
                <w:szCs w:val="22"/>
              </w:rPr>
              <w:t>OVERBRUGGINGSDEEL</w:t>
            </w:r>
          </w:p>
        </w:tc>
      </w:tr>
      <w:tr w:rsidR="002E0941" w14:paraId="328C6D3E" w14:textId="77777777" w:rsidTr="002E0941">
        <w:trPr>
          <w:tblCellSpacing w:w="15" w:type="dxa"/>
        </w:trPr>
        <w:tc>
          <w:tcPr>
            <w:tcW w:w="1500" w:type="pct"/>
            <w:tcBorders>
              <w:top w:val="nil"/>
              <w:left w:val="nil"/>
              <w:bottom w:val="nil"/>
              <w:right w:val="nil"/>
            </w:tcBorders>
            <w:hideMark/>
          </w:tcPr>
          <w:p w14:paraId="4EBDDE63"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5095846"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29F5010E" w14:textId="77777777" w:rsidTr="002E0941">
        <w:trPr>
          <w:tblCellSpacing w:w="15" w:type="dxa"/>
        </w:trPr>
        <w:tc>
          <w:tcPr>
            <w:tcW w:w="1500" w:type="pct"/>
            <w:tcBorders>
              <w:top w:val="nil"/>
              <w:left w:val="nil"/>
              <w:bottom w:val="nil"/>
              <w:right w:val="nil"/>
            </w:tcBorders>
            <w:hideMark/>
          </w:tcPr>
          <w:p w14:paraId="5047A802"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8052F50" w14:textId="77777777" w:rsidR="002E0941" w:rsidRDefault="002E0941">
            <w:pPr>
              <w:rPr>
                <w:rFonts w:ascii="Calibri" w:hAnsi="Calibri" w:cs="Calibri"/>
                <w:sz w:val="22"/>
                <w:szCs w:val="22"/>
              </w:rPr>
            </w:pPr>
            <w:r>
              <w:rPr>
                <w:rFonts w:ascii="Calibri" w:hAnsi="Calibri" w:cs="Calibri"/>
                <w:sz w:val="22"/>
                <w:szCs w:val="22"/>
              </w:rPr>
              <w:t xml:space="preserve">Onderdeel van een beweegbare of vaste verbinding tussen twee punten, die door water, een weg of anderszins gescheiden zijn, dat essentieel is voor de constructie. </w:t>
            </w:r>
          </w:p>
        </w:tc>
      </w:tr>
      <w:tr w:rsidR="002E0941" w14:paraId="173413C5" w14:textId="77777777" w:rsidTr="002E0941">
        <w:trPr>
          <w:tblCellSpacing w:w="15" w:type="dxa"/>
        </w:trPr>
        <w:tc>
          <w:tcPr>
            <w:tcW w:w="1500" w:type="pct"/>
            <w:tcBorders>
              <w:top w:val="nil"/>
              <w:left w:val="nil"/>
              <w:bottom w:val="nil"/>
              <w:right w:val="nil"/>
            </w:tcBorders>
            <w:hideMark/>
          </w:tcPr>
          <w:p w14:paraId="37364CA1"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9268E76"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6BD87F87" w14:textId="77777777" w:rsidTr="002E0941">
        <w:trPr>
          <w:tblCellSpacing w:w="15" w:type="dxa"/>
        </w:trPr>
        <w:tc>
          <w:tcPr>
            <w:tcW w:w="1500" w:type="pct"/>
            <w:tcBorders>
              <w:top w:val="nil"/>
              <w:left w:val="nil"/>
              <w:bottom w:val="nil"/>
              <w:right w:val="nil"/>
            </w:tcBorders>
            <w:hideMark/>
          </w:tcPr>
          <w:p w14:paraId="43E72A4F"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64EE5F4"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47136151" w14:textId="77777777" w:rsidTr="002E0941">
        <w:trPr>
          <w:tblCellSpacing w:w="15" w:type="dxa"/>
        </w:trPr>
        <w:tc>
          <w:tcPr>
            <w:tcW w:w="1500" w:type="pct"/>
            <w:tcBorders>
              <w:top w:val="nil"/>
              <w:left w:val="nil"/>
              <w:bottom w:val="nil"/>
              <w:right w:val="nil"/>
            </w:tcBorders>
            <w:hideMark/>
          </w:tcPr>
          <w:p w14:paraId="6BA15F97"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8DD264F" w14:textId="77777777" w:rsidR="002E0941" w:rsidRDefault="002E0941">
            <w:pPr>
              <w:rPr>
                <w:rFonts w:ascii="Calibri" w:hAnsi="Calibri" w:cs="Calibri"/>
                <w:sz w:val="22"/>
                <w:szCs w:val="22"/>
              </w:rPr>
            </w:pPr>
            <w:r>
              <w:rPr>
                <w:rFonts w:ascii="Calibri" w:hAnsi="Calibri" w:cs="Calibri"/>
                <w:sz w:val="22"/>
                <w:szCs w:val="22"/>
              </w:rPr>
              <w:t>Identificatie overbruggingsdeel</w:t>
            </w:r>
          </w:p>
        </w:tc>
      </w:tr>
      <w:tr w:rsidR="002E0941" w14:paraId="31E65538" w14:textId="77777777" w:rsidTr="002E0941">
        <w:trPr>
          <w:tblCellSpacing w:w="15" w:type="dxa"/>
        </w:trPr>
        <w:tc>
          <w:tcPr>
            <w:tcW w:w="1500" w:type="pct"/>
            <w:tcBorders>
              <w:top w:val="nil"/>
              <w:left w:val="nil"/>
              <w:bottom w:val="nil"/>
              <w:right w:val="nil"/>
            </w:tcBorders>
            <w:hideMark/>
          </w:tcPr>
          <w:p w14:paraId="4D89383E"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43F77DE" w14:textId="77777777" w:rsidR="002E0941" w:rsidRDefault="002E0941">
            <w:pPr>
              <w:rPr>
                <w:rFonts w:ascii="Calibri" w:hAnsi="Calibri" w:cs="Calibri"/>
                <w:sz w:val="22"/>
                <w:szCs w:val="22"/>
              </w:rPr>
            </w:pPr>
            <w:r>
              <w:rPr>
                <w:rFonts w:ascii="Calibri" w:hAnsi="Calibri" w:cs="Calibri"/>
                <w:sz w:val="22"/>
                <w:szCs w:val="22"/>
              </w:rPr>
              <w:t xml:space="preserve">Overbruggingsdeel objecten met status plan en een einddatum maken geen deel uit van de verzameling overbruggingsdelen. Zie verder IMGeo </w:t>
            </w:r>
          </w:p>
        </w:tc>
      </w:tr>
      <w:tr w:rsidR="002E0941" w14:paraId="279FC77C" w14:textId="77777777" w:rsidTr="002E0941">
        <w:trPr>
          <w:tblCellSpacing w:w="15" w:type="dxa"/>
        </w:trPr>
        <w:tc>
          <w:tcPr>
            <w:tcW w:w="1500" w:type="pct"/>
            <w:tcBorders>
              <w:top w:val="nil"/>
              <w:left w:val="nil"/>
              <w:bottom w:val="nil"/>
              <w:right w:val="nil"/>
            </w:tcBorders>
            <w:hideMark/>
          </w:tcPr>
          <w:p w14:paraId="6C600974"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B578540" w14:textId="77777777" w:rsidR="002E0941" w:rsidRDefault="002E0941">
            <w:pPr>
              <w:rPr>
                <w:rFonts w:ascii="Calibri" w:hAnsi="Calibri" w:cs="Calibri"/>
                <w:sz w:val="22"/>
                <w:szCs w:val="22"/>
              </w:rPr>
            </w:pPr>
          </w:p>
        </w:tc>
      </w:tr>
      <w:tr w:rsidR="002E0941" w14:paraId="66598CA6" w14:textId="77777777" w:rsidTr="002E0941">
        <w:trPr>
          <w:tblCellSpacing w:w="15" w:type="dxa"/>
        </w:trPr>
        <w:tc>
          <w:tcPr>
            <w:tcW w:w="1500" w:type="pct"/>
            <w:tcBorders>
              <w:top w:val="nil"/>
              <w:left w:val="nil"/>
              <w:bottom w:val="nil"/>
              <w:right w:val="nil"/>
            </w:tcBorders>
            <w:hideMark/>
          </w:tcPr>
          <w:p w14:paraId="37B4B4B7"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A85B410" w14:textId="77777777" w:rsidR="002E0941" w:rsidRDefault="002E0941">
            <w:pPr>
              <w:rPr>
                <w:rFonts w:ascii="Calibri" w:hAnsi="Calibri" w:cs="Calibri"/>
                <w:sz w:val="22"/>
                <w:szCs w:val="22"/>
              </w:rPr>
            </w:pPr>
            <w:r>
              <w:rPr>
                <w:rFonts w:ascii="Calibri" w:hAnsi="Calibri" w:cs="Calibri"/>
                <w:sz w:val="22"/>
                <w:szCs w:val="22"/>
              </w:rPr>
              <w:t>Nee</w:t>
            </w:r>
          </w:p>
        </w:tc>
      </w:tr>
    </w:tbl>
    <w:p w14:paraId="1475970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FE8B79D" w14:textId="77777777" w:rsidTr="002E0941">
        <w:trPr>
          <w:tblCellSpacing w:w="15" w:type="dxa"/>
        </w:trPr>
        <w:tc>
          <w:tcPr>
            <w:tcW w:w="1500" w:type="pct"/>
            <w:tcBorders>
              <w:top w:val="nil"/>
              <w:left w:val="nil"/>
              <w:bottom w:val="nil"/>
              <w:right w:val="nil"/>
            </w:tcBorders>
            <w:hideMark/>
          </w:tcPr>
          <w:p w14:paraId="7E30598F"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3DD8D4D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1860"/>
        <w:gridCol w:w="4126"/>
        <w:gridCol w:w="2492"/>
        <w:gridCol w:w="551"/>
      </w:tblGrid>
      <w:tr w:rsidR="002E0941" w14:paraId="4EF7A641" w14:textId="77777777" w:rsidTr="002E0941">
        <w:trPr>
          <w:tblCellSpacing w:w="15" w:type="dxa"/>
        </w:trPr>
        <w:tc>
          <w:tcPr>
            <w:tcW w:w="0" w:type="auto"/>
            <w:tcBorders>
              <w:top w:val="nil"/>
              <w:left w:val="nil"/>
              <w:bottom w:val="nil"/>
              <w:right w:val="nil"/>
            </w:tcBorders>
            <w:hideMark/>
          </w:tcPr>
          <w:p w14:paraId="4269BE34"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6DB2AE06"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ACB13E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BC7DC09"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D5131FE"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5E60138" w14:textId="77777777" w:rsidTr="002E0941">
        <w:trPr>
          <w:tblCellSpacing w:w="15" w:type="dxa"/>
        </w:trPr>
        <w:tc>
          <w:tcPr>
            <w:tcW w:w="250" w:type="pct"/>
            <w:tcBorders>
              <w:top w:val="nil"/>
              <w:left w:val="nil"/>
              <w:bottom w:val="nil"/>
              <w:right w:val="nil"/>
            </w:tcBorders>
            <w:hideMark/>
          </w:tcPr>
          <w:p w14:paraId="0DB1E24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43AA3E" w14:textId="77777777" w:rsidR="002E0941" w:rsidRDefault="002E0941">
            <w:pPr>
              <w:rPr>
                <w:rFonts w:ascii="Calibri" w:hAnsi="Calibri" w:cs="Calibri"/>
                <w:sz w:val="22"/>
                <w:szCs w:val="22"/>
              </w:rPr>
            </w:pPr>
            <w:r>
              <w:rPr>
                <w:rFonts w:ascii="Calibri" w:hAnsi="Calibri" w:cs="Calibri"/>
                <w:sz w:val="22"/>
                <w:szCs w:val="22"/>
              </w:rPr>
              <w:t xml:space="preserve">Identificatie overbruggingsdeel </w:t>
            </w:r>
          </w:p>
        </w:tc>
        <w:tc>
          <w:tcPr>
            <w:tcW w:w="2500" w:type="pct"/>
            <w:tcBorders>
              <w:top w:val="nil"/>
              <w:left w:val="nil"/>
              <w:bottom w:val="nil"/>
              <w:right w:val="nil"/>
            </w:tcBorders>
            <w:hideMark/>
          </w:tcPr>
          <w:p w14:paraId="4AE6F98B" w14:textId="77777777" w:rsidR="002E0941" w:rsidRDefault="002E0941">
            <w:pPr>
              <w:rPr>
                <w:rFonts w:ascii="Calibri" w:hAnsi="Calibri" w:cs="Calibri"/>
                <w:sz w:val="22"/>
                <w:szCs w:val="22"/>
              </w:rPr>
            </w:pPr>
            <w:r>
              <w:rPr>
                <w:rFonts w:ascii="Calibri" w:hAnsi="Calibri" w:cs="Calibri"/>
                <w:sz w:val="22"/>
                <w:szCs w:val="22"/>
              </w:rPr>
              <w:t>Een unieke identificatie voor een overbruggingsdeel.</w:t>
            </w:r>
          </w:p>
        </w:tc>
        <w:tc>
          <w:tcPr>
            <w:tcW w:w="500" w:type="pct"/>
            <w:tcBorders>
              <w:top w:val="nil"/>
              <w:left w:val="nil"/>
              <w:bottom w:val="nil"/>
              <w:right w:val="nil"/>
            </w:tcBorders>
            <w:hideMark/>
          </w:tcPr>
          <w:p w14:paraId="1A002E6D"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1401D8C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E8C6797" w14:textId="77777777" w:rsidTr="002E0941">
        <w:trPr>
          <w:tblCellSpacing w:w="15" w:type="dxa"/>
        </w:trPr>
        <w:tc>
          <w:tcPr>
            <w:tcW w:w="250" w:type="pct"/>
            <w:tcBorders>
              <w:top w:val="nil"/>
              <w:left w:val="nil"/>
              <w:bottom w:val="nil"/>
              <w:right w:val="nil"/>
            </w:tcBorders>
            <w:hideMark/>
          </w:tcPr>
          <w:p w14:paraId="03C97A4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654485" w14:textId="77777777" w:rsidR="002E0941" w:rsidRDefault="002E0941">
            <w:pPr>
              <w:rPr>
                <w:rFonts w:ascii="Calibri" w:hAnsi="Calibri" w:cs="Calibri"/>
                <w:sz w:val="22"/>
                <w:szCs w:val="22"/>
              </w:rPr>
            </w:pPr>
            <w:r>
              <w:rPr>
                <w:rFonts w:ascii="Calibri" w:hAnsi="Calibri" w:cs="Calibri"/>
                <w:sz w:val="22"/>
                <w:szCs w:val="22"/>
              </w:rPr>
              <w:t xml:space="preserve">Geometrie overbruggingsdeel </w:t>
            </w:r>
          </w:p>
        </w:tc>
        <w:tc>
          <w:tcPr>
            <w:tcW w:w="2500" w:type="pct"/>
            <w:tcBorders>
              <w:top w:val="nil"/>
              <w:left w:val="nil"/>
              <w:bottom w:val="nil"/>
              <w:right w:val="nil"/>
            </w:tcBorders>
            <w:hideMark/>
          </w:tcPr>
          <w:p w14:paraId="3F0281C7"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overbruggingsdeel.</w:t>
            </w:r>
          </w:p>
        </w:tc>
        <w:tc>
          <w:tcPr>
            <w:tcW w:w="500" w:type="pct"/>
            <w:tcBorders>
              <w:top w:val="nil"/>
              <w:left w:val="nil"/>
              <w:bottom w:val="nil"/>
              <w:right w:val="nil"/>
            </w:tcBorders>
            <w:hideMark/>
          </w:tcPr>
          <w:p w14:paraId="5E397281"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5CEA961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9299BDD" w14:textId="77777777" w:rsidTr="002E0941">
        <w:trPr>
          <w:tblCellSpacing w:w="15" w:type="dxa"/>
        </w:trPr>
        <w:tc>
          <w:tcPr>
            <w:tcW w:w="250" w:type="pct"/>
            <w:tcBorders>
              <w:top w:val="nil"/>
              <w:left w:val="nil"/>
              <w:bottom w:val="nil"/>
              <w:right w:val="nil"/>
            </w:tcBorders>
            <w:hideMark/>
          </w:tcPr>
          <w:p w14:paraId="5B6EDC0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FBE005" w14:textId="77777777" w:rsidR="002E0941" w:rsidRDefault="002E0941">
            <w:pPr>
              <w:rPr>
                <w:rFonts w:ascii="Calibri" w:hAnsi="Calibri" w:cs="Calibri"/>
                <w:sz w:val="22"/>
                <w:szCs w:val="22"/>
              </w:rPr>
            </w:pPr>
            <w:r>
              <w:rPr>
                <w:rFonts w:ascii="Calibri" w:hAnsi="Calibri" w:cs="Calibri"/>
                <w:sz w:val="22"/>
                <w:szCs w:val="22"/>
              </w:rPr>
              <w:t xml:space="preserve">Type overbruggingsdeel </w:t>
            </w:r>
          </w:p>
        </w:tc>
        <w:tc>
          <w:tcPr>
            <w:tcW w:w="2500" w:type="pct"/>
            <w:tcBorders>
              <w:top w:val="nil"/>
              <w:left w:val="nil"/>
              <w:bottom w:val="nil"/>
              <w:right w:val="nil"/>
            </w:tcBorders>
            <w:hideMark/>
          </w:tcPr>
          <w:p w14:paraId="47CDF3BC" w14:textId="77777777" w:rsidR="002E0941" w:rsidRDefault="002E0941">
            <w:pPr>
              <w:rPr>
                <w:rFonts w:ascii="Calibri" w:hAnsi="Calibri" w:cs="Calibri"/>
                <w:sz w:val="22"/>
                <w:szCs w:val="22"/>
              </w:rPr>
            </w:pPr>
            <w:r>
              <w:rPr>
                <w:rFonts w:ascii="Calibri" w:hAnsi="Calibri" w:cs="Calibri"/>
                <w:sz w:val="22"/>
                <w:szCs w:val="22"/>
              </w:rPr>
              <w:t>Het soort onderdeel van de brugconstructie.</w:t>
            </w:r>
          </w:p>
        </w:tc>
        <w:tc>
          <w:tcPr>
            <w:tcW w:w="500" w:type="pct"/>
            <w:tcBorders>
              <w:top w:val="nil"/>
              <w:left w:val="nil"/>
              <w:bottom w:val="nil"/>
              <w:right w:val="nil"/>
            </w:tcBorders>
            <w:hideMark/>
          </w:tcPr>
          <w:p w14:paraId="430C5DEC" w14:textId="77777777" w:rsidR="002E0941" w:rsidRDefault="002E0941">
            <w:pPr>
              <w:rPr>
                <w:rFonts w:ascii="Calibri" w:hAnsi="Calibri" w:cs="Calibri"/>
                <w:sz w:val="22"/>
                <w:szCs w:val="22"/>
              </w:rPr>
            </w:pPr>
            <w:r>
              <w:rPr>
                <w:rFonts w:ascii="Calibri" w:hAnsi="Calibri" w:cs="Calibri"/>
                <w:sz w:val="22"/>
                <w:szCs w:val="22"/>
              </w:rPr>
              <w:t xml:space="preserve">typeringOverbruggingsdeel </w:t>
            </w:r>
          </w:p>
        </w:tc>
        <w:tc>
          <w:tcPr>
            <w:tcW w:w="500" w:type="pct"/>
            <w:tcBorders>
              <w:top w:val="nil"/>
              <w:left w:val="nil"/>
              <w:bottom w:val="nil"/>
              <w:right w:val="nil"/>
            </w:tcBorders>
            <w:hideMark/>
          </w:tcPr>
          <w:p w14:paraId="4C7BEC6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950E226" w14:textId="77777777" w:rsidTr="002E0941">
        <w:trPr>
          <w:tblCellSpacing w:w="15" w:type="dxa"/>
        </w:trPr>
        <w:tc>
          <w:tcPr>
            <w:tcW w:w="250" w:type="pct"/>
            <w:tcBorders>
              <w:top w:val="nil"/>
              <w:left w:val="nil"/>
              <w:bottom w:val="nil"/>
              <w:right w:val="nil"/>
            </w:tcBorders>
            <w:hideMark/>
          </w:tcPr>
          <w:p w14:paraId="5C4D42B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04CFEE" w14:textId="77777777" w:rsidR="002E0941" w:rsidRDefault="002E0941">
            <w:pPr>
              <w:rPr>
                <w:rFonts w:ascii="Calibri" w:hAnsi="Calibri" w:cs="Calibri"/>
                <w:sz w:val="22"/>
                <w:szCs w:val="22"/>
              </w:rPr>
            </w:pPr>
            <w:r>
              <w:rPr>
                <w:rFonts w:ascii="Calibri" w:hAnsi="Calibri" w:cs="Calibri"/>
                <w:sz w:val="22"/>
                <w:szCs w:val="22"/>
              </w:rPr>
              <w:t xml:space="preserve">Datum begin geldigheid overbruggingsdeel </w:t>
            </w:r>
          </w:p>
        </w:tc>
        <w:tc>
          <w:tcPr>
            <w:tcW w:w="2500" w:type="pct"/>
            <w:tcBorders>
              <w:top w:val="nil"/>
              <w:left w:val="nil"/>
              <w:bottom w:val="nil"/>
              <w:right w:val="nil"/>
            </w:tcBorders>
            <w:hideMark/>
          </w:tcPr>
          <w:p w14:paraId="22A99D74" w14:textId="77777777" w:rsidR="002E0941" w:rsidRDefault="002E0941">
            <w:pPr>
              <w:rPr>
                <w:rFonts w:ascii="Calibri" w:hAnsi="Calibri" w:cs="Calibri"/>
                <w:sz w:val="22"/>
                <w:szCs w:val="22"/>
              </w:rPr>
            </w:pPr>
            <w:r>
              <w:rPr>
                <w:rFonts w:ascii="Calibri" w:hAnsi="Calibri" w:cs="Calibri"/>
                <w:sz w:val="22"/>
                <w:szCs w:val="22"/>
              </w:rPr>
              <w:t>De datum waarop de overbruggingsdeel is ontstaan.</w:t>
            </w:r>
          </w:p>
        </w:tc>
        <w:tc>
          <w:tcPr>
            <w:tcW w:w="500" w:type="pct"/>
            <w:tcBorders>
              <w:top w:val="nil"/>
              <w:left w:val="nil"/>
              <w:bottom w:val="nil"/>
              <w:right w:val="nil"/>
            </w:tcBorders>
            <w:hideMark/>
          </w:tcPr>
          <w:p w14:paraId="600A234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FF79D0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411402A" w14:textId="77777777" w:rsidTr="002E0941">
        <w:trPr>
          <w:tblCellSpacing w:w="15" w:type="dxa"/>
        </w:trPr>
        <w:tc>
          <w:tcPr>
            <w:tcW w:w="250" w:type="pct"/>
            <w:tcBorders>
              <w:top w:val="nil"/>
              <w:left w:val="nil"/>
              <w:bottom w:val="nil"/>
              <w:right w:val="nil"/>
            </w:tcBorders>
            <w:hideMark/>
          </w:tcPr>
          <w:p w14:paraId="0F00B15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89FE871" w14:textId="77777777" w:rsidR="002E0941" w:rsidRDefault="002E0941">
            <w:pPr>
              <w:rPr>
                <w:rFonts w:ascii="Calibri" w:hAnsi="Calibri" w:cs="Calibri"/>
                <w:sz w:val="22"/>
                <w:szCs w:val="22"/>
              </w:rPr>
            </w:pPr>
            <w:r>
              <w:rPr>
                <w:rFonts w:ascii="Calibri" w:hAnsi="Calibri" w:cs="Calibri"/>
                <w:sz w:val="22"/>
                <w:szCs w:val="22"/>
              </w:rPr>
              <w:t xml:space="preserve">Datum einde geldigheid overbruggingsdeel </w:t>
            </w:r>
          </w:p>
        </w:tc>
        <w:tc>
          <w:tcPr>
            <w:tcW w:w="2500" w:type="pct"/>
            <w:tcBorders>
              <w:top w:val="nil"/>
              <w:left w:val="nil"/>
              <w:bottom w:val="nil"/>
              <w:right w:val="nil"/>
            </w:tcBorders>
            <w:hideMark/>
          </w:tcPr>
          <w:p w14:paraId="19A4F35F" w14:textId="77777777" w:rsidR="002E0941" w:rsidRDefault="002E0941">
            <w:pPr>
              <w:rPr>
                <w:rFonts w:ascii="Calibri" w:hAnsi="Calibri" w:cs="Calibri"/>
                <w:sz w:val="22"/>
                <w:szCs w:val="22"/>
              </w:rPr>
            </w:pPr>
            <w:r>
              <w:rPr>
                <w:rFonts w:ascii="Calibri" w:hAnsi="Calibri" w:cs="Calibri"/>
                <w:sz w:val="22"/>
                <w:szCs w:val="22"/>
              </w:rPr>
              <w:t>De datum waarop het overbruggingsdeel ongeldig is geworden.</w:t>
            </w:r>
          </w:p>
        </w:tc>
        <w:tc>
          <w:tcPr>
            <w:tcW w:w="500" w:type="pct"/>
            <w:tcBorders>
              <w:top w:val="nil"/>
              <w:left w:val="nil"/>
              <w:bottom w:val="nil"/>
              <w:right w:val="nil"/>
            </w:tcBorders>
            <w:hideMark/>
          </w:tcPr>
          <w:p w14:paraId="68193F7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BA42AF8" w14:textId="77777777" w:rsidR="002E0941" w:rsidRDefault="002E0941">
            <w:pPr>
              <w:rPr>
                <w:rFonts w:ascii="Calibri" w:hAnsi="Calibri" w:cs="Calibri"/>
                <w:sz w:val="22"/>
                <w:szCs w:val="22"/>
              </w:rPr>
            </w:pPr>
            <w:r>
              <w:rPr>
                <w:rFonts w:ascii="Calibri" w:hAnsi="Calibri" w:cs="Calibri"/>
                <w:sz w:val="22"/>
                <w:szCs w:val="22"/>
              </w:rPr>
              <w:t>0 .. 1</w:t>
            </w:r>
          </w:p>
        </w:tc>
      </w:tr>
    </w:tbl>
    <w:p w14:paraId="34D75D7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32F31A7" w14:textId="77777777" w:rsidTr="002E0941">
        <w:trPr>
          <w:tblCellSpacing w:w="15" w:type="dxa"/>
        </w:trPr>
        <w:tc>
          <w:tcPr>
            <w:tcW w:w="1500" w:type="pct"/>
            <w:tcBorders>
              <w:top w:val="nil"/>
              <w:left w:val="nil"/>
              <w:bottom w:val="nil"/>
              <w:right w:val="nil"/>
            </w:tcBorders>
            <w:hideMark/>
          </w:tcPr>
          <w:p w14:paraId="45290EF2"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5490C86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EB8A7EF" w14:textId="77777777" w:rsidTr="002E0941">
        <w:trPr>
          <w:tblCellSpacing w:w="15" w:type="dxa"/>
        </w:trPr>
        <w:tc>
          <w:tcPr>
            <w:tcW w:w="250" w:type="pct"/>
            <w:tcBorders>
              <w:top w:val="nil"/>
              <w:left w:val="nil"/>
              <w:bottom w:val="nil"/>
              <w:right w:val="nil"/>
            </w:tcBorders>
            <w:hideMark/>
          </w:tcPr>
          <w:p w14:paraId="51651778"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E4240B2"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ledien dat het de plantopografie van een bestaand object betreft. Zie verder IMGeo. Objecttype OVERBRUGGINGSDEEL is het equivalent van het city gml objecttype BRIDGE CONSTRUCTION ELEMENT Zie verder het BGT. </w:t>
            </w:r>
          </w:p>
        </w:tc>
      </w:tr>
    </w:tbl>
    <w:p w14:paraId="4D0F494D" w14:textId="77777777" w:rsidR="002E0941" w:rsidRDefault="002E0941" w:rsidP="0055546E">
      <w:pPr>
        <w:pStyle w:val="Kop3"/>
        <w:rPr>
          <w:rFonts w:ascii="Calibri" w:hAnsi="Calibri" w:cs="Calibri"/>
        </w:rPr>
      </w:pPr>
      <w:bookmarkStart w:id="84" w:name="global_class_Model_OVERIGBENOEMDTERREIN"/>
      <w:bookmarkEnd w:id="84"/>
      <w:r>
        <w:rPr>
          <w:rFonts w:ascii="Calibri" w:hAnsi="Calibri" w:cs="Calibri"/>
        </w:rPr>
        <w:t>Objecttype OVERIG BENOEMD TERREIN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5550677" w14:textId="77777777" w:rsidTr="002E0941">
        <w:trPr>
          <w:tblCellSpacing w:w="15" w:type="dxa"/>
        </w:trPr>
        <w:tc>
          <w:tcPr>
            <w:tcW w:w="1500" w:type="pct"/>
            <w:tcBorders>
              <w:top w:val="nil"/>
              <w:left w:val="nil"/>
              <w:bottom w:val="nil"/>
              <w:right w:val="nil"/>
            </w:tcBorders>
            <w:hideMark/>
          </w:tcPr>
          <w:p w14:paraId="5E7BE1C4"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1911164" w14:textId="77777777" w:rsidR="002E0941" w:rsidRDefault="002E0941">
            <w:pPr>
              <w:rPr>
                <w:rFonts w:ascii="Calibri" w:hAnsi="Calibri" w:cs="Calibri"/>
                <w:sz w:val="22"/>
                <w:szCs w:val="22"/>
              </w:rPr>
            </w:pPr>
            <w:r>
              <w:rPr>
                <w:rFonts w:ascii="Calibri" w:hAnsi="Calibri" w:cs="Calibri"/>
                <w:sz w:val="22"/>
                <w:szCs w:val="22"/>
              </w:rPr>
              <w:t>OVERIG BENOEMD TERREIN</w:t>
            </w:r>
          </w:p>
        </w:tc>
      </w:tr>
      <w:tr w:rsidR="002E0941" w14:paraId="4CDEAC5C" w14:textId="77777777" w:rsidTr="002E0941">
        <w:trPr>
          <w:tblCellSpacing w:w="15" w:type="dxa"/>
        </w:trPr>
        <w:tc>
          <w:tcPr>
            <w:tcW w:w="1500" w:type="pct"/>
            <w:tcBorders>
              <w:top w:val="nil"/>
              <w:left w:val="nil"/>
              <w:bottom w:val="nil"/>
              <w:right w:val="nil"/>
            </w:tcBorders>
            <w:hideMark/>
          </w:tcPr>
          <w:p w14:paraId="69E5D49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119FBD3"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149B4E3E" w14:textId="77777777" w:rsidTr="002E0941">
        <w:trPr>
          <w:tblCellSpacing w:w="15" w:type="dxa"/>
        </w:trPr>
        <w:tc>
          <w:tcPr>
            <w:tcW w:w="1500" w:type="pct"/>
            <w:tcBorders>
              <w:top w:val="nil"/>
              <w:left w:val="nil"/>
              <w:bottom w:val="nil"/>
              <w:right w:val="nil"/>
            </w:tcBorders>
            <w:hideMark/>
          </w:tcPr>
          <w:p w14:paraId="1587360B"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30F7B1"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als zodanig aangewezen onbebouwd terrein of een gedeelte daarvan, geen standplaats of gedeelte van een ligplaats zijnde, dat bestemd is voor het gedurende langere tijd verrichten van een maatschappelijke activiteit. </w:t>
            </w:r>
          </w:p>
        </w:tc>
      </w:tr>
      <w:tr w:rsidR="002E0941" w14:paraId="30A8F77B" w14:textId="77777777" w:rsidTr="002E0941">
        <w:trPr>
          <w:tblCellSpacing w:w="15" w:type="dxa"/>
        </w:trPr>
        <w:tc>
          <w:tcPr>
            <w:tcW w:w="1500" w:type="pct"/>
            <w:tcBorders>
              <w:top w:val="nil"/>
              <w:left w:val="nil"/>
              <w:bottom w:val="nil"/>
              <w:right w:val="nil"/>
            </w:tcBorders>
            <w:hideMark/>
          </w:tcPr>
          <w:p w14:paraId="25156DA0"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1B6971"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2C681B02" w14:textId="77777777" w:rsidTr="002E0941">
        <w:trPr>
          <w:tblCellSpacing w:w="15" w:type="dxa"/>
        </w:trPr>
        <w:tc>
          <w:tcPr>
            <w:tcW w:w="1500" w:type="pct"/>
            <w:tcBorders>
              <w:top w:val="nil"/>
              <w:left w:val="nil"/>
              <w:bottom w:val="nil"/>
              <w:right w:val="nil"/>
            </w:tcBorders>
            <w:hideMark/>
          </w:tcPr>
          <w:p w14:paraId="5D2B04F2"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6699AE5"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7F6F9747" w14:textId="77777777" w:rsidTr="002E0941">
        <w:trPr>
          <w:tblCellSpacing w:w="15" w:type="dxa"/>
        </w:trPr>
        <w:tc>
          <w:tcPr>
            <w:tcW w:w="1500" w:type="pct"/>
            <w:tcBorders>
              <w:top w:val="nil"/>
              <w:left w:val="nil"/>
              <w:bottom w:val="nil"/>
              <w:right w:val="nil"/>
            </w:tcBorders>
            <w:hideMark/>
          </w:tcPr>
          <w:p w14:paraId="30E0F112"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08D151C" w14:textId="77777777" w:rsidR="002E0941" w:rsidRDefault="002E0941">
            <w:pPr>
              <w:rPr>
                <w:rFonts w:ascii="Calibri" w:hAnsi="Calibri" w:cs="Calibri"/>
                <w:sz w:val="22"/>
                <w:szCs w:val="22"/>
              </w:rPr>
            </w:pPr>
            <w:r>
              <w:rPr>
                <w:rFonts w:ascii="Calibri" w:hAnsi="Calibri" w:cs="Calibri"/>
                <w:sz w:val="22"/>
                <w:szCs w:val="22"/>
              </w:rPr>
              <w:t>Overig benoemd terrein Identificatie</w:t>
            </w:r>
          </w:p>
        </w:tc>
      </w:tr>
      <w:tr w:rsidR="002E0941" w14:paraId="138C19EF" w14:textId="77777777" w:rsidTr="002E0941">
        <w:trPr>
          <w:tblCellSpacing w:w="15" w:type="dxa"/>
        </w:trPr>
        <w:tc>
          <w:tcPr>
            <w:tcW w:w="1500" w:type="pct"/>
            <w:tcBorders>
              <w:top w:val="nil"/>
              <w:left w:val="nil"/>
              <w:bottom w:val="nil"/>
              <w:right w:val="nil"/>
            </w:tcBorders>
            <w:hideMark/>
          </w:tcPr>
          <w:p w14:paraId="770B8343"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FB7A6F1" w14:textId="77777777" w:rsidR="002E0941" w:rsidRDefault="002E0941">
            <w:pPr>
              <w:rPr>
                <w:rFonts w:ascii="Calibri" w:hAnsi="Calibri" w:cs="Calibri"/>
                <w:sz w:val="22"/>
                <w:szCs w:val="22"/>
              </w:rPr>
            </w:pPr>
          </w:p>
        </w:tc>
      </w:tr>
      <w:tr w:rsidR="002E0941" w14:paraId="36A700F3" w14:textId="77777777" w:rsidTr="002E0941">
        <w:trPr>
          <w:tblCellSpacing w:w="15" w:type="dxa"/>
        </w:trPr>
        <w:tc>
          <w:tcPr>
            <w:tcW w:w="1500" w:type="pct"/>
            <w:tcBorders>
              <w:top w:val="nil"/>
              <w:left w:val="nil"/>
              <w:bottom w:val="nil"/>
              <w:right w:val="nil"/>
            </w:tcBorders>
            <w:hideMark/>
          </w:tcPr>
          <w:p w14:paraId="00CBAA03"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045F3CF" w14:textId="77777777" w:rsidR="002E0941" w:rsidRDefault="002E0941">
            <w:pPr>
              <w:rPr>
                <w:rFonts w:ascii="Calibri" w:hAnsi="Calibri" w:cs="Calibri"/>
                <w:sz w:val="22"/>
                <w:szCs w:val="22"/>
              </w:rPr>
            </w:pPr>
          </w:p>
        </w:tc>
      </w:tr>
      <w:tr w:rsidR="002E0941" w14:paraId="0E11A395" w14:textId="77777777" w:rsidTr="002E0941">
        <w:trPr>
          <w:tblCellSpacing w:w="15" w:type="dxa"/>
        </w:trPr>
        <w:tc>
          <w:tcPr>
            <w:tcW w:w="1500" w:type="pct"/>
            <w:tcBorders>
              <w:top w:val="nil"/>
              <w:left w:val="nil"/>
              <w:bottom w:val="nil"/>
              <w:right w:val="nil"/>
            </w:tcBorders>
            <w:hideMark/>
          </w:tcPr>
          <w:p w14:paraId="3FDC4AD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12F490A" w14:textId="77777777" w:rsidR="002E0941" w:rsidRDefault="002E0941">
            <w:pPr>
              <w:rPr>
                <w:rFonts w:ascii="Calibri" w:hAnsi="Calibri" w:cs="Calibri"/>
                <w:sz w:val="22"/>
                <w:szCs w:val="22"/>
              </w:rPr>
            </w:pPr>
            <w:r>
              <w:rPr>
                <w:rFonts w:ascii="Calibri" w:hAnsi="Calibri" w:cs="Calibri"/>
                <w:sz w:val="22"/>
                <w:szCs w:val="22"/>
              </w:rPr>
              <w:t>Nee</w:t>
            </w:r>
          </w:p>
        </w:tc>
      </w:tr>
    </w:tbl>
    <w:p w14:paraId="55BD3F4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D7B18C6" w14:textId="77777777" w:rsidTr="002E0941">
        <w:trPr>
          <w:tblCellSpacing w:w="15" w:type="dxa"/>
        </w:trPr>
        <w:tc>
          <w:tcPr>
            <w:tcW w:w="1500" w:type="pct"/>
            <w:tcBorders>
              <w:top w:val="nil"/>
              <w:left w:val="nil"/>
              <w:bottom w:val="nil"/>
              <w:right w:val="nil"/>
            </w:tcBorders>
            <w:hideMark/>
          </w:tcPr>
          <w:p w14:paraId="58317C51"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6724C9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
        <w:gridCol w:w="2216"/>
        <w:gridCol w:w="4001"/>
        <w:gridCol w:w="2075"/>
        <w:gridCol w:w="655"/>
      </w:tblGrid>
      <w:tr w:rsidR="002E0941" w14:paraId="2397D97E" w14:textId="77777777" w:rsidTr="002E0941">
        <w:trPr>
          <w:tblCellSpacing w:w="15" w:type="dxa"/>
        </w:trPr>
        <w:tc>
          <w:tcPr>
            <w:tcW w:w="0" w:type="auto"/>
            <w:tcBorders>
              <w:top w:val="nil"/>
              <w:left w:val="nil"/>
              <w:bottom w:val="nil"/>
              <w:right w:val="nil"/>
            </w:tcBorders>
            <w:hideMark/>
          </w:tcPr>
          <w:p w14:paraId="19F1A6B6"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669543D8"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758AA5C"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F8C4CAF"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466B76D"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39B5116" w14:textId="77777777" w:rsidTr="002E0941">
        <w:trPr>
          <w:tblCellSpacing w:w="15" w:type="dxa"/>
        </w:trPr>
        <w:tc>
          <w:tcPr>
            <w:tcW w:w="250" w:type="pct"/>
            <w:tcBorders>
              <w:top w:val="nil"/>
              <w:left w:val="nil"/>
              <w:bottom w:val="nil"/>
              <w:right w:val="nil"/>
            </w:tcBorders>
            <w:hideMark/>
          </w:tcPr>
          <w:p w14:paraId="137F8B3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F0CB205" w14:textId="77777777" w:rsidR="002E0941" w:rsidRDefault="002E0941">
            <w:pPr>
              <w:rPr>
                <w:rFonts w:ascii="Calibri" w:hAnsi="Calibri" w:cs="Calibri"/>
                <w:sz w:val="22"/>
                <w:szCs w:val="22"/>
              </w:rPr>
            </w:pPr>
            <w:r>
              <w:rPr>
                <w:rFonts w:ascii="Calibri" w:hAnsi="Calibri" w:cs="Calibri"/>
                <w:sz w:val="22"/>
                <w:szCs w:val="22"/>
              </w:rPr>
              <w:t xml:space="preserve">Overig benoemd terrein Identificatie </w:t>
            </w:r>
          </w:p>
        </w:tc>
        <w:tc>
          <w:tcPr>
            <w:tcW w:w="2500" w:type="pct"/>
            <w:tcBorders>
              <w:top w:val="nil"/>
              <w:left w:val="nil"/>
              <w:bottom w:val="nil"/>
              <w:right w:val="nil"/>
            </w:tcBorders>
            <w:hideMark/>
          </w:tcPr>
          <w:p w14:paraId="45163904" w14:textId="77777777" w:rsidR="002E0941" w:rsidRDefault="002E0941">
            <w:pPr>
              <w:rPr>
                <w:rFonts w:ascii="Calibri" w:hAnsi="Calibri" w:cs="Calibri"/>
                <w:sz w:val="22"/>
                <w:szCs w:val="22"/>
              </w:rPr>
            </w:pPr>
            <w:r>
              <w:rPr>
                <w:rFonts w:ascii="Calibri" w:hAnsi="Calibri" w:cs="Calibri"/>
                <w:sz w:val="22"/>
                <w:szCs w:val="22"/>
              </w:rPr>
              <w:t>De unieke aanduiding van een OVERIG BENOEMD TERREIN.</w:t>
            </w:r>
          </w:p>
        </w:tc>
        <w:tc>
          <w:tcPr>
            <w:tcW w:w="500" w:type="pct"/>
            <w:tcBorders>
              <w:top w:val="nil"/>
              <w:left w:val="nil"/>
              <w:bottom w:val="nil"/>
              <w:right w:val="nil"/>
            </w:tcBorders>
            <w:hideMark/>
          </w:tcPr>
          <w:p w14:paraId="00962812"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1B8BF74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9173C19" w14:textId="77777777" w:rsidTr="002E0941">
        <w:trPr>
          <w:tblCellSpacing w:w="15" w:type="dxa"/>
        </w:trPr>
        <w:tc>
          <w:tcPr>
            <w:tcW w:w="250" w:type="pct"/>
            <w:tcBorders>
              <w:top w:val="nil"/>
              <w:left w:val="nil"/>
              <w:bottom w:val="nil"/>
              <w:right w:val="nil"/>
            </w:tcBorders>
            <w:hideMark/>
          </w:tcPr>
          <w:p w14:paraId="5882B7F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D81702" w14:textId="77777777" w:rsidR="002E0941" w:rsidRDefault="002E0941">
            <w:pPr>
              <w:rPr>
                <w:rFonts w:ascii="Calibri" w:hAnsi="Calibri" w:cs="Calibri"/>
                <w:sz w:val="22"/>
                <w:szCs w:val="22"/>
              </w:rPr>
            </w:pPr>
            <w:r>
              <w:rPr>
                <w:rFonts w:ascii="Calibri" w:hAnsi="Calibri" w:cs="Calibri"/>
                <w:sz w:val="22"/>
                <w:szCs w:val="22"/>
              </w:rPr>
              <w:t xml:space="preserve">Geometrie </w:t>
            </w:r>
          </w:p>
        </w:tc>
        <w:tc>
          <w:tcPr>
            <w:tcW w:w="2500" w:type="pct"/>
            <w:tcBorders>
              <w:top w:val="nil"/>
              <w:left w:val="nil"/>
              <w:bottom w:val="nil"/>
              <w:right w:val="nil"/>
            </w:tcBorders>
            <w:hideMark/>
          </w:tcPr>
          <w:p w14:paraId="61F77BDF" w14:textId="77777777" w:rsidR="002E0941" w:rsidRDefault="002E0941">
            <w:pPr>
              <w:rPr>
                <w:rFonts w:ascii="Calibri" w:hAnsi="Calibri" w:cs="Calibri"/>
                <w:sz w:val="22"/>
                <w:szCs w:val="22"/>
              </w:rPr>
            </w:pPr>
            <w:r>
              <w:rPr>
                <w:rFonts w:ascii="Calibri" w:hAnsi="Calibri" w:cs="Calibri"/>
                <w:sz w:val="22"/>
                <w:szCs w:val="22"/>
              </w:rPr>
              <w:t>De tweedimensionale geometrische representatie van de omtrekken van een BENOEMD TERREIN.</w:t>
            </w:r>
          </w:p>
        </w:tc>
        <w:tc>
          <w:tcPr>
            <w:tcW w:w="500" w:type="pct"/>
            <w:tcBorders>
              <w:top w:val="nil"/>
              <w:left w:val="nil"/>
              <w:bottom w:val="nil"/>
              <w:right w:val="nil"/>
            </w:tcBorders>
            <w:hideMark/>
          </w:tcPr>
          <w:p w14:paraId="6E57F32D"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3F18E50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5B5BC80" w14:textId="77777777" w:rsidTr="002E0941">
        <w:trPr>
          <w:tblCellSpacing w:w="15" w:type="dxa"/>
        </w:trPr>
        <w:tc>
          <w:tcPr>
            <w:tcW w:w="250" w:type="pct"/>
            <w:tcBorders>
              <w:top w:val="nil"/>
              <w:left w:val="nil"/>
              <w:bottom w:val="nil"/>
              <w:right w:val="nil"/>
            </w:tcBorders>
            <w:hideMark/>
          </w:tcPr>
          <w:p w14:paraId="4B695CE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1DF13F" w14:textId="77777777" w:rsidR="002E0941" w:rsidRDefault="002E0941">
            <w:pPr>
              <w:rPr>
                <w:rFonts w:ascii="Calibri" w:hAnsi="Calibri" w:cs="Calibri"/>
                <w:sz w:val="22"/>
                <w:szCs w:val="22"/>
              </w:rPr>
            </w:pPr>
            <w:r>
              <w:rPr>
                <w:rFonts w:ascii="Calibri" w:hAnsi="Calibri" w:cs="Calibri"/>
                <w:sz w:val="22"/>
                <w:szCs w:val="22"/>
              </w:rPr>
              <w:t xml:space="preserve">Datum begin geldigheid benoemd terrein </w:t>
            </w:r>
          </w:p>
        </w:tc>
        <w:tc>
          <w:tcPr>
            <w:tcW w:w="2500" w:type="pct"/>
            <w:tcBorders>
              <w:top w:val="nil"/>
              <w:left w:val="nil"/>
              <w:bottom w:val="nil"/>
              <w:right w:val="nil"/>
            </w:tcBorders>
            <w:hideMark/>
          </w:tcPr>
          <w:p w14:paraId="2BBCC3DF" w14:textId="77777777" w:rsidR="002E0941" w:rsidRDefault="002E0941">
            <w:pPr>
              <w:rPr>
                <w:rFonts w:ascii="Calibri" w:hAnsi="Calibri" w:cs="Calibri"/>
                <w:sz w:val="22"/>
                <w:szCs w:val="22"/>
              </w:rPr>
            </w:pPr>
            <w:r>
              <w:rPr>
                <w:rFonts w:ascii="Calibri" w:hAnsi="Calibri" w:cs="Calibri"/>
                <w:sz w:val="22"/>
                <w:szCs w:val="22"/>
              </w:rPr>
              <w:t>De datum waarop van gemeentewege het benoemd terrein formeel is aangewezen.</w:t>
            </w:r>
          </w:p>
        </w:tc>
        <w:tc>
          <w:tcPr>
            <w:tcW w:w="500" w:type="pct"/>
            <w:tcBorders>
              <w:top w:val="nil"/>
              <w:left w:val="nil"/>
              <w:bottom w:val="nil"/>
              <w:right w:val="nil"/>
            </w:tcBorders>
            <w:hideMark/>
          </w:tcPr>
          <w:p w14:paraId="03B30E8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740A2E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5617084" w14:textId="77777777" w:rsidTr="002E0941">
        <w:trPr>
          <w:tblCellSpacing w:w="15" w:type="dxa"/>
        </w:trPr>
        <w:tc>
          <w:tcPr>
            <w:tcW w:w="250" w:type="pct"/>
            <w:tcBorders>
              <w:top w:val="nil"/>
              <w:left w:val="nil"/>
              <w:bottom w:val="nil"/>
              <w:right w:val="nil"/>
            </w:tcBorders>
            <w:hideMark/>
          </w:tcPr>
          <w:p w14:paraId="380D52C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2D01FE" w14:textId="77777777" w:rsidR="002E0941" w:rsidRDefault="002E0941">
            <w:pPr>
              <w:rPr>
                <w:rFonts w:ascii="Calibri" w:hAnsi="Calibri" w:cs="Calibri"/>
                <w:sz w:val="22"/>
                <w:szCs w:val="22"/>
              </w:rPr>
            </w:pPr>
            <w:r>
              <w:rPr>
                <w:rFonts w:ascii="Calibri" w:hAnsi="Calibri" w:cs="Calibri"/>
                <w:sz w:val="22"/>
                <w:szCs w:val="22"/>
              </w:rPr>
              <w:t xml:space="preserve">Datum einde geldigheid benoemd terrein </w:t>
            </w:r>
          </w:p>
        </w:tc>
        <w:tc>
          <w:tcPr>
            <w:tcW w:w="2500" w:type="pct"/>
            <w:tcBorders>
              <w:top w:val="nil"/>
              <w:left w:val="nil"/>
              <w:bottom w:val="nil"/>
              <w:right w:val="nil"/>
            </w:tcBorders>
            <w:hideMark/>
          </w:tcPr>
          <w:p w14:paraId="43B2507B" w14:textId="77777777" w:rsidR="002E0941" w:rsidRDefault="002E0941">
            <w:pPr>
              <w:rPr>
                <w:rFonts w:ascii="Calibri" w:hAnsi="Calibri" w:cs="Calibri"/>
                <w:sz w:val="22"/>
                <w:szCs w:val="22"/>
              </w:rPr>
            </w:pPr>
            <w:r>
              <w:rPr>
                <w:rFonts w:ascii="Calibri" w:hAnsi="Calibri" w:cs="Calibri"/>
                <w:sz w:val="22"/>
                <w:szCs w:val="22"/>
              </w:rPr>
              <w:t>De datum waarop van gemeentewege het benoemd terrein formeel is ingetrokken.</w:t>
            </w:r>
          </w:p>
        </w:tc>
        <w:tc>
          <w:tcPr>
            <w:tcW w:w="500" w:type="pct"/>
            <w:tcBorders>
              <w:top w:val="nil"/>
              <w:left w:val="nil"/>
              <w:bottom w:val="nil"/>
              <w:right w:val="nil"/>
            </w:tcBorders>
            <w:hideMark/>
          </w:tcPr>
          <w:p w14:paraId="2AC6450B"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3537FF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528958E" w14:textId="77777777" w:rsidTr="002E0941">
        <w:trPr>
          <w:tblCellSpacing w:w="15" w:type="dxa"/>
        </w:trPr>
        <w:tc>
          <w:tcPr>
            <w:tcW w:w="250" w:type="pct"/>
            <w:tcBorders>
              <w:top w:val="nil"/>
              <w:left w:val="nil"/>
              <w:bottom w:val="nil"/>
              <w:right w:val="nil"/>
            </w:tcBorders>
            <w:hideMark/>
          </w:tcPr>
          <w:p w14:paraId="0626318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245C229" w14:textId="77777777" w:rsidR="002E0941" w:rsidRDefault="002E0941">
            <w:pPr>
              <w:rPr>
                <w:rFonts w:ascii="Calibri" w:hAnsi="Calibri" w:cs="Calibri"/>
                <w:sz w:val="22"/>
                <w:szCs w:val="22"/>
              </w:rPr>
            </w:pPr>
            <w:r>
              <w:rPr>
                <w:rFonts w:ascii="Calibri" w:hAnsi="Calibri" w:cs="Calibri"/>
                <w:sz w:val="22"/>
                <w:szCs w:val="22"/>
              </w:rPr>
              <w:t xml:space="preserve">/Officieel adres OVERIG BENOEMD TERREIN : </w:t>
            </w:r>
          </w:p>
        </w:tc>
        <w:tc>
          <w:tcPr>
            <w:tcW w:w="2500" w:type="pct"/>
            <w:tcBorders>
              <w:top w:val="nil"/>
              <w:left w:val="nil"/>
              <w:bottom w:val="nil"/>
              <w:right w:val="nil"/>
            </w:tcBorders>
            <w:hideMark/>
          </w:tcPr>
          <w:p w14:paraId="49365D62" w14:textId="77777777" w:rsidR="002E0941" w:rsidRDefault="002E0941">
            <w:pPr>
              <w:rPr>
                <w:rFonts w:ascii="Calibri" w:hAnsi="Calibri" w:cs="Calibri"/>
                <w:sz w:val="22"/>
                <w:szCs w:val="22"/>
              </w:rPr>
            </w:pPr>
            <w:r>
              <w:rPr>
                <w:rFonts w:ascii="Calibri" w:hAnsi="Calibri" w:cs="Calibri"/>
                <w:sz w:val="22"/>
                <w:szCs w:val="22"/>
              </w:rPr>
              <w:t xml:space="preserve">Het officiële adres van een OVERIG BENOEMD TERREIN. </w:t>
            </w:r>
          </w:p>
        </w:tc>
        <w:tc>
          <w:tcPr>
            <w:tcW w:w="500" w:type="pct"/>
            <w:tcBorders>
              <w:top w:val="nil"/>
              <w:left w:val="nil"/>
              <w:bottom w:val="nil"/>
              <w:right w:val="nil"/>
            </w:tcBorders>
            <w:hideMark/>
          </w:tcPr>
          <w:p w14:paraId="45A9652D"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0E9B4166"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488595B6" w14:textId="77777777" w:rsidTr="002E0941">
        <w:trPr>
          <w:tblCellSpacing w:w="15" w:type="dxa"/>
        </w:trPr>
        <w:tc>
          <w:tcPr>
            <w:tcW w:w="250" w:type="pct"/>
            <w:tcBorders>
              <w:top w:val="nil"/>
              <w:left w:val="nil"/>
              <w:bottom w:val="nil"/>
              <w:right w:val="nil"/>
            </w:tcBorders>
            <w:hideMark/>
          </w:tcPr>
          <w:p w14:paraId="30FE6EE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F29487"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1438C062"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60393210"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0D426E1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E1A3B91" w14:textId="77777777" w:rsidTr="002E0941">
        <w:trPr>
          <w:tblCellSpacing w:w="15" w:type="dxa"/>
        </w:trPr>
        <w:tc>
          <w:tcPr>
            <w:tcW w:w="250" w:type="pct"/>
            <w:tcBorders>
              <w:top w:val="nil"/>
              <w:left w:val="nil"/>
              <w:bottom w:val="nil"/>
              <w:right w:val="nil"/>
            </w:tcBorders>
            <w:hideMark/>
          </w:tcPr>
          <w:p w14:paraId="47CD338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3F3FD4"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638063CE"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4F81D417"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42B252A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15859D8" w14:textId="77777777" w:rsidTr="002E0941">
        <w:trPr>
          <w:tblCellSpacing w:w="15" w:type="dxa"/>
        </w:trPr>
        <w:tc>
          <w:tcPr>
            <w:tcW w:w="250" w:type="pct"/>
            <w:tcBorders>
              <w:top w:val="nil"/>
              <w:left w:val="nil"/>
              <w:bottom w:val="nil"/>
              <w:right w:val="nil"/>
            </w:tcBorders>
            <w:hideMark/>
          </w:tcPr>
          <w:p w14:paraId="5F6C148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05C3344"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7C27A8B1"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187F8B36"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700C424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A845913" w14:textId="77777777" w:rsidTr="002E0941">
        <w:trPr>
          <w:tblCellSpacing w:w="15" w:type="dxa"/>
        </w:trPr>
        <w:tc>
          <w:tcPr>
            <w:tcW w:w="250" w:type="pct"/>
            <w:tcBorders>
              <w:top w:val="nil"/>
              <w:left w:val="nil"/>
              <w:bottom w:val="nil"/>
              <w:right w:val="nil"/>
            </w:tcBorders>
            <w:hideMark/>
          </w:tcPr>
          <w:p w14:paraId="557B6D3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1A98B8"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4661C9B3"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30839F6F"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4488432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C4B1B49" w14:textId="77777777" w:rsidTr="002E0941">
        <w:trPr>
          <w:tblCellSpacing w:w="15" w:type="dxa"/>
        </w:trPr>
        <w:tc>
          <w:tcPr>
            <w:tcW w:w="250" w:type="pct"/>
            <w:tcBorders>
              <w:top w:val="nil"/>
              <w:left w:val="nil"/>
              <w:bottom w:val="nil"/>
              <w:right w:val="nil"/>
            </w:tcBorders>
            <w:hideMark/>
          </w:tcPr>
          <w:p w14:paraId="025A130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99E22B"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2E865C8C"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739937EE"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580393D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3DE36CE" w14:textId="77777777" w:rsidTr="002E0941">
        <w:trPr>
          <w:tblCellSpacing w:w="15" w:type="dxa"/>
        </w:trPr>
        <w:tc>
          <w:tcPr>
            <w:tcW w:w="250" w:type="pct"/>
            <w:tcBorders>
              <w:top w:val="nil"/>
              <w:left w:val="nil"/>
              <w:bottom w:val="nil"/>
              <w:right w:val="nil"/>
            </w:tcBorders>
            <w:hideMark/>
          </w:tcPr>
          <w:p w14:paraId="08628F3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1E218D"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46FA0ADE"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017FCF07"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F35F3FF" w14:textId="77777777" w:rsidR="002E0941" w:rsidRDefault="002E0941">
            <w:pPr>
              <w:rPr>
                <w:rFonts w:ascii="Calibri" w:hAnsi="Calibri" w:cs="Calibri"/>
                <w:sz w:val="22"/>
                <w:szCs w:val="22"/>
              </w:rPr>
            </w:pPr>
            <w:r>
              <w:rPr>
                <w:rFonts w:ascii="Calibri" w:hAnsi="Calibri" w:cs="Calibri"/>
                <w:sz w:val="22"/>
                <w:szCs w:val="22"/>
              </w:rPr>
              <w:t>1</w:t>
            </w:r>
          </w:p>
        </w:tc>
      </w:tr>
    </w:tbl>
    <w:p w14:paraId="2EE978E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0AB96BB" w14:textId="77777777" w:rsidTr="002E0941">
        <w:trPr>
          <w:tblCellSpacing w:w="15" w:type="dxa"/>
        </w:trPr>
        <w:tc>
          <w:tcPr>
            <w:tcW w:w="1500" w:type="pct"/>
            <w:tcBorders>
              <w:top w:val="nil"/>
              <w:left w:val="nil"/>
              <w:bottom w:val="nil"/>
              <w:right w:val="nil"/>
            </w:tcBorders>
            <w:hideMark/>
          </w:tcPr>
          <w:p w14:paraId="4DCF3185"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1C24E7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9A396D8" w14:textId="77777777" w:rsidTr="002E0941">
        <w:trPr>
          <w:tblCellSpacing w:w="15" w:type="dxa"/>
        </w:trPr>
        <w:tc>
          <w:tcPr>
            <w:tcW w:w="250" w:type="pct"/>
            <w:tcBorders>
              <w:top w:val="nil"/>
              <w:left w:val="nil"/>
              <w:bottom w:val="nil"/>
              <w:right w:val="nil"/>
            </w:tcBorders>
            <w:hideMark/>
          </w:tcPr>
          <w:p w14:paraId="4649E0FC"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B48F9CB" w14:textId="77777777" w:rsidR="002E0941" w:rsidRDefault="002E0941">
            <w:pPr>
              <w:rPr>
                <w:rFonts w:ascii="Calibri" w:hAnsi="Calibri" w:cs="Calibri"/>
                <w:sz w:val="22"/>
                <w:szCs w:val="22"/>
              </w:rPr>
            </w:pPr>
            <w:r>
              <w:rPr>
                <w:rFonts w:ascii="Calibri" w:hAnsi="Calibri" w:cs="Calibri"/>
                <w:sz w:val="22"/>
                <w:szCs w:val="22"/>
              </w:rPr>
              <w:t xml:space="preserve">Een overig benoemd terrein is bedoeld om, naast stand- en ligplaatsen, terreinen te kunnen registreren waaraan de gemeente een weliswaar officieel maar niet authentiek adres wil toekennen. Het gaat om terreinen zoals autosloperijen, volkstuincomplexen en sportvelden (zonder opstallen). Overige benoemde terreinen worden alleen geregistreerd voor zover dat door de gemeente als relevant wordt gezien. Het gaat daarbij om terreinen met een verblijfsfunctie, naar analogie van de stand- en ligplaatsen, zijnde geen stand- en ligplaatsen en waarvan de vindbaarheid in het maatschappelijk verkeer op basis van een officieel adres dringend gewenst is. </w:t>
            </w:r>
          </w:p>
        </w:tc>
      </w:tr>
    </w:tbl>
    <w:p w14:paraId="73DEBBDA" w14:textId="77777777" w:rsidR="002E0941" w:rsidRDefault="002E0941" w:rsidP="0055546E">
      <w:pPr>
        <w:pStyle w:val="Kop3"/>
        <w:rPr>
          <w:rFonts w:ascii="Calibri" w:hAnsi="Calibri" w:cs="Calibri"/>
        </w:rPr>
      </w:pPr>
      <w:bookmarkStart w:id="85" w:name="global_class_Model_OVERIGBOUWWERK"/>
      <w:bookmarkEnd w:id="85"/>
      <w:r>
        <w:rPr>
          <w:rFonts w:ascii="Calibri" w:hAnsi="Calibri" w:cs="Calibri"/>
        </w:rPr>
        <w:t>Objecttype OVERIG BOUWWERK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320B227" w14:textId="77777777" w:rsidTr="002E0941">
        <w:trPr>
          <w:tblCellSpacing w:w="15" w:type="dxa"/>
        </w:trPr>
        <w:tc>
          <w:tcPr>
            <w:tcW w:w="1500" w:type="pct"/>
            <w:tcBorders>
              <w:top w:val="nil"/>
              <w:left w:val="nil"/>
              <w:bottom w:val="nil"/>
              <w:right w:val="nil"/>
            </w:tcBorders>
            <w:hideMark/>
          </w:tcPr>
          <w:p w14:paraId="42D97CC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C959FD0" w14:textId="77777777" w:rsidR="002E0941" w:rsidRDefault="002E0941">
            <w:pPr>
              <w:rPr>
                <w:rFonts w:ascii="Calibri" w:hAnsi="Calibri" w:cs="Calibri"/>
                <w:sz w:val="22"/>
                <w:szCs w:val="22"/>
              </w:rPr>
            </w:pPr>
            <w:r>
              <w:rPr>
                <w:rFonts w:ascii="Calibri" w:hAnsi="Calibri" w:cs="Calibri"/>
                <w:sz w:val="22"/>
                <w:szCs w:val="22"/>
              </w:rPr>
              <w:t>OVERIG BOUWWERK</w:t>
            </w:r>
          </w:p>
        </w:tc>
      </w:tr>
      <w:tr w:rsidR="002E0941" w14:paraId="2FBDA865" w14:textId="77777777" w:rsidTr="002E0941">
        <w:trPr>
          <w:tblCellSpacing w:w="15" w:type="dxa"/>
        </w:trPr>
        <w:tc>
          <w:tcPr>
            <w:tcW w:w="1500" w:type="pct"/>
            <w:tcBorders>
              <w:top w:val="nil"/>
              <w:left w:val="nil"/>
              <w:bottom w:val="nil"/>
              <w:right w:val="nil"/>
            </w:tcBorders>
            <w:hideMark/>
          </w:tcPr>
          <w:p w14:paraId="185F2F81"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6AE1739"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77CE8AAD" w14:textId="77777777" w:rsidTr="002E0941">
        <w:trPr>
          <w:tblCellSpacing w:w="15" w:type="dxa"/>
        </w:trPr>
        <w:tc>
          <w:tcPr>
            <w:tcW w:w="1500" w:type="pct"/>
            <w:tcBorders>
              <w:top w:val="nil"/>
              <w:left w:val="nil"/>
              <w:bottom w:val="nil"/>
              <w:right w:val="nil"/>
            </w:tcBorders>
            <w:hideMark/>
          </w:tcPr>
          <w:p w14:paraId="19F1F77F"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B07D94" w14:textId="77777777" w:rsidR="002E0941" w:rsidRDefault="002E0941">
            <w:pPr>
              <w:rPr>
                <w:rFonts w:ascii="Calibri" w:hAnsi="Calibri" w:cs="Calibri"/>
                <w:sz w:val="22"/>
                <w:szCs w:val="22"/>
              </w:rPr>
            </w:pPr>
            <w:r>
              <w:rPr>
                <w:rFonts w:ascii="Calibri" w:hAnsi="Calibri" w:cs="Calibri"/>
                <w:sz w:val="22"/>
                <w:szCs w:val="22"/>
              </w:rPr>
              <w:t xml:space="preserve">Met de aarde verbonden duurzaam bouwwerk, dat niet valt onder de definities van een pand of kunstwerk. </w:t>
            </w:r>
          </w:p>
        </w:tc>
      </w:tr>
      <w:tr w:rsidR="002E0941" w14:paraId="72F5D6F3" w14:textId="77777777" w:rsidTr="002E0941">
        <w:trPr>
          <w:tblCellSpacing w:w="15" w:type="dxa"/>
        </w:trPr>
        <w:tc>
          <w:tcPr>
            <w:tcW w:w="1500" w:type="pct"/>
            <w:tcBorders>
              <w:top w:val="nil"/>
              <w:left w:val="nil"/>
              <w:bottom w:val="nil"/>
              <w:right w:val="nil"/>
            </w:tcBorders>
            <w:hideMark/>
          </w:tcPr>
          <w:p w14:paraId="49AB0F0D"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6D3778"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3E402748" w14:textId="77777777" w:rsidTr="002E0941">
        <w:trPr>
          <w:tblCellSpacing w:w="15" w:type="dxa"/>
        </w:trPr>
        <w:tc>
          <w:tcPr>
            <w:tcW w:w="1500" w:type="pct"/>
            <w:tcBorders>
              <w:top w:val="nil"/>
              <w:left w:val="nil"/>
              <w:bottom w:val="nil"/>
              <w:right w:val="nil"/>
            </w:tcBorders>
            <w:hideMark/>
          </w:tcPr>
          <w:p w14:paraId="5C4418BE"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B762397"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3787B7E5" w14:textId="77777777" w:rsidTr="002E0941">
        <w:trPr>
          <w:tblCellSpacing w:w="15" w:type="dxa"/>
        </w:trPr>
        <w:tc>
          <w:tcPr>
            <w:tcW w:w="1500" w:type="pct"/>
            <w:tcBorders>
              <w:top w:val="nil"/>
              <w:left w:val="nil"/>
              <w:bottom w:val="nil"/>
              <w:right w:val="nil"/>
            </w:tcBorders>
            <w:hideMark/>
          </w:tcPr>
          <w:p w14:paraId="3E2FBD50"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87E7CD4" w14:textId="77777777" w:rsidR="002E0941" w:rsidRDefault="002E0941">
            <w:pPr>
              <w:rPr>
                <w:rFonts w:ascii="Calibri" w:hAnsi="Calibri" w:cs="Calibri"/>
                <w:sz w:val="22"/>
                <w:szCs w:val="22"/>
              </w:rPr>
            </w:pPr>
            <w:r>
              <w:rPr>
                <w:rFonts w:ascii="Calibri" w:hAnsi="Calibri" w:cs="Calibri"/>
                <w:sz w:val="22"/>
                <w:szCs w:val="22"/>
              </w:rPr>
              <w:t>Identificatie overig bouwwerk</w:t>
            </w:r>
          </w:p>
        </w:tc>
      </w:tr>
      <w:tr w:rsidR="002E0941" w14:paraId="3DAE2D3C" w14:textId="77777777" w:rsidTr="002E0941">
        <w:trPr>
          <w:tblCellSpacing w:w="15" w:type="dxa"/>
        </w:trPr>
        <w:tc>
          <w:tcPr>
            <w:tcW w:w="1500" w:type="pct"/>
            <w:tcBorders>
              <w:top w:val="nil"/>
              <w:left w:val="nil"/>
              <w:bottom w:val="nil"/>
              <w:right w:val="nil"/>
            </w:tcBorders>
            <w:hideMark/>
          </w:tcPr>
          <w:p w14:paraId="6CA68EBA"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CBE5ACC" w14:textId="77777777" w:rsidR="002E0941" w:rsidRDefault="002E0941">
            <w:pPr>
              <w:rPr>
                <w:rFonts w:ascii="Calibri" w:hAnsi="Calibri" w:cs="Calibri"/>
                <w:sz w:val="22"/>
                <w:szCs w:val="22"/>
              </w:rPr>
            </w:pPr>
            <w:r>
              <w:rPr>
                <w:rFonts w:ascii="Calibri" w:hAnsi="Calibri" w:cs="Calibri"/>
                <w:sz w:val="22"/>
                <w:szCs w:val="22"/>
              </w:rPr>
              <w:t xml:space="preserve">Overige bouwwerk objecten met status plan en een einddatum maken geen deel uit van de verzameling overige bouwwerken. Zie verder BGT en IMGeo. </w:t>
            </w:r>
          </w:p>
        </w:tc>
      </w:tr>
      <w:tr w:rsidR="002E0941" w14:paraId="461292B6" w14:textId="77777777" w:rsidTr="002E0941">
        <w:trPr>
          <w:tblCellSpacing w:w="15" w:type="dxa"/>
        </w:trPr>
        <w:tc>
          <w:tcPr>
            <w:tcW w:w="1500" w:type="pct"/>
            <w:tcBorders>
              <w:top w:val="nil"/>
              <w:left w:val="nil"/>
              <w:bottom w:val="nil"/>
              <w:right w:val="nil"/>
            </w:tcBorders>
            <w:hideMark/>
          </w:tcPr>
          <w:p w14:paraId="5E0A2A91"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70FD95D" w14:textId="77777777" w:rsidR="002E0941" w:rsidRDefault="002E0941">
            <w:pPr>
              <w:rPr>
                <w:rFonts w:ascii="Calibri" w:hAnsi="Calibri" w:cs="Calibri"/>
                <w:sz w:val="22"/>
                <w:szCs w:val="22"/>
              </w:rPr>
            </w:pPr>
          </w:p>
        </w:tc>
      </w:tr>
      <w:tr w:rsidR="002E0941" w14:paraId="71F1847C" w14:textId="77777777" w:rsidTr="002E0941">
        <w:trPr>
          <w:tblCellSpacing w:w="15" w:type="dxa"/>
        </w:trPr>
        <w:tc>
          <w:tcPr>
            <w:tcW w:w="1500" w:type="pct"/>
            <w:tcBorders>
              <w:top w:val="nil"/>
              <w:left w:val="nil"/>
              <w:bottom w:val="nil"/>
              <w:right w:val="nil"/>
            </w:tcBorders>
            <w:hideMark/>
          </w:tcPr>
          <w:p w14:paraId="5193265C"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153373E3" w14:textId="77777777" w:rsidR="002E0941" w:rsidRDefault="002E0941">
            <w:pPr>
              <w:rPr>
                <w:rFonts w:ascii="Calibri" w:hAnsi="Calibri" w:cs="Calibri"/>
                <w:sz w:val="22"/>
                <w:szCs w:val="22"/>
              </w:rPr>
            </w:pPr>
            <w:r>
              <w:rPr>
                <w:rFonts w:ascii="Calibri" w:hAnsi="Calibri" w:cs="Calibri"/>
                <w:sz w:val="22"/>
                <w:szCs w:val="22"/>
              </w:rPr>
              <w:t>Nee</w:t>
            </w:r>
          </w:p>
        </w:tc>
      </w:tr>
    </w:tbl>
    <w:p w14:paraId="59746BA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BC32D50" w14:textId="77777777" w:rsidTr="002E0941">
        <w:trPr>
          <w:tblCellSpacing w:w="15" w:type="dxa"/>
        </w:trPr>
        <w:tc>
          <w:tcPr>
            <w:tcW w:w="1500" w:type="pct"/>
            <w:tcBorders>
              <w:top w:val="nil"/>
              <w:left w:val="nil"/>
              <w:bottom w:val="nil"/>
              <w:right w:val="nil"/>
            </w:tcBorders>
            <w:hideMark/>
          </w:tcPr>
          <w:p w14:paraId="6252C101"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9AE29C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40"/>
        <w:gridCol w:w="1920"/>
        <w:gridCol w:w="4163"/>
        <w:gridCol w:w="2342"/>
        <w:gridCol w:w="589"/>
      </w:tblGrid>
      <w:tr w:rsidR="002E0941" w14:paraId="4F21B902" w14:textId="77777777" w:rsidTr="002E0941">
        <w:trPr>
          <w:tblCellSpacing w:w="15" w:type="dxa"/>
        </w:trPr>
        <w:tc>
          <w:tcPr>
            <w:tcW w:w="0" w:type="auto"/>
            <w:tcBorders>
              <w:top w:val="nil"/>
              <w:left w:val="nil"/>
              <w:bottom w:val="nil"/>
              <w:right w:val="nil"/>
            </w:tcBorders>
            <w:hideMark/>
          </w:tcPr>
          <w:p w14:paraId="1984CD32"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6C0C937"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CF3F27B"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5AA5F08"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40C839B"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42EE56C" w14:textId="77777777" w:rsidTr="002E0941">
        <w:trPr>
          <w:tblCellSpacing w:w="15" w:type="dxa"/>
        </w:trPr>
        <w:tc>
          <w:tcPr>
            <w:tcW w:w="250" w:type="pct"/>
            <w:tcBorders>
              <w:top w:val="nil"/>
              <w:left w:val="nil"/>
              <w:bottom w:val="nil"/>
              <w:right w:val="nil"/>
            </w:tcBorders>
            <w:hideMark/>
          </w:tcPr>
          <w:p w14:paraId="5BC36A8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DB817B" w14:textId="77777777" w:rsidR="002E0941" w:rsidRDefault="002E0941">
            <w:pPr>
              <w:rPr>
                <w:rFonts w:ascii="Calibri" w:hAnsi="Calibri" w:cs="Calibri"/>
                <w:sz w:val="22"/>
                <w:szCs w:val="22"/>
              </w:rPr>
            </w:pPr>
            <w:r>
              <w:rPr>
                <w:rFonts w:ascii="Calibri" w:hAnsi="Calibri" w:cs="Calibri"/>
                <w:sz w:val="22"/>
                <w:szCs w:val="22"/>
              </w:rPr>
              <w:t xml:space="preserve">Identificatie overig bouwwerk </w:t>
            </w:r>
          </w:p>
        </w:tc>
        <w:tc>
          <w:tcPr>
            <w:tcW w:w="2500" w:type="pct"/>
            <w:tcBorders>
              <w:top w:val="nil"/>
              <w:left w:val="nil"/>
              <w:bottom w:val="nil"/>
              <w:right w:val="nil"/>
            </w:tcBorders>
            <w:hideMark/>
          </w:tcPr>
          <w:p w14:paraId="6A0338DA" w14:textId="77777777" w:rsidR="002E0941" w:rsidRDefault="002E0941">
            <w:pPr>
              <w:rPr>
                <w:rFonts w:ascii="Calibri" w:hAnsi="Calibri" w:cs="Calibri"/>
                <w:sz w:val="22"/>
                <w:szCs w:val="22"/>
              </w:rPr>
            </w:pPr>
            <w:r>
              <w:rPr>
                <w:rFonts w:ascii="Calibri" w:hAnsi="Calibri" w:cs="Calibri"/>
                <w:sz w:val="22"/>
                <w:szCs w:val="22"/>
              </w:rPr>
              <w:t>De unieke identificatie van het overig bouwwerk zoals is toegekend in de IMGeo administratie.</w:t>
            </w:r>
          </w:p>
        </w:tc>
        <w:tc>
          <w:tcPr>
            <w:tcW w:w="500" w:type="pct"/>
            <w:tcBorders>
              <w:top w:val="nil"/>
              <w:left w:val="nil"/>
              <w:bottom w:val="nil"/>
              <w:right w:val="nil"/>
            </w:tcBorders>
            <w:hideMark/>
          </w:tcPr>
          <w:p w14:paraId="18A8F610"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24F488C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3122F90" w14:textId="77777777" w:rsidTr="002E0941">
        <w:trPr>
          <w:tblCellSpacing w:w="15" w:type="dxa"/>
        </w:trPr>
        <w:tc>
          <w:tcPr>
            <w:tcW w:w="250" w:type="pct"/>
            <w:tcBorders>
              <w:top w:val="nil"/>
              <w:left w:val="nil"/>
              <w:bottom w:val="nil"/>
              <w:right w:val="nil"/>
            </w:tcBorders>
            <w:hideMark/>
          </w:tcPr>
          <w:p w14:paraId="2624388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985F4A" w14:textId="77777777" w:rsidR="002E0941" w:rsidRDefault="002E0941">
            <w:pPr>
              <w:rPr>
                <w:rFonts w:ascii="Calibri" w:hAnsi="Calibri" w:cs="Calibri"/>
                <w:sz w:val="22"/>
                <w:szCs w:val="22"/>
              </w:rPr>
            </w:pPr>
            <w:r>
              <w:rPr>
                <w:rFonts w:ascii="Calibri" w:hAnsi="Calibri" w:cs="Calibri"/>
                <w:sz w:val="22"/>
                <w:szCs w:val="22"/>
              </w:rPr>
              <w:t xml:space="preserve">Geometrie overig bouwwerk </w:t>
            </w:r>
          </w:p>
        </w:tc>
        <w:tc>
          <w:tcPr>
            <w:tcW w:w="2500" w:type="pct"/>
            <w:tcBorders>
              <w:top w:val="nil"/>
              <w:left w:val="nil"/>
              <w:bottom w:val="nil"/>
              <w:right w:val="nil"/>
            </w:tcBorders>
            <w:hideMark/>
          </w:tcPr>
          <w:p w14:paraId="2E8C7D17"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omtrekken van een overig bouwwerk. </w:t>
            </w:r>
          </w:p>
        </w:tc>
        <w:tc>
          <w:tcPr>
            <w:tcW w:w="500" w:type="pct"/>
            <w:tcBorders>
              <w:top w:val="nil"/>
              <w:left w:val="nil"/>
              <w:bottom w:val="nil"/>
              <w:right w:val="nil"/>
            </w:tcBorders>
            <w:hideMark/>
          </w:tcPr>
          <w:p w14:paraId="5EA7A1B6" w14:textId="77777777" w:rsidR="002E0941" w:rsidRDefault="002E0941">
            <w:pPr>
              <w:rPr>
                <w:rFonts w:ascii="Calibri" w:hAnsi="Calibri" w:cs="Calibri"/>
                <w:sz w:val="22"/>
                <w:szCs w:val="22"/>
              </w:rPr>
            </w:pPr>
            <w:r>
              <w:rPr>
                <w:rFonts w:ascii="Calibri" w:hAnsi="Calibri" w:cs="Calibri"/>
                <w:sz w:val="22"/>
                <w:szCs w:val="22"/>
              </w:rPr>
              <w:t xml:space="preserve">PuntLijn(Multi)Vlak </w:t>
            </w:r>
          </w:p>
        </w:tc>
        <w:tc>
          <w:tcPr>
            <w:tcW w:w="500" w:type="pct"/>
            <w:tcBorders>
              <w:top w:val="nil"/>
              <w:left w:val="nil"/>
              <w:bottom w:val="nil"/>
              <w:right w:val="nil"/>
            </w:tcBorders>
            <w:hideMark/>
          </w:tcPr>
          <w:p w14:paraId="5FF3B27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471654E" w14:textId="77777777" w:rsidTr="002E0941">
        <w:trPr>
          <w:tblCellSpacing w:w="15" w:type="dxa"/>
        </w:trPr>
        <w:tc>
          <w:tcPr>
            <w:tcW w:w="250" w:type="pct"/>
            <w:tcBorders>
              <w:top w:val="nil"/>
              <w:left w:val="nil"/>
              <w:bottom w:val="nil"/>
              <w:right w:val="nil"/>
            </w:tcBorders>
            <w:hideMark/>
          </w:tcPr>
          <w:p w14:paraId="0BB760D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50B9E95" w14:textId="77777777" w:rsidR="002E0941" w:rsidRDefault="002E0941">
            <w:pPr>
              <w:rPr>
                <w:rFonts w:ascii="Calibri" w:hAnsi="Calibri" w:cs="Calibri"/>
                <w:sz w:val="22"/>
                <w:szCs w:val="22"/>
              </w:rPr>
            </w:pPr>
            <w:r>
              <w:rPr>
                <w:rFonts w:ascii="Calibri" w:hAnsi="Calibri" w:cs="Calibri"/>
                <w:sz w:val="22"/>
                <w:szCs w:val="22"/>
              </w:rPr>
              <w:t xml:space="preserve">Type overig bouwwerk </w:t>
            </w:r>
          </w:p>
        </w:tc>
        <w:tc>
          <w:tcPr>
            <w:tcW w:w="2500" w:type="pct"/>
            <w:tcBorders>
              <w:top w:val="nil"/>
              <w:left w:val="nil"/>
              <w:bottom w:val="nil"/>
              <w:right w:val="nil"/>
            </w:tcBorders>
            <w:hideMark/>
          </w:tcPr>
          <w:p w14:paraId="79CF789E" w14:textId="77777777" w:rsidR="002E0941" w:rsidRDefault="002E0941">
            <w:pPr>
              <w:rPr>
                <w:rFonts w:ascii="Calibri" w:hAnsi="Calibri" w:cs="Calibri"/>
                <w:sz w:val="22"/>
                <w:szCs w:val="22"/>
              </w:rPr>
            </w:pPr>
            <w:r>
              <w:rPr>
                <w:rFonts w:ascii="Calibri" w:hAnsi="Calibri" w:cs="Calibri"/>
                <w:sz w:val="22"/>
                <w:szCs w:val="22"/>
              </w:rPr>
              <w:t>Specificatie van het soort overig bouwwerk.</w:t>
            </w:r>
          </w:p>
        </w:tc>
        <w:tc>
          <w:tcPr>
            <w:tcW w:w="500" w:type="pct"/>
            <w:tcBorders>
              <w:top w:val="nil"/>
              <w:left w:val="nil"/>
              <w:bottom w:val="nil"/>
              <w:right w:val="nil"/>
            </w:tcBorders>
            <w:hideMark/>
          </w:tcPr>
          <w:p w14:paraId="275331F9" w14:textId="77777777" w:rsidR="002E0941" w:rsidRDefault="002E0941">
            <w:pPr>
              <w:rPr>
                <w:rFonts w:ascii="Calibri" w:hAnsi="Calibri" w:cs="Calibri"/>
                <w:sz w:val="22"/>
                <w:szCs w:val="22"/>
              </w:rPr>
            </w:pPr>
            <w:r>
              <w:rPr>
                <w:rFonts w:ascii="Calibri" w:hAnsi="Calibri" w:cs="Calibri"/>
                <w:sz w:val="22"/>
                <w:szCs w:val="22"/>
              </w:rPr>
              <w:t xml:space="preserve">typeringOverigBouwwerk </w:t>
            </w:r>
          </w:p>
        </w:tc>
        <w:tc>
          <w:tcPr>
            <w:tcW w:w="500" w:type="pct"/>
            <w:tcBorders>
              <w:top w:val="nil"/>
              <w:left w:val="nil"/>
              <w:bottom w:val="nil"/>
              <w:right w:val="nil"/>
            </w:tcBorders>
            <w:hideMark/>
          </w:tcPr>
          <w:p w14:paraId="3DB0D89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0A9F82C" w14:textId="77777777" w:rsidTr="002E0941">
        <w:trPr>
          <w:tblCellSpacing w:w="15" w:type="dxa"/>
        </w:trPr>
        <w:tc>
          <w:tcPr>
            <w:tcW w:w="250" w:type="pct"/>
            <w:tcBorders>
              <w:top w:val="nil"/>
              <w:left w:val="nil"/>
              <w:bottom w:val="nil"/>
              <w:right w:val="nil"/>
            </w:tcBorders>
            <w:hideMark/>
          </w:tcPr>
          <w:p w14:paraId="4D483C6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40FCF3" w14:textId="77777777" w:rsidR="002E0941" w:rsidRDefault="002E0941">
            <w:pPr>
              <w:rPr>
                <w:rFonts w:ascii="Calibri" w:hAnsi="Calibri" w:cs="Calibri"/>
                <w:sz w:val="22"/>
                <w:szCs w:val="22"/>
              </w:rPr>
            </w:pPr>
            <w:r>
              <w:rPr>
                <w:rFonts w:ascii="Calibri" w:hAnsi="Calibri" w:cs="Calibri"/>
                <w:sz w:val="22"/>
                <w:szCs w:val="22"/>
              </w:rPr>
              <w:t xml:space="preserve">Datum begin geldigheid overig bouwwerk </w:t>
            </w:r>
          </w:p>
        </w:tc>
        <w:tc>
          <w:tcPr>
            <w:tcW w:w="2500" w:type="pct"/>
            <w:tcBorders>
              <w:top w:val="nil"/>
              <w:left w:val="nil"/>
              <w:bottom w:val="nil"/>
              <w:right w:val="nil"/>
            </w:tcBorders>
            <w:hideMark/>
          </w:tcPr>
          <w:p w14:paraId="4334DA75" w14:textId="77777777" w:rsidR="002E0941" w:rsidRDefault="002E0941">
            <w:pPr>
              <w:rPr>
                <w:rFonts w:ascii="Calibri" w:hAnsi="Calibri" w:cs="Calibri"/>
                <w:sz w:val="22"/>
                <w:szCs w:val="22"/>
              </w:rPr>
            </w:pPr>
            <w:r>
              <w:rPr>
                <w:rFonts w:ascii="Calibri" w:hAnsi="Calibri" w:cs="Calibri"/>
                <w:sz w:val="22"/>
                <w:szCs w:val="22"/>
              </w:rPr>
              <w:t>De datum waarop het overig bouwwerk is ontstaan.</w:t>
            </w:r>
          </w:p>
        </w:tc>
        <w:tc>
          <w:tcPr>
            <w:tcW w:w="500" w:type="pct"/>
            <w:tcBorders>
              <w:top w:val="nil"/>
              <w:left w:val="nil"/>
              <w:bottom w:val="nil"/>
              <w:right w:val="nil"/>
            </w:tcBorders>
            <w:hideMark/>
          </w:tcPr>
          <w:p w14:paraId="5DAD8EB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6492F5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30666F8" w14:textId="77777777" w:rsidTr="002E0941">
        <w:trPr>
          <w:tblCellSpacing w:w="15" w:type="dxa"/>
        </w:trPr>
        <w:tc>
          <w:tcPr>
            <w:tcW w:w="250" w:type="pct"/>
            <w:tcBorders>
              <w:top w:val="nil"/>
              <w:left w:val="nil"/>
              <w:bottom w:val="nil"/>
              <w:right w:val="nil"/>
            </w:tcBorders>
            <w:hideMark/>
          </w:tcPr>
          <w:p w14:paraId="33A2621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79AB9DD" w14:textId="77777777" w:rsidR="002E0941" w:rsidRDefault="002E0941">
            <w:pPr>
              <w:rPr>
                <w:rFonts w:ascii="Calibri" w:hAnsi="Calibri" w:cs="Calibri"/>
                <w:sz w:val="22"/>
                <w:szCs w:val="22"/>
              </w:rPr>
            </w:pPr>
            <w:r>
              <w:rPr>
                <w:rFonts w:ascii="Calibri" w:hAnsi="Calibri" w:cs="Calibri"/>
                <w:sz w:val="22"/>
                <w:szCs w:val="22"/>
              </w:rPr>
              <w:t xml:space="preserve">Datum einde geldigheid overig bouwwerk </w:t>
            </w:r>
          </w:p>
        </w:tc>
        <w:tc>
          <w:tcPr>
            <w:tcW w:w="2500" w:type="pct"/>
            <w:tcBorders>
              <w:top w:val="nil"/>
              <w:left w:val="nil"/>
              <w:bottom w:val="nil"/>
              <w:right w:val="nil"/>
            </w:tcBorders>
            <w:hideMark/>
          </w:tcPr>
          <w:p w14:paraId="05D9507F" w14:textId="77777777" w:rsidR="002E0941" w:rsidRDefault="002E0941">
            <w:pPr>
              <w:rPr>
                <w:rFonts w:ascii="Calibri" w:hAnsi="Calibri" w:cs="Calibri"/>
                <w:sz w:val="22"/>
                <w:szCs w:val="22"/>
              </w:rPr>
            </w:pPr>
            <w:r>
              <w:rPr>
                <w:rFonts w:ascii="Calibri" w:hAnsi="Calibri" w:cs="Calibri"/>
                <w:sz w:val="22"/>
                <w:szCs w:val="22"/>
              </w:rPr>
              <w:t>De datum waarop het overig bouwwerk ongeldig is geworden.</w:t>
            </w:r>
          </w:p>
        </w:tc>
        <w:tc>
          <w:tcPr>
            <w:tcW w:w="500" w:type="pct"/>
            <w:tcBorders>
              <w:top w:val="nil"/>
              <w:left w:val="nil"/>
              <w:bottom w:val="nil"/>
              <w:right w:val="nil"/>
            </w:tcBorders>
            <w:hideMark/>
          </w:tcPr>
          <w:p w14:paraId="7CF1B95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05FB743" w14:textId="77777777" w:rsidR="002E0941" w:rsidRDefault="002E0941">
            <w:pPr>
              <w:rPr>
                <w:rFonts w:ascii="Calibri" w:hAnsi="Calibri" w:cs="Calibri"/>
                <w:sz w:val="22"/>
                <w:szCs w:val="22"/>
              </w:rPr>
            </w:pPr>
            <w:r>
              <w:rPr>
                <w:rFonts w:ascii="Calibri" w:hAnsi="Calibri" w:cs="Calibri"/>
                <w:sz w:val="22"/>
                <w:szCs w:val="22"/>
              </w:rPr>
              <w:t>0 .. 1</w:t>
            </w:r>
          </w:p>
        </w:tc>
      </w:tr>
    </w:tbl>
    <w:p w14:paraId="37A92BE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939C96" w14:textId="77777777" w:rsidTr="002E0941">
        <w:trPr>
          <w:tblCellSpacing w:w="15" w:type="dxa"/>
        </w:trPr>
        <w:tc>
          <w:tcPr>
            <w:tcW w:w="1500" w:type="pct"/>
            <w:tcBorders>
              <w:top w:val="nil"/>
              <w:left w:val="nil"/>
              <w:bottom w:val="nil"/>
              <w:right w:val="nil"/>
            </w:tcBorders>
            <w:hideMark/>
          </w:tcPr>
          <w:p w14:paraId="7007429E"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6EB03A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4392DED" w14:textId="77777777" w:rsidTr="002E0941">
        <w:trPr>
          <w:tblCellSpacing w:w="15" w:type="dxa"/>
        </w:trPr>
        <w:tc>
          <w:tcPr>
            <w:tcW w:w="250" w:type="pct"/>
            <w:tcBorders>
              <w:top w:val="nil"/>
              <w:left w:val="nil"/>
              <w:bottom w:val="nil"/>
              <w:right w:val="nil"/>
            </w:tcBorders>
            <w:hideMark/>
          </w:tcPr>
          <w:p w14:paraId="30F708DD"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01BC3F4"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w:t>
            </w:r>
          </w:p>
        </w:tc>
      </w:tr>
    </w:tbl>
    <w:p w14:paraId="70A39F1B" w14:textId="77777777" w:rsidR="002E0941" w:rsidRDefault="002E0941" w:rsidP="0055546E">
      <w:pPr>
        <w:pStyle w:val="Kop3"/>
        <w:rPr>
          <w:rFonts w:ascii="Calibri" w:hAnsi="Calibri" w:cs="Calibri"/>
        </w:rPr>
      </w:pPr>
      <w:bookmarkStart w:id="86" w:name="global_class_Model_OVERIGGEBOUWDOBJECT"/>
      <w:bookmarkEnd w:id="86"/>
      <w:r>
        <w:rPr>
          <w:rFonts w:ascii="Calibri" w:hAnsi="Calibri" w:cs="Calibri"/>
        </w:rPr>
        <w:t>Objecttype OVERIG GEBOUWD 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F4FADCE" w14:textId="77777777" w:rsidTr="002E0941">
        <w:trPr>
          <w:tblCellSpacing w:w="15" w:type="dxa"/>
        </w:trPr>
        <w:tc>
          <w:tcPr>
            <w:tcW w:w="1500" w:type="pct"/>
            <w:tcBorders>
              <w:top w:val="nil"/>
              <w:left w:val="nil"/>
              <w:bottom w:val="nil"/>
              <w:right w:val="nil"/>
            </w:tcBorders>
            <w:hideMark/>
          </w:tcPr>
          <w:p w14:paraId="501BCFFC"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606D614" w14:textId="77777777" w:rsidR="002E0941" w:rsidRDefault="002E0941">
            <w:pPr>
              <w:rPr>
                <w:rFonts w:ascii="Calibri" w:hAnsi="Calibri" w:cs="Calibri"/>
                <w:sz w:val="22"/>
                <w:szCs w:val="22"/>
              </w:rPr>
            </w:pPr>
            <w:r>
              <w:rPr>
                <w:rFonts w:ascii="Calibri" w:hAnsi="Calibri" w:cs="Calibri"/>
                <w:sz w:val="22"/>
                <w:szCs w:val="22"/>
              </w:rPr>
              <w:t>OVERIG GEBOUWD OBJECT</w:t>
            </w:r>
          </w:p>
        </w:tc>
      </w:tr>
      <w:tr w:rsidR="002E0941" w14:paraId="175C3492" w14:textId="77777777" w:rsidTr="002E0941">
        <w:trPr>
          <w:tblCellSpacing w:w="15" w:type="dxa"/>
        </w:trPr>
        <w:tc>
          <w:tcPr>
            <w:tcW w:w="1500" w:type="pct"/>
            <w:tcBorders>
              <w:top w:val="nil"/>
              <w:left w:val="nil"/>
              <w:bottom w:val="nil"/>
              <w:right w:val="nil"/>
            </w:tcBorders>
            <w:hideMark/>
          </w:tcPr>
          <w:p w14:paraId="0ECBB14C"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75D74F2"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57F528AF" w14:textId="77777777" w:rsidTr="002E0941">
        <w:trPr>
          <w:tblCellSpacing w:w="15" w:type="dxa"/>
        </w:trPr>
        <w:tc>
          <w:tcPr>
            <w:tcW w:w="1500" w:type="pct"/>
            <w:tcBorders>
              <w:top w:val="nil"/>
              <w:left w:val="nil"/>
              <w:bottom w:val="nil"/>
              <w:right w:val="nil"/>
            </w:tcBorders>
            <w:hideMark/>
          </w:tcPr>
          <w:p w14:paraId="4759718C"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D65DDA7" w14:textId="77777777" w:rsidR="002E0941" w:rsidRDefault="002E0941">
            <w:pPr>
              <w:rPr>
                <w:rFonts w:ascii="Calibri" w:hAnsi="Calibri" w:cs="Calibri"/>
                <w:sz w:val="22"/>
                <w:szCs w:val="22"/>
              </w:rPr>
            </w:pPr>
            <w:r>
              <w:rPr>
                <w:rFonts w:ascii="Calibri" w:hAnsi="Calibri" w:cs="Calibri"/>
                <w:sz w:val="22"/>
                <w:szCs w:val="22"/>
              </w:rPr>
              <w:t xml:space="preserve">De kleinste eenheid van gebruik, geen verblijfsobject zijnde, binnen een bij de totstandkoming functioneel en bouwkundig constructief zelfstandige eenheid die direct en duurzaam met de aarde is verbonden. </w:t>
            </w:r>
          </w:p>
        </w:tc>
      </w:tr>
      <w:tr w:rsidR="002E0941" w14:paraId="4043290F" w14:textId="77777777" w:rsidTr="002E0941">
        <w:trPr>
          <w:tblCellSpacing w:w="15" w:type="dxa"/>
        </w:trPr>
        <w:tc>
          <w:tcPr>
            <w:tcW w:w="1500" w:type="pct"/>
            <w:tcBorders>
              <w:top w:val="nil"/>
              <w:left w:val="nil"/>
              <w:bottom w:val="nil"/>
              <w:right w:val="nil"/>
            </w:tcBorders>
            <w:hideMark/>
          </w:tcPr>
          <w:p w14:paraId="73269351"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9EE9126"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59BC14B9" w14:textId="77777777" w:rsidTr="002E0941">
        <w:trPr>
          <w:tblCellSpacing w:w="15" w:type="dxa"/>
        </w:trPr>
        <w:tc>
          <w:tcPr>
            <w:tcW w:w="1500" w:type="pct"/>
            <w:tcBorders>
              <w:top w:val="nil"/>
              <w:left w:val="nil"/>
              <w:bottom w:val="nil"/>
              <w:right w:val="nil"/>
            </w:tcBorders>
            <w:hideMark/>
          </w:tcPr>
          <w:p w14:paraId="6B8AFE83"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52CE2B"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7C92D06E" w14:textId="77777777" w:rsidTr="002E0941">
        <w:trPr>
          <w:tblCellSpacing w:w="15" w:type="dxa"/>
        </w:trPr>
        <w:tc>
          <w:tcPr>
            <w:tcW w:w="1500" w:type="pct"/>
            <w:tcBorders>
              <w:top w:val="nil"/>
              <w:left w:val="nil"/>
              <w:bottom w:val="nil"/>
              <w:right w:val="nil"/>
            </w:tcBorders>
            <w:hideMark/>
          </w:tcPr>
          <w:p w14:paraId="1F73D387"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9869F1C" w14:textId="77777777" w:rsidR="002E0941" w:rsidRDefault="002E0941">
            <w:pPr>
              <w:rPr>
                <w:rFonts w:ascii="Calibri" w:hAnsi="Calibri" w:cs="Calibri"/>
                <w:sz w:val="22"/>
                <w:szCs w:val="22"/>
              </w:rPr>
            </w:pPr>
            <w:r>
              <w:rPr>
                <w:rFonts w:ascii="Calibri" w:hAnsi="Calibri" w:cs="Calibri"/>
                <w:sz w:val="22"/>
                <w:szCs w:val="22"/>
              </w:rPr>
              <w:t>Overig gebouwd object identificatie</w:t>
            </w:r>
          </w:p>
        </w:tc>
      </w:tr>
      <w:tr w:rsidR="002E0941" w14:paraId="78EB7261" w14:textId="77777777" w:rsidTr="002E0941">
        <w:trPr>
          <w:tblCellSpacing w:w="15" w:type="dxa"/>
        </w:trPr>
        <w:tc>
          <w:tcPr>
            <w:tcW w:w="1500" w:type="pct"/>
            <w:tcBorders>
              <w:top w:val="nil"/>
              <w:left w:val="nil"/>
              <w:bottom w:val="nil"/>
              <w:right w:val="nil"/>
            </w:tcBorders>
            <w:hideMark/>
          </w:tcPr>
          <w:p w14:paraId="2753154E"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3965293A" w14:textId="77777777" w:rsidR="002E0941" w:rsidRDefault="002E0941">
            <w:pPr>
              <w:rPr>
                <w:rFonts w:ascii="Calibri" w:hAnsi="Calibri" w:cs="Calibri"/>
                <w:sz w:val="22"/>
                <w:szCs w:val="22"/>
              </w:rPr>
            </w:pPr>
            <w:r>
              <w:rPr>
                <w:rFonts w:ascii="Calibri" w:hAnsi="Calibri" w:cs="Calibri"/>
                <w:sz w:val="22"/>
                <w:szCs w:val="22"/>
              </w:rPr>
              <w:t>Is deelpopulatie van OVERIG BOUWWERK</w:t>
            </w:r>
          </w:p>
        </w:tc>
      </w:tr>
      <w:tr w:rsidR="002E0941" w14:paraId="3818A9CA" w14:textId="77777777" w:rsidTr="002E0941">
        <w:trPr>
          <w:tblCellSpacing w:w="15" w:type="dxa"/>
        </w:trPr>
        <w:tc>
          <w:tcPr>
            <w:tcW w:w="1500" w:type="pct"/>
            <w:tcBorders>
              <w:top w:val="nil"/>
              <w:left w:val="nil"/>
              <w:bottom w:val="nil"/>
              <w:right w:val="nil"/>
            </w:tcBorders>
            <w:hideMark/>
          </w:tcPr>
          <w:p w14:paraId="7B8FEB0C"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B391648" w14:textId="77777777" w:rsidR="002E0941" w:rsidRDefault="002E0941">
            <w:pPr>
              <w:rPr>
                <w:rFonts w:ascii="Calibri" w:hAnsi="Calibri" w:cs="Calibri"/>
                <w:sz w:val="22"/>
                <w:szCs w:val="22"/>
              </w:rPr>
            </w:pPr>
          </w:p>
        </w:tc>
      </w:tr>
      <w:tr w:rsidR="002E0941" w14:paraId="7D6532AA" w14:textId="77777777" w:rsidTr="002E0941">
        <w:trPr>
          <w:tblCellSpacing w:w="15" w:type="dxa"/>
        </w:trPr>
        <w:tc>
          <w:tcPr>
            <w:tcW w:w="1500" w:type="pct"/>
            <w:tcBorders>
              <w:top w:val="nil"/>
              <w:left w:val="nil"/>
              <w:bottom w:val="nil"/>
              <w:right w:val="nil"/>
            </w:tcBorders>
            <w:hideMark/>
          </w:tcPr>
          <w:p w14:paraId="253677DC"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5A105B8" w14:textId="77777777" w:rsidR="002E0941" w:rsidRDefault="002E0941">
            <w:pPr>
              <w:rPr>
                <w:rFonts w:ascii="Calibri" w:hAnsi="Calibri" w:cs="Calibri"/>
                <w:sz w:val="22"/>
                <w:szCs w:val="22"/>
              </w:rPr>
            </w:pPr>
            <w:r>
              <w:rPr>
                <w:rFonts w:ascii="Calibri" w:hAnsi="Calibri" w:cs="Calibri"/>
                <w:sz w:val="22"/>
                <w:szCs w:val="22"/>
              </w:rPr>
              <w:t>Nee</w:t>
            </w:r>
          </w:p>
        </w:tc>
      </w:tr>
    </w:tbl>
    <w:p w14:paraId="2E55A74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7C5FA16" w14:textId="77777777" w:rsidTr="002E0941">
        <w:trPr>
          <w:tblCellSpacing w:w="15" w:type="dxa"/>
        </w:trPr>
        <w:tc>
          <w:tcPr>
            <w:tcW w:w="1500" w:type="pct"/>
            <w:tcBorders>
              <w:top w:val="nil"/>
              <w:left w:val="nil"/>
              <w:bottom w:val="nil"/>
              <w:right w:val="nil"/>
            </w:tcBorders>
            <w:hideMark/>
          </w:tcPr>
          <w:p w14:paraId="26FE606D"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117D23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
        <w:gridCol w:w="2216"/>
        <w:gridCol w:w="4001"/>
        <w:gridCol w:w="2075"/>
        <w:gridCol w:w="655"/>
      </w:tblGrid>
      <w:tr w:rsidR="002E0941" w14:paraId="33825E61" w14:textId="77777777" w:rsidTr="002E0941">
        <w:trPr>
          <w:tblCellSpacing w:w="15" w:type="dxa"/>
        </w:trPr>
        <w:tc>
          <w:tcPr>
            <w:tcW w:w="0" w:type="auto"/>
            <w:tcBorders>
              <w:top w:val="nil"/>
              <w:left w:val="nil"/>
              <w:bottom w:val="nil"/>
              <w:right w:val="nil"/>
            </w:tcBorders>
            <w:hideMark/>
          </w:tcPr>
          <w:p w14:paraId="19E878FA"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675BF01"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6E2D34F8"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756035B"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9CB9E3E"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9BA80AA" w14:textId="77777777" w:rsidTr="002E0941">
        <w:trPr>
          <w:tblCellSpacing w:w="15" w:type="dxa"/>
        </w:trPr>
        <w:tc>
          <w:tcPr>
            <w:tcW w:w="250" w:type="pct"/>
            <w:tcBorders>
              <w:top w:val="nil"/>
              <w:left w:val="nil"/>
              <w:bottom w:val="nil"/>
              <w:right w:val="nil"/>
            </w:tcBorders>
            <w:hideMark/>
          </w:tcPr>
          <w:p w14:paraId="2B6B8F5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8680B13" w14:textId="77777777" w:rsidR="002E0941" w:rsidRDefault="002E0941">
            <w:pPr>
              <w:rPr>
                <w:rFonts w:ascii="Calibri" w:hAnsi="Calibri" w:cs="Calibri"/>
                <w:sz w:val="22"/>
                <w:szCs w:val="22"/>
              </w:rPr>
            </w:pPr>
            <w:r>
              <w:rPr>
                <w:rFonts w:ascii="Calibri" w:hAnsi="Calibri" w:cs="Calibri"/>
                <w:sz w:val="22"/>
                <w:szCs w:val="22"/>
              </w:rPr>
              <w:t xml:space="preserve">Overig gebouwd object identificatie </w:t>
            </w:r>
          </w:p>
        </w:tc>
        <w:tc>
          <w:tcPr>
            <w:tcW w:w="2500" w:type="pct"/>
            <w:tcBorders>
              <w:top w:val="nil"/>
              <w:left w:val="nil"/>
              <w:bottom w:val="nil"/>
              <w:right w:val="nil"/>
            </w:tcBorders>
            <w:hideMark/>
          </w:tcPr>
          <w:p w14:paraId="2A7DB065" w14:textId="77777777" w:rsidR="002E0941" w:rsidRDefault="002E0941">
            <w:pPr>
              <w:rPr>
                <w:rFonts w:ascii="Calibri" w:hAnsi="Calibri" w:cs="Calibri"/>
                <w:sz w:val="22"/>
                <w:szCs w:val="22"/>
              </w:rPr>
            </w:pPr>
            <w:r>
              <w:rPr>
                <w:rFonts w:ascii="Calibri" w:hAnsi="Calibri" w:cs="Calibri"/>
                <w:sz w:val="22"/>
                <w:szCs w:val="22"/>
              </w:rPr>
              <w:t>De unieke identificatie van een OVERIG GEBOUWD OBJECT</w:t>
            </w:r>
          </w:p>
        </w:tc>
        <w:tc>
          <w:tcPr>
            <w:tcW w:w="500" w:type="pct"/>
            <w:tcBorders>
              <w:top w:val="nil"/>
              <w:left w:val="nil"/>
              <w:bottom w:val="nil"/>
              <w:right w:val="nil"/>
            </w:tcBorders>
            <w:hideMark/>
          </w:tcPr>
          <w:p w14:paraId="32E4DA06"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108CEF0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782F7C9" w14:textId="77777777" w:rsidTr="002E0941">
        <w:trPr>
          <w:tblCellSpacing w:w="15" w:type="dxa"/>
        </w:trPr>
        <w:tc>
          <w:tcPr>
            <w:tcW w:w="250" w:type="pct"/>
            <w:tcBorders>
              <w:top w:val="nil"/>
              <w:left w:val="nil"/>
              <w:bottom w:val="nil"/>
              <w:right w:val="nil"/>
            </w:tcBorders>
            <w:hideMark/>
          </w:tcPr>
          <w:p w14:paraId="52E6B82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345596" w14:textId="77777777" w:rsidR="002E0941" w:rsidRDefault="002E0941">
            <w:pPr>
              <w:rPr>
                <w:rFonts w:ascii="Calibri" w:hAnsi="Calibri" w:cs="Calibri"/>
                <w:sz w:val="22"/>
                <w:szCs w:val="22"/>
              </w:rPr>
            </w:pPr>
            <w:r>
              <w:rPr>
                <w:rFonts w:ascii="Calibri" w:hAnsi="Calibri" w:cs="Calibri"/>
                <w:sz w:val="22"/>
                <w:szCs w:val="22"/>
              </w:rPr>
              <w:t xml:space="preserve">Overig gebouwd object locatie-aanduiding </w:t>
            </w:r>
          </w:p>
        </w:tc>
        <w:tc>
          <w:tcPr>
            <w:tcW w:w="2500" w:type="pct"/>
            <w:tcBorders>
              <w:top w:val="nil"/>
              <w:left w:val="nil"/>
              <w:bottom w:val="nil"/>
              <w:right w:val="nil"/>
            </w:tcBorders>
            <w:hideMark/>
          </w:tcPr>
          <w:p w14:paraId="0AC44106" w14:textId="77777777" w:rsidR="002E0941" w:rsidRDefault="002E0941">
            <w:pPr>
              <w:rPr>
                <w:rFonts w:ascii="Calibri" w:hAnsi="Calibri" w:cs="Calibri"/>
                <w:sz w:val="22"/>
                <w:szCs w:val="22"/>
              </w:rPr>
            </w:pPr>
            <w:r>
              <w:rPr>
                <w:rFonts w:ascii="Calibri" w:hAnsi="Calibri" w:cs="Calibri"/>
                <w:sz w:val="22"/>
                <w:szCs w:val="22"/>
              </w:rPr>
              <w:t xml:space="preserve">De aanvullende omschrijving van de ligging van een OVERIG GEBOUWD OBJECT ten opzichte van de dichtstbijzijnde VERBLIJFSOBJECT, STANDPLAATS, LIGPLAATS of OPENBARE RUIMTE. </w:t>
            </w:r>
          </w:p>
        </w:tc>
        <w:tc>
          <w:tcPr>
            <w:tcW w:w="500" w:type="pct"/>
            <w:tcBorders>
              <w:top w:val="nil"/>
              <w:left w:val="nil"/>
              <w:bottom w:val="nil"/>
              <w:right w:val="nil"/>
            </w:tcBorders>
            <w:hideMark/>
          </w:tcPr>
          <w:p w14:paraId="25FF3B74"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4B98946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94B5725" w14:textId="77777777" w:rsidTr="002E0941">
        <w:trPr>
          <w:tblCellSpacing w:w="15" w:type="dxa"/>
        </w:trPr>
        <w:tc>
          <w:tcPr>
            <w:tcW w:w="250" w:type="pct"/>
            <w:tcBorders>
              <w:top w:val="nil"/>
              <w:left w:val="nil"/>
              <w:bottom w:val="nil"/>
              <w:right w:val="nil"/>
            </w:tcBorders>
            <w:hideMark/>
          </w:tcPr>
          <w:p w14:paraId="366899D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5E35D78" w14:textId="77777777" w:rsidR="002E0941" w:rsidRDefault="002E0941">
            <w:pPr>
              <w:rPr>
                <w:rFonts w:ascii="Calibri" w:hAnsi="Calibri" w:cs="Calibri"/>
                <w:sz w:val="22"/>
                <w:szCs w:val="22"/>
              </w:rPr>
            </w:pPr>
            <w:r>
              <w:rPr>
                <w:rFonts w:ascii="Calibri" w:hAnsi="Calibri" w:cs="Calibri"/>
                <w:sz w:val="22"/>
                <w:szCs w:val="22"/>
              </w:rPr>
              <w:t xml:space="preserve">Gebouwd object puntgeometrie </w:t>
            </w:r>
          </w:p>
        </w:tc>
        <w:tc>
          <w:tcPr>
            <w:tcW w:w="2500" w:type="pct"/>
            <w:tcBorders>
              <w:top w:val="nil"/>
              <w:left w:val="nil"/>
              <w:bottom w:val="nil"/>
              <w:right w:val="nil"/>
            </w:tcBorders>
            <w:hideMark/>
          </w:tcPr>
          <w:p w14:paraId="5E85A88C"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een GEBOUWD OBJECT.</w:t>
            </w:r>
          </w:p>
        </w:tc>
        <w:tc>
          <w:tcPr>
            <w:tcW w:w="500" w:type="pct"/>
            <w:tcBorders>
              <w:top w:val="nil"/>
              <w:left w:val="nil"/>
              <w:bottom w:val="nil"/>
              <w:right w:val="nil"/>
            </w:tcBorders>
            <w:hideMark/>
          </w:tcPr>
          <w:p w14:paraId="489FE889" w14:textId="77777777" w:rsidR="002E0941" w:rsidRDefault="002E0941">
            <w:pPr>
              <w:rPr>
                <w:rFonts w:ascii="Calibri" w:hAnsi="Calibri" w:cs="Calibri"/>
                <w:sz w:val="22"/>
                <w:szCs w:val="22"/>
              </w:rPr>
            </w:pPr>
            <w:r>
              <w:rPr>
                <w:rFonts w:ascii="Calibri" w:hAnsi="Calibri" w:cs="Calibri"/>
                <w:sz w:val="22"/>
                <w:szCs w:val="22"/>
              </w:rPr>
              <w:t xml:space="preserve">GM_Point </w:t>
            </w:r>
          </w:p>
        </w:tc>
        <w:tc>
          <w:tcPr>
            <w:tcW w:w="500" w:type="pct"/>
            <w:tcBorders>
              <w:top w:val="nil"/>
              <w:left w:val="nil"/>
              <w:bottom w:val="nil"/>
              <w:right w:val="nil"/>
            </w:tcBorders>
            <w:hideMark/>
          </w:tcPr>
          <w:p w14:paraId="39A8BC4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0A8BD41" w14:textId="77777777" w:rsidTr="002E0941">
        <w:trPr>
          <w:tblCellSpacing w:w="15" w:type="dxa"/>
        </w:trPr>
        <w:tc>
          <w:tcPr>
            <w:tcW w:w="250" w:type="pct"/>
            <w:tcBorders>
              <w:top w:val="nil"/>
              <w:left w:val="nil"/>
              <w:bottom w:val="nil"/>
              <w:right w:val="nil"/>
            </w:tcBorders>
            <w:hideMark/>
          </w:tcPr>
          <w:p w14:paraId="7A5AE32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BC86E24" w14:textId="77777777" w:rsidR="002E0941" w:rsidRDefault="002E0941">
            <w:pPr>
              <w:rPr>
                <w:rFonts w:ascii="Calibri" w:hAnsi="Calibri" w:cs="Calibri"/>
                <w:sz w:val="22"/>
                <w:szCs w:val="22"/>
              </w:rPr>
            </w:pPr>
            <w:r>
              <w:rPr>
                <w:rFonts w:ascii="Calibri" w:hAnsi="Calibri" w:cs="Calibri"/>
                <w:sz w:val="22"/>
                <w:szCs w:val="22"/>
              </w:rPr>
              <w:t xml:space="preserve">Datum begin geldigheid gebouwd object </w:t>
            </w:r>
          </w:p>
        </w:tc>
        <w:tc>
          <w:tcPr>
            <w:tcW w:w="2500" w:type="pct"/>
            <w:tcBorders>
              <w:top w:val="nil"/>
              <w:left w:val="nil"/>
              <w:bottom w:val="nil"/>
              <w:right w:val="nil"/>
            </w:tcBorders>
            <w:hideMark/>
          </w:tcPr>
          <w:p w14:paraId="23360604" w14:textId="77777777" w:rsidR="002E0941" w:rsidRDefault="002E0941">
            <w:pPr>
              <w:rPr>
                <w:rFonts w:ascii="Calibri" w:hAnsi="Calibri" w:cs="Calibri"/>
                <w:sz w:val="22"/>
                <w:szCs w:val="22"/>
              </w:rPr>
            </w:pPr>
            <w:r>
              <w:rPr>
                <w:rFonts w:ascii="Calibri" w:hAnsi="Calibri" w:cs="Calibri"/>
                <w:sz w:val="22"/>
                <w:szCs w:val="22"/>
              </w:rPr>
              <w:t xml:space="preserve">De datum waarop van gemeentewege is vastgesteld dat de bouwwerkzaamheden betreffende de oprichting van een GEBOUWD OBJECT conform de vergunning, de melding of de aanschrijving zijn uitgevoerd. </w:t>
            </w:r>
          </w:p>
        </w:tc>
        <w:tc>
          <w:tcPr>
            <w:tcW w:w="500" w:type="pct"/>
            <w:tcBorders>
              <w:top w:val="nil"/>
              <w:left w:val="nil"/>
              <w:bottom w:val="nil"/>
              <w:right w:val="nil"/>
            </w:tcBorders>
            <w:hideMark/>
          </w:tcPr>
          <w:p w14:paraId="6A917E0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A9BA8D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F846922" w14:textId="77777777" w:rsidTr="002E0941">
        <w:trPr>
          <w:tblCellSpacing w:w="15" w:type="dxa"/>
        </w:trPr>
        <w:tc>
          <w:tcPr>
            <w:tcW w:w="250" w:type="pct"/>
            <w:tcBorders>
              <w:top w:val="nil"/>
              <w:left w:val="nil"/>
              <w:bottom w:val="nil"/>
              <w:right w:val="nil"/>
            </w:tcBorders>
            <w:hideMark/>
          </w:tcPr>
          <w:p w14:paraId="14716A9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11EB34" w14:textId="77777777" w:rsidR="002E0941" w:rsidRDefault="002E0941">
            <w:pPr>
              <w:rPr>
                <w:rFonts w:ascii="Calibri" w:hAnsi="Calibri" w:cs="Calibri"/>
                <w:sz w:val="22"/>
                <w:szCs w:val="22"/>
              </w:rPr>
            </w:pPr>
            <w:r>
              <w:rPr>
                <w:rFonts w:ascii="Calibri" w:hAnsi="Calibri" w:cs="Calibri"/>
                <w:sz w:val="22"/>
                <w:szCs w:val="22"/>
              </w:rPr>
              <w:t xml:space="preserve">Datum einde geldigheid gebouwd object </w:t>
            </w:r>
          </w:p>
        </w:tc>
        <w:tc>
          <w:tcPr>
            <w:tcW w:w="2500" w:type="pct"/>
            <w:tcBorders>
              <w:top w:val="nil"/>
              <w:left w:val="nil"/>
              <w:bottom w:val="nil"/>
              <w:right w:val="nil"/>
            </w:tcBorders>
            <w:hideMark/>
          </w:tcPr>
          <w:p w14:paraId="7079225F" w14:textId="77777777" w:rsidR="002E0941" w:rsidRDefault="002E0941">
            <w:pPr>
              <w:rPr>
                <w:rFonts w:ascii="Calibri" w:hAnsi="Calibri" w:cs="Calibri"/>
                <w:sz w:val="22"/>
                <w:szCs w:val="22"/>
              </w:rPr>
            </w:pPr>
            <w:r>
              <w:rPr>
                <w:rFonts w:ascii="Calibri" w:hAnsi="Calibri" w:cs="Calibri"/>
                <w:sz w:val="22"/>
                <w:szCs w:val="22"/>
              </w:rPr>
              <w:t>De datum waarop het gebouwd object is gesloopt volgens de sloopgereedmelding.</w:t>
            </w:r>
          </w:p>
        </w:tc>
        <w:tc>
          <w:tcPr>
            <w:tcW w:w="500" w:type="pct"/>
            <w:tcBorders>
              <w:top w:val="nil"/>
              <w:left w:val="nil"/>
              <w:bottom w:val="nil"/>
              <w:right w:val="nil"/>
            </w:tcBorders>
            <w:hideMark/>
          </w:tcPr>
          <w:p w14:paraId="722899B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A9DB70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C034AA8" w14:textId="77777777" w:rsidTr="002E0941">
        <w:trPr>
          <w:tblCellSpacing w:w="15" w:type="dxa"/>
        </w:trPr>
        <w:tc>
          <w:tcPr>
            <w:tcW w:w="250" w:type="pct"/>
            <w:tcBorders>
              <w:top w:val="nil"/>
              <w:left w:val="nil"/>
              <w:bottom w:val="nil"/>
              <w:right w:val="nil"/>
            </w:tcBorders>
            <w:hideMark/>
          </w:tcPr>
          <w:p w14:paraId="05C1F70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2F5BF3" w14:textId="77777777" w:rsidR="002E0941" w:rsidRDefault="002E0941">
            <w:pPr>
              <w:rPr>
                <w:rFonts w:ascii="Calibri" w:hAnsi="Calibri" w:cs="Calibri"/>
                <w:sz w:val="22"/>
                <w:szCs w:val="22"/>
              </w:rPr>
            </w:pPr>
            <w:r>
              <w:rPr>
                <w:rFonts w:ascii="Calibri" w:hAnsi="Calibri" w:cs="Calibri"/>
                <w:sz w:val="22"/>
                <w:szCs w:val="22"/>
              </w:rPr>
              <w:t xml:space="preserve">/Locatieadres OVERIG GEBOUWD OBJECT : </w:t>
            </w:r>
          </w:p>
        </w:tc>
        <w:tc>
          <w:tcPr>
            <w:tcW w:w="2500" w:type="pct"/>
            <w:tcBorders>
              <w:top w:val="nil"/>
              <w:left w:val="nil"/>
              <w:bottom w:val="nil"/>
              <w:right w:val="nil"/>
            </w:tcBorders>
            <w:hideMark/>
          </w:tcPr>
          <w:p w14:paraId="1CE77C41" w14:textId="77777777" w:rsidR="002E0941" w:rsidRDefault="002E0941">
            <w:pPr>
              <w:rPr>
                <w:rFonts w:ascii="Calibri" w:hAnsi="Calibri" w:cs="Calibri"/>
                <w:sz w:val="22"/>
                <w:szCs w:val="22"/>
              </w:rPr>
            </w:pPr>
            <w:r>
              <w:rPr>
                <w:rFonts w:ascii="Calibri" w:hAnsi="Calibri" w:cs="Calibri"/>
                <w:sz w:val="22"/>
                <w:szCs w:val="22"/>
              </w:rPr>
              <w:t xml:space="preserve">Het adres van een OVERIG GEBOUWD OBJECT. </w:t>
            </w:r>
          </w:p>
        </w:tc>
        <w:tc>
          <w:tcPr>
            <w:tcW w:w="500" w:type="pct"/>
            <w:tcBorders>
              <w:top w:val="nil"/>
              <w:left w:val="nil"/>
              <w:bottom w:val="nil"/>
              <w:right w:val="nil"/>
            </w:tcBorders>
            <w:hideMark/>
          </w:tcPr>
          <w:p w14:paraId="77969091"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66350B67"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17BCD2B7" w14:textId="77777777" w:rsidTr="002E0941">
        <w:trPr>
          <w:tblCellSpacing w:w="15" w:type="dxa"/>
        </w:trPr>
        <w:tc>
          <w:tcPr>
            <w:tcW w:w="250" w:type="pct"/>
            <w:tcBorders>
              <w:top w:val="nil"/>
              <w:left w:val="nil"/>
              <w:bottom w:val="nil"/>
              <w:right w:val="nil"/>
            </w:tcBorders>
            <w:hideMark/>
          </w:tcPr>
          <w:p w14:paraId="4553D98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CCC3F32"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02A13B62"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7E6FC663"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211AAF1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CEDEA1C" w14:textId="77777777" w:rsidTr="002E0941">
        <w:trPr>
          <w:tblCellSpacing w:w="15" w:type="dxa"/>
        </w:trPr>
        <w:tc>
          <w:tcPr>
            <w:tcW w:w="250" w:type="pct"/>
            <w:tcBorders>
              <w:top w:val="nil"/>
              <w:left w:val="nil"/>
              <w:bottom w:val="nil"/>
              <w:right w:val="nil"/>
            </w:tcBorders>
            <w:hideMark/>
          </w:tcPr>
          <w:p w14:paraId="41EC6E8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65905CA"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403FDA91"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6CB0D1C0"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566BB43A"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44B51DA" w14:textId="77777777" w:rsidTr="002E0941">
        <w:trPr>
          <w:tblCellSpacing w:w="15" w:type="dxa"/>
        </w:trPr>
        <w:tc>
          <w:tcPr>
            <w:tcW w:w="250" w:type="pct"/>
            <w:tcBorders>
              <w:top w:val="nil"/>
              <w:left w:val="nil"/>
              <w:bottom w:val="nil"/>
              <w:right w:val="nil"/>
            </w:tcBorders>
            <w:hideMark/>
          </w:tcPr>
          <w:p w14:paraId="4E3B3A9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43ADF6"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2C75A0EB"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37AB1616"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397B251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4A35493" w14:textId="77777777" w:rsidTr="002E0941">
        <w:trPr>
          <w:tblCellSpacing w:w="15" w:type="dxa"/>
        </w:trPr>
        <w:tc>
          <w:tcPr>
            <w:tcW w:w="250" w:type="pct"/>
            <w:tcBorders>
              <w:top w:val="nil"/>
              <w:left w:val="nil"/>
              <w:bottom w:val="nil"/>
              <w:right w:val="nil"/>
            </w:tcBorders>
            <w:hideMark/>
          </w:tcPr>
          <w:p w14:paraId="188FF84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633AA35"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67158FDD"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413CFE9B"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C005AA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839E6DB" w14:textId="77777777" w:rsidTr="002E0941">
        <w:trPr>
          <w:tblCellSpacing w:w="15" w:type="dxa"/>
        </w:trPr>
        <w:tc>
          <w:tcPr>
            <w:tcW w:w="250" w:type="pct"/>
            <w:tcBorders>
              <w:top w:val="nil"/>
              <w:left w:val="nil"/>
              <w:bottom w:val="nil"/>
              <w:right w:val="nil"/>
            </w:tcBorders>
            <w:hideMark/>
          </w:tcPr>
          <w:p w14:paraId="58F047F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504DFC4"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7709154D"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32832688"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6C69F71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92BE942" w14:textId="77777777" w:rsidTr="002E0941">
        <w:trPr>
          <w:tblCellSpacing w:w="15" w:type="dxa"/>
        </w:trPr>
        <w:tc>
          <w:tcPr>
            <w:tcW w:w="250" w:type="pct"/>
            <w:tcBorders>
              <w:top w:val="nil"/>
              <w:left w:val="nil"/>
              <w:bottom w:val="nil"/>
              <w:right w:val="nil"/>
            </w:tcBorders>
            <w:hideMark/>
          </w:tcPr>
          <w:p w14:paraId="205A38C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41D0C3"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37F29CD6"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717788F8"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1CE7A06" w14:textId="77777777" w:rsidR="002E0941" w:rsidRDefault="002E0941">
            <w:pPr>
              <w:rPr>
                <w:rFonts w:ascii="Calibri" w:hAnsi="Calibri" w:cs="Calibri"/>
                <w:sz w:val="22"/>
                <w:szCs w:val="22"/>
              </w:rPr>
            </w:pPr>
            <w:r>
              <w:rPr>
                <w:rFonts w:ascii="Calibri" w:hAnsi="Calibri" w:cs="Calibri"/>
                <w:sz w:val="22"/>
                <w:szCs w:val="22"/>
              </w:rPr>
              <w:t>1</w:t>
            </w:r>
          </w:p>
        </w:tc>
      </w:tr>
    </w:tbl>
    <w:p w14:paraId="64A061D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6120F64" w14:textId="77777777" w:rsidTr="002E0941">
        <w:trPr>
          <w:tblCellSpacing w:w="15" w:type="dxa"/>
        </w:trPr>
        <w:tc>
          <w:tcPr>
            <w:tcW w:w="1500" w:type="pct"/>
            <w:tcBorders>
              <w:top w:val="nil"/>
              <w:left w:val="nil"/>
              <w:bottom w:val="nil"/>
              <w:right w:val="nil"/>
            </w:tcBorders>
            <w:hideMark/>
          </w:tcPr>
          <w:p w14:paraId="77D65F4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2DE55F0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0942689" w14:textId="77777777" w:rsidTr="002E0941">
        <w:trPr>
          <w:tblCellSpacing w:w="15" w:type="dxa"/>
        </w:trPr>
        <w:tc>
          <w:tcPr>
            <w:tcW w:w="250" w:type="pct"/>
            <w:tcBorders>
              <w:top w:val="nil"/>
              <w:left w:val="nil"/>
              <w:bottom w:val="nil"/>
              <w:right w:val="nil"/>
            </w:tcBorders>
            <w:hideMark/>
          </w:tcPr>
          <w:p w14:paraId="537C229B"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C486694" w14:textId="77777777" w:rsidR="002E0941" w:rsidRDefault="002E0941">
            <w:pPr>
              <w:rPr>
                <w:rFonts w:ascii="Calibri" w:hAnsi="Calibri" w:cs="Calibri"/>
                <w:sz w:val="22"/>
                <w:szCs w:val="22"/>
              </w:rPr>
            </w:pPr>
            <w:r>
              <w:rPr>
                <w:rFonts w:ascii="Calibri" w:hAnsi="Calibri" w:cs="Calibri"/>
                <w:sz w:val="22"/>
                <w:szCs w:val="22"/>
              </w:rPr>
              <w:t xml:space="preserve">Een overig bouwwerk is een onderdeel van de gebouwde omgeving, bouwtechnisch op het niveau van panden en qua gebruik op het niveau van verblijfsobjecten. Door het registreren van overig bouwwerken, in aanvulling op de verblijfsobjecten en panden, verkrijgt de gemeente een ? voor zover gewenst ? totale registratie van de gebouwde omgeving. Verblijfsobjecten betreffen bouwvergunningplichtige gebouwde objecten waarin verbleven kan worden; overige bouwwerken bieden de mogelijkheid ook bouwvergunningplichtige gebouwde objecten te registreren waarin niet verbleven kan worden in de zin van de BAG. Overige bouwwerken worden alleen geregistreerd voor zover dat door de gemeente als relevant wordt gezien. Het gaat daarbij primair om objecten met een verblijfsfunctie, naar analogie van de verblijfsobjecten, zijnde geen verblijfsobjecten en waarvan de vindbaarheid in het maatschappelijk verkeer op basis van een officieel adres dringend gewenst is. Dit betreft bijvoorbeeld onbemande benzinestations en niet-afsluitbare parkeergarages. Het staat de gemeente vrij een bredere afbakening te hanteren vanuit het oogpunt van centraal beheer en voor zover de gemeente daarvan adressen wil vaststellen. Dit betreft bijvoorbeeld hoogspanningsmasten, GSMzendmasten en windturbines. Vermeldenswaard is dat bouwvergunningplichtige objecten zonder verblijfsfunctie al als INRICHTINGSELEMENT geregistreerd worden. Essentieel is derhalve dat elk overig gebouwd object voorzien wordt van een (niet-authentiek) adres: een officieel vastgesteld OVERIGE ADRESSEERBAAR OBJECT AANDUIDING, een bestaande NUMMERAANDUIDING aangevuld met een locatie-aanduiding of een bestaande OPENBARE RUIMTE aangevuld met een locatie-aanduiding. Elk overig gebouwd object heeft dus precies één van de drie genoemde relaties waarmee het voorzien is van een adres. De populatie van overige gebouwde objecten is een deelverzameling van de populatie overige bouwwerken zoals die in de BGT / IMGeo voorkomt. Maar omdat voor overige gebouwde objecten de vindbaarheid in het maatschappelijk verkeer op basis van een officieel adres essentieel is, heeft elk overig gebouwd object een adres en is als apart objecttype opgenomen. </w:t>
            </w:r>
          </w:p>
        </w:tc>
      </w:tr>
    </w:tbl>
    <w:p w14:paraId="2E974FC1" w14:textId="77777777" w:rsidR="002E0941" w:rsidRDefault="002E0941" w:rsidP="0055546E">
      <w:pPr>
        <w:pStyle w:val="Kop3"/>
        <w:rPr>
          <w:rFonts w:ascii="Calibri" w:hAnsi="Calibri" w:cs="Calibri"/>
        </w:rPr>
      </w:pPr>
      <w:bookmarkStart w:id="87" w:name="global_class_Model_OVERIGEADRESSEERBAARO"/>
      <w:bookmarkEnd w:id="87"/>
      <w:r>
        <w:rPr>
          <w:rFonts w:ascii="Calibri" w:hAnsi="Calibri" w:cs="Calibri"/>
        </w:rPr>
        <w:t>Objecttype OVERIGE ADRESSEERBAAR OBJECT AANDUIDING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0C970C8" w14:textId="77777777" w:rsidTr="002E0941">
        <w:trPr>
          <w:tblCellSpacing w:w="15" w:type="dxa"/>
        </w:trPr>
        <w:tc>
          <w:tcPr>
            <w:tcW w:w="1500" w:type="pct"/>
            <w:tcBorders>
              <w:top w:val="nil"/>
              <w:left w:val="nil"/>
              <w:bottom w:val="nil"/>
              <w:right w:val="nil"/>
            </w:tcBorders>
            <w:hideMark/>
          </w:tcPr>
          <w:p w14:paraId="7DDB6DDC"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6128D73" w14:textId="77777777" w:rsidR="002E0941" w:rsidRDefault="002E0941">
            <w:pPr>
              <w:rPr>
                <w:rFonts w:ascii="Calibri" w:hAnsi="Calibri" w:cs="Calibri"/>
                <w:sz w:val="22"/>
                <w:szCs w:val="22"/>
              </w:rPr>
            </w:pPr>
            <w:r>
              <w:rPr>
                <w:rFonts w:ascii="Calibri" w:hAnsi="Calibri" w:cs="Calibri"/>
                <w:sz w:val="22"/>
                <w:szCs w:val="22"/>
              </w:rPr>
              <w:t>OVERIGE ADRESSEERBAAR OBJECT AANDUIDING</w:t>
            </w:r>
          </w:p>
        </w:tc>
      </w:tr>
      <w:tr w:rsidR="002E0941" w14:paraId="63B5D0F6" w14:textId="77777777" w:rsidTr="002E0941">
        <w:trPr>
          <w:tblCellSpacing w:w="15" w:type="dxa"/>
        </w:trPr>
        <w:tc>
          <w:tcPr>
            <w:tcW w:w="1500" w:type="pct"/>
            <w:tcBorders>
              <w:top w:val="nil"/>
              <w:left w:val="nil"/>
              <w:bottom w:val="nil"/>
              <w:right w:val="nil"/>
            </w:tcBorders>
            <w:hideMark/>
          </w:tcPr>
          <w:p w14:paraId="7AF89A18"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3C8B39"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4CF65B0C" w14:textId="77777777" w:rsidTr="002E0941">
        <w:trPr>
          <w:tblCellSpacing w:w="15" w:type="dxa"/>
        </w:trPr>
        <w:tc>
          <w:tcPr>
            <w:tcW w:w="1500" w:type="pct"/>
            <w:tcBorders>
              <w:top w:val="nil"/>
              <w:left w:val="nil"/>
              <w:bottom w:val="nil"/>
              <w:right w:val="nil"/>
            </w:tcBorders>
            <w:hideMark/>
          </w:tcPr>
          <w:p w14:paraId="511E639A"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5DFFCEA" w14:textId="77777777" w:rsidR="002E0941" w:rsidRDefault="002E0941">
            <w:pPr>
              <w:rPr>
                <w:rFonts w:ascii="Calibri" w:hAnsi="Calibri" w:cs="Calibri"/>
                <w:sz w:val="22"/>
                <w:szCs w:val="22"/>
              </w:rPr>
            </w:pPr>
            <w:r>
              <w:rPr>
                <w:rFonts w:ascii="Calibri" w:hAnsi="Calibri" w:cs="Calibri"/>
                <w:sz w:val="22"/>
                <w:szCs w:val="22"/>
              </w:rPr>
              <w:t xml:space="preserve">Een door de gemeenteraad als zodanig toegekende aanduiding van een overig gebouwd object of een overig benoemd terrein. </w:t>
            </w:r>
          </w:p>
        </w:tc>
      </w:tr>
      <w:tr w:rsidR="002E0941" w14:paraId="3D19DA9D" w14:textId="77777777" w:rsidTr="002E0941">
        <w:trPr>
          <w:tblCellSpacing w:w="15" w:type="dxa"/>
        </w:trPr>
        <w:tc>
          <w:tcPr>
            <w:tcW w:w="1500" w:type="pct"/>
            <w:tcBorders>
              <w:top w:val="nil"/>
              <w:left w:val="nil"/>
              <w:bottom w:val="nil"/>
              <w:right w:val="nil"/>
            </w:tcBorders>
            <w:hideMark/>
          </w:tcPr>
          <w:p w14:paraId="220FC47C"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1F19CD1"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3C1F7A22" w14:textId="77777777" w:rsidTr="002E0941">
        <w:trPr>
          <w:tblCellSpacing w:w="15" w:type="dxa"/>
        </w:trPr>
        <w:tc>
          <w:tcPr>
            <w:tcW w:w="1500" w:type="pct"/>
            <w:tcBorders>
              <w:top w:val="nil"/>
              <w:left w:val="nil"/>
              <w:bottom w:val="nil"/>
              <w:right w:val="nil"/>
            </w:tcBorders>
            <w:hideMark/>
          </w:tcPr>
          <w:p w14:paraId="23E486F6"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1A619D"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3090E042" w14:textId="77777777" w:rsidTr="002E0941">
        <w:trPr>
          <w:tblCellSpacing w:w="15" w:type="dxa"/>
        </w:trPr>
        <w:tc>
          <w:tcPr>
            <w:tcW w:w="1500" w:type="pct"/>
            <w:tcBorders>
              <w:top w:val="nil"/>
              <w:left w:val="nil"/>
              <w:bottom w:val="nil"/>
              <w:right w:val="nil"/>
            </w:tcBorders>
            <w:hideMark/>
          </w:tcPr>
          <w:p w14:paraId="1E9D49BD"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32293E8" w14:textId="77777777" w:rsidR="002E0941" w:rsidRDefault="002E0941">
            <w:pPr>
              <w:rPr>
                <w:rFonts w:ascii="Calibri" w:hAnsi="Calibri" w:cs="Calibri"/>
                <w:sz w:val="22"/>
                <w:szCs w:val="22"/>
              </w:rPr>
            </w:pPr>
            <w:r>
              <w:rPr>
                <w:rFonts w:ascii="Calibri" w:hAnsi="Calibri" w:cs="Calibri"/>
                <w:sz w:val="22"/>
                <w:szCs w:val="22"/>
              </w:rPr>
              <w:t>Identificatiecode overig adresseerbaar object aanduiding</w:t>
            </w:r>
          </w:p>
        </w:tc>
      </w:tr>
      <w:tr w:rsidR="002E0941" w14:paraId="6AE56971" w14:textId="77777777" w:rsidTr="002E0941">
        <w:trPr>
          <w:tblCellSpacing w:w="15" w:type="dxa"/>
        </w:trPr>
        <w:tc>
          <w:tcPr>
            <w:tcW w:w="1500" w:type="pct"/>
            <w:tcBorders>
              <w:top w:val="nil"/>
              <w:left w:val="nil"/>
              <w:bottom w:val="nil"/>
              <w:right w:val="nil"/>
            </w:tcBorders>
            <w:hideMark/>
          </w:tcPr>
          <w:p w14:paraId="40F80790"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646F303" w14:textId="77777777" w:rsidR="002E0941" w:rsidRDefault="002E0941">
            <w:pPr>
              <w:rPr>
                <w:rFonts w:ascii="Calibri" w:hAnsi="Calibri" w:cs="Calibri"/>
                <w:sz w:val="22"/>
                <w:szCs w:val="22"/>
              </w:rPr>
            </w:pPr>
          </w:p>
        </w:tc>
      </w:tr>
      <w:tr w:rsidR="002E0941" w14:paraId="0F624C3B" w14:textId="77777777" w:rsidTr="002E0941">
        <w:trPr>
          <w:tblCellSpacing w:w="15" w:type="dxa"/>
        </w:trPr>
        <w:tc>
          <w:tcPr>
            <w:tcW w:w="1500" w:type="pct"/>
            <w:tcBorders>
              <w:top w:val="nil"/>
              <w:left w:val="nil"/>
              <w:bottom w:val="nil"/>
              <w:right w:val="nil"/>
            </w:tcBorders>
            <w:hideMark/>
          </w:tcPr>
          <w:p w14:paraId="7E0B0C75"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8E9E0D0" w14:textId="77777777" w:rsidR="002E0941" w:rsidRDefault="002E0941">
            <w:pPr>
              <w:rPr>
                <w:rFonts w:ascii="Calibri" w:hAnsi="Calibri" w:cs="Calibri"/>
                <w:sz w:val="22"/>
                <w:szCs w:val="22"/>
              </w:rPr>
            </w:pPr>
          </w:p>
        </w:tc>
      </w:tr>
      <w:tr w:rsidR="002E0941" w14:paraId="160D6A7C" w14:textId="77777777" w:rsidTr="002E0941">
        <w:trPr>
          <w:tblCellSpacing w:w="15" w:type="dxa"/>
        </w:trPr>
        <w:tc>
          <w:tcPr>
            <w:tcW w:w="1500" w:type="pct"/>
            <w:tcBorders>
              <w:top w:val="nil"/>
              <w:left w:val="nil"/>
              <w:bottom w:val="nil"/>
              <w:right w:val="nil"/>
            </w:tcBorders>
            <w:hideMark/>
          </w:tcPr>
          <w:p w14:paraId="49131D8B"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D613A7B" w14:textId="77777777" w:rsidR="002E0941" w:rsidRDefault="002E0941">
            <w:pPr>
              <w:rPr>
                <w:rFonts w:ascii="Calibri" w:hAnsi="Calibri" w:cs="Calibri"/>
                <w:sz w:val="22"/>
                <w:szCs w:val="22"/>
              </w:rPr>
            </w:pPr>
            <w:r>
              <w:rPr>
                <w:rFonts w:ascii="Calibri" w:hAnsi="Calibri" w:cs="Calibri"/>
                <w:sz w:val="22"/>
                <w:szCs w:val="22"/>
              </w:rPr>
              <w:t>Nee</w:t>
            </w:r>
          </w:p>
        </w:tc>
      </w:tr>
    </w:tbl>
    <w:p w14:paraId="1BBADCC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6196B68" w14:textId="77777777" w:rsidTr="002E0941">
        <w:trPr>
          <w:tblCellSpacing w:w="15" w:type="dxa"/>
        </w:trPr>
        <w:tc>
          <w:tcPr>
            <w:tcW w:w="1500" w:type="pct"/>
            <w:tcBorders>
              <w:top w:val="nil"/>
              <w:left w:val="nil"/>
              <w:bottom w:val="nil"/>
              <w:right w:val="nil"/>
            </w:tcBorders>
            <w:hideMark/>
          </w:tcPr>
          <w:p w14:paraId="6AB5A8CB"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83A51B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
        <w:gridCol w:w="2216"/>
        <w:gridCol w:w="4001"/>
        <w:gridCol w:w="2075"/>
        <w:gridCol w:w="655"/>
      </w:tblGrid>
      <w:tr w:rsidR="002E0941" w14:paraId="3C53AC1B" w14:textId="77777777" w:rsidTr="002E0941">
        <w:trPr>
          <w:tblCellSpacing w:w="15" w:type="dxa"/>
        </w:trPr>
        <w:tc>
          <w:tcPr>
            <w:tcW w:w="0" w:type="auto"/>
            <w:tcBorders>
              <w:top w:val="nil"/>
              <w:left w:val="nil"/>
              <w:bottom w:val="nil"/>
              <w:right w:val="nil"/>
            </w:tcBorders>
            <w:hideMark/>
          </w:tcPr>
          <w:p w14:paraId="605CD621"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648FA03B"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502D504"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8B2F5A4"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486395E"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635C35F" w14:textId="77777777" w:rsidTr="002E0941">
        <w:trPr>
          <w:tblCellSpacing w:w="15" w:type="dxa"/>
        </w:trPr>
        <w:tc>
          <w:tcPr>
            <w:tcW w:w="250" w:type="pct"/>
            <w:tcBorders>
              <w:top w:val="nil"/>
              <w:left w:val="nil"/>
              <w:bottom w:val="nil"/>
              <w:right w:val="nil"/>
            </w:tcBorders>
            <w:hideMark/>
          </w:tcPr>
          <w:p w14:paraId="70FE634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A342C21" w14:textId="77777777" w:rsidR="002E0941" w:rsidRDefault="002E0941">
            <w:pPr>
              <w:rPr>
                <w:rFonts w:ascii="Calibri" w:hAnsi="Calibri" w:cs="Calibri"/>
                <w:sz w:val="22"/>
                <w:szCs w:val="22"/>
              </w:rPr>
            </w:pPr>
            <w:r>
              <w:rPr>
                <w:rFonts w:ascii="Calibri" w:hAnsi="Calibri" w:cs="Calibri"/>
                <w:sz w:val="22"/>
                <w:szCs w:val="22"/>
              </w:rPr>
              <w:t xml:space="preserve">Identificatiecode overig adresseerbaar object aanduiding </w:t>
            </w:r>
          </w:p>
        </w:tc>
        <w:tc>
          <w:tcPr>
            <w:tcW w:w="2500" w:type="pct"/>
            <w:tcBorders>
              <w:top w:val="nil"/>
              <w:left w:val="nil"/>
              <w:bottom w:val="nil"/>
              <w:right w:val="nil"/>
            </w:tcBorders>
            <w:hideMark/>
          </w:tcPr>
          <w:p w14:paraId="6E8DDFCD" w14:textId="77777777" w:rsidR="002E0941" w:rsidRDefault="002E0941">
            <w:pPr>
              <w:rPr>
                <w:rFonts w:ascii="Calibri" w:hAnsi="Calibri" w:cs="Calibri"/>
                <w:sz w:val="22"/>
                <w:szCs w:val="22"/>
              </w:rPr>
            </w:pPr>
            <w:r>
              <w:rPr>
                <w:rFonts w:ascii="Calibri" w:hAnsi="Calibri" w:cs="Calibri"/>
                <w:sz w:val="22"/>
                <w:szCs w:val="22"/>
              </w:rPr>
              <w:t>De unieke aanduiding van een OVERIG ADRESSEERBAAR OBJECT AANDUIDING</w:t>
            </w:r>
          </w:p>
        </w:tc>
        <w:tc>
          <w:tcPr>
            <w:tcW w:w="500" w:type="pct"/>
            <w:tcBorders>
              <w:top w:val="nil"/>
              <w:left w:val="nil"/>
              <w:bottom w:val="nil"/>
              <w:right w:val="nil"/>
            </w:tcBorders>
            <w:hideMark/>
          </w:tcPr>
          <w:p w14:paraId="53CFB84D"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62DE537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D6C3177" w14:textId="77777777" w:rsidTr="002E0941">
        <w:trPr>
          <w:tblCellSpacing w:w="15" w:type="dxa"/>
        </w:trPr>
        <w:tc>
          <w:tcPr>
            <w:tcW w:w="250" w:type="pct"/>
            <w:tcBorders>
              <w:top w:val="nil"/>
              <w:left w:val="nil"/>
              <w:bottom w:val="nil"/>
              <w:right w:val="nil"/>
            </w:tcBorders>
            <w:hideMark/>
          </w:tcPr>
          <w:p w14:paraId="5794C8A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E1E6BE" w14:textId="77777777" w:rsidR="002E0941" w:rsidRDefault="002E0941">
            <w:pPr>
              <w:rPr>
                <w:rFonts w:ascii="Calibri" w:hAnsi="Calibri" w:cs="Calibri"/>
                <w:sz w:val="22"/>
                <w:szCs w:val="22"/>
              </w:rPr>
            </w:pPr>
            <w:r>
              <w:rPr>
                <w:rFonts w:ascii="Calibri" w:hAnsi="Calibri" w:cs="Calibri"/>
                <w:sz w:val="22"/>
                <w:szCs w:val="22"/>
              </w:rPr>
              <w:t xml:space="preserve">Huisnummer </w:t>
            </w:r>
          </w:p>
        </w:tc>
        <w:tc>
          <w:tcPr>
            <w:tcW w:w="2500" w:type="pct"/>
            <w:tcBorders>
              <w:top w:val="nil"/>
              <w:left w:val="nil"/>
              <w:bottom w:val="nil"/>
              <w:right w:val="nil"/>
            </w:tcBorders>
            <w:hideMark/>
          </w:tcPr>
          <w:p w14:paraId="525DAC1D"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6EA0AB01"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24CD275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C531808" w14:textId="77777777" w:rsidTr="002E0941">
        <w:trPr>
          <w:tblCellSpacing w:w="15" w:type="dxa"/>
        </w:trPr>
        <w:tc>
          <w:tcPr>
            <w:tcW w:w="250" w:type="pct"/>
            <w:tcBorders>
              <w:top w:val="nil"/>
              <w:left w:val="nil"/>
              <w:bottom w:val="nil"/>
              <w:right w:val="nil"/>
            </w:tcBorders>
            <w:hideMark/>
          </w:tcPr>
          <w:p w14:paraId="6AB286C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E99DDE" w14:textId="77777777" w:rsidR="002E0941" w:rsidRDefault="002E0941">
            <w:pPr>
              <w:rPr>
                <w:rFonts w:ascii="Calibri" w:hAnsi="Calibri" w:cs="Calibri"/>
                <w:sz w:val="22"/>
                <w:szCs w:val="22"/>
              </w:rPr>
            </w:pPr>
            <w:r>
              <w:rPr>
                <w:rFonts w:ascii="Calibri" w:hAnsi="Calibri" w:cs="Calibri"/>
                <w:sz w:val="22"/>
                <w:szCs w:val="22"/>
              </w:rPr>
              <w:t xml:space="preserve">Huisletter </w:t>
            </w:r>
          </w:p>
        </w:tc>
        <w:tc>
          <w:tcPr>
            <w:tcW w:w="2500" w:type="pct"/>
            <w:tcBorders>
              <w:top w:val="nil"/>
              <w:left w:val="nil"/>
              <w:bottom w:val="nil"/>
              <w:right w:val="nil"/>
            </w:tcBorders>
            <w:hideMark/>
          </w:tcPr>
          <w:p w14:paraId="665A271C"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2B9B58BB"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01A7C59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C8121B9" w14:textId="77777777" w:rsidTr="002E0941">
        <w:trPr>
          <w:tblCellSpacing w:w="15" w:type="dxa"/>
        </w:trPr>
        <w:tc>
          <w:tcPr>
            <w:tcW w:w="250" w:type="pct"/>
            <w:tcBorders>
              <w:top w:val="nil"/>
              <w:left w:val="nil"/>
              <w:bottom w:val="nil"/>
              <w:right w:val="nil"/>
            </w:tcBorders>
            <w:hideMark/>
          </w:tcPr>
          <w:p w14:paraId="3ACDA1E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C90CB1" w14:textId="77777777" w:rsidR="002E0941" w:rsidRDefault="002E0941">
            <w:pPr>
              <w:rPr>
                <w:rFonts w:ascii="Calibri" w:hAnsi="Calibri" w:cs="Calibri"/>
                <w:sz w:val="22"/>
                <w:szCs w:val="22"/>
              </w:rPr>
            </w:pPr>
            <w:r>
              <w:rPr>
                <w:rFonts w:ascii="Calibri" w:hAnsi="Calibri" w:cs="Calibri"/>
                <w:sz w:val="22"/>
                <w:szCs w:val="22"/>
              </w:rPr>
              <w:t xml:space="preserve">Huisnummertoevoeging </w:t>
            </w:r>
          </w:p>
        </w:tc>
        <w:tc>
          <w:tcPr>
            <w:tcW w:w="2500" w:type="pct"/>
            <w:tcBorders>
              <w:top w:val="nil"/>
              <w:left w:val="nil"/>
              <w:bottom w:val="nil"/>
              <w:right w:val="nil"/>
            </w:tcBorders>
            <w:hideMark/>
          </w:tcPr>
          <w:p w14:paraId="24F8EEDE"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7CF08B31"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3318E11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A40D06A" w14:textId="77777777" w:rsidTr="002E0941">
        <w:trPr>
          <w:tblCellSpacing w:w="15" w:type="dxa"/>
        </w:trPr>
        <w:tc>
          <w:tcPr>
            <w:tcW w:w="250" w:type="pct"/>
            <w:tcBorders>
              <w:top w:val="nil"/>
              <w:left w:val="nil"/>
              <w:bottom w:val="nil"/>
              <w:right w:val="nil"/>
            </w:tcBorders>
            <w:hideMark/>
          </w:tcPr>
          <w:p w14:paraId="60F7B0A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94055C7" w14:textId="77777777" w:rsidR="002E0941" w:rsidRDefault="002E0941">
            <w:pPr>
              <w:rPr>
                <w:rFonts w:ascii="Calibri" w:hAnsi="Calibri" w:cs="Calibri"/>
                <w:sz w:val="22"/>
                <w:szCs w:val="22"/>
              </w:rPr>
            </w:pPr>
            <w:r>
              <w:rPr>
                <w:rFonts w:ascii="Calibri" w:hAnsi="Calibri" w:cs="Calibri"/>
                <w:sz w:val="22"/>
                <w:szCs w:val="22"/>
              </w:rPr>
              <w:t xml:space="preserve">Naam openbare ruimte </w:t>
            </w:r>
          </w:p>
        </w:tc>
        <w:tc>
          <w:tcPr>
            <w:tcW w:w="2500" w:type="pct"/>
            <w:tcBorders>
              <w:top w:val="nil"/>
              <w:left w:val="nil"/>
              <w:bottom w:val="nil"/>
              <w:right w:val="nil"/>
            </w:tcBorders>
            <w:hideMark/>
          </w:tcPr>
          <w:p w14:paraId="542770BC"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081CB40B"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033B20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6C8B619" w14:textId="77777777" w:rsidTr="002E0941">
        <w:trPr>
          <w:tblCellSpacing w:w="15" w:type="dxa"/>
        </w:trPr>
        <w:tc>
          <w:tcPr>
            <w:tcW w:w="250" w:type="pct"/>
            <w:tcBorders>
              <w:top w:val="nil"/>
              <w:left w:val="nil"/>
              <w:bottom w:val="nil"/>
              <w:right w:val="nil"/>
            </w:tcBorders>
            <w:hideMark/>
          </w:tcPr>
          <w:p w14:paraId="53885C9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15587F1"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2500" w:type="pct"/>
            <w:tcBorders>
              <w:top w:val="nil"/>
              <w:left w:val="nil"/>
              <w:bottom w:val="nil"/>
              <w:right w:val="nil"/>
            </w:tcBorders>
            <w:hideMark/>
          </w:tcPr>
          <w:p w14:paraId="394CF607"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58873D56"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5749016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2116543" w14:textId="77777777" w:rsidTr="002E0941">
        <w:trPr>
          <w:tblCellSpacing w:w="15" w:type="dxa"/>
        </w:trPr>
        <w:tc>
          <w:tcPr>
            <w:tcW w:w="250" w:type="pct"/>
            <w:tcBorders>
              <w:top w:val="nil"/>
              <w:left w:val="nil"/>
              <w:bottom w:val="nil"/>
              <w:right w:val="nil"/>
            </w:tcBorders>
            <w:hideMark/>
          </w:tcPr>
          <w:p w14:paraId="7CFEAE7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777C05" w14:textId="77777777" w:rsidR="002E0941" w:rsidRDefault="002E0941">
            <w:pPr>
              <w:rPr>
                <w:rFonts w:ascii="Calibri" w:hAnsi="Calibri" w:cs="Calibri"/>
                <w:sz w:val="22"/>
                <w:szCs w:val="22"/>
              </w:rPr>
            </w:pPr>
            <w:r>
              <w:rPr>
                <w:rFonts w:ascii="Calibri" w:hAnsi="Calibri" w:cs="Calibri"/>
                <w:sz w:val="22"/>
                <w:szCs w:val="22"/>
              </w:rPr>
              <w:t xml:space="preserve">Woonplaatsnaam </w:t>
            </w:r>
          </w:p>
        </w:tc>
        <w:tc>
          <w:tcPr>
            <w:tcW w:w="2500" w:type="pct"/>
            <w:tcBorders>
              <w:top w:val="nil"/>
              <w:left w:val="nil"/>
              <w:bottom w:val="nil"/>
              <w:right w:val="nil"/>
            </w:tcBorders>
            <w:hideMark/>
          </w:tcPr>
          <w:p w14:paraId="6FDDAA99"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25E6A72B"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CA7F29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137869A" w14:textId="77777777" w:rsidTr="002E0941">
        <w:trPr>
          <w:tblCellSpacing w:w="15" w:type="dxa"/>
        </w:trPr>
        <w:tc>
          <w:tcPr>
            <w:tcW w:w="250" w:type="pct"/>
            <w:tcBorders>
              <w:top w:val="nil"/>
              <w:left w:val="nil"/>
              <w:bottom w:val="nil"/>
              <w:right w:val="nil"/>
            </w:tcBorders>
            <w:hideMark/>
          </w:tcPr>
          <w:p w14:paraId="2066AB3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DC2F170" w14:textId="77777777" w:rsidR="002E0941" w:rsidRDefault="002E0941">
            <w:pPr>
              <w:rPr>
                <w:rFonts w:ascii="Calibri" w:hAnsi="Calibri" w:cs="Calibri"/>
                <w:sz w:val="22"/>
                <w:szCs w:val="22"/>
              </w:rPr>
            </w:pPr>
            <w:r>
              <w:rPr>
                <w:rFonts w:ascii="Calibri" w:hAnsi="Calibri" w:cs="Calibri"/>
                <w:sz w:val="22"/>
                <w:szCs w:val="22"/>
              </w:rPr>
              <w:t xml:space="preserve">Datum begin geldigheid adresseerbaar object aanduiding </w:t>
            </w:r>
          </w:p>
        </w:tc>
        <w:tc>
          <w:tcPr>
            <w:tcW w:w="2500" w:type="pct"/>
            <w:tcBorders>
              <w:top w:val="nil"/>
              <w:left w:val="nil"/>
              <w:bottom w:val="nil"/>
              <w:right w:val="nil"/>
            </w:tcBorders>
            <w:hideMark/>
          </w:tcPr>
          <w:p w14:paraId="5AB51FB7" w14:textId="77777777" w:rsidR="002E0941" w:rsidRDefault="002E0941">
            <w:pPr>
              <w:rPr>
                <w:rFonts w:ascii="Calibri" w:hAnsi="Calibri" w:cs="Calibri"/>
                <w:sz w:val="22"/>
                <w:szCs w:val="22"/>
              </w:rPr>
            </w:pPr>
            <w:r>
              <w:rPr>
                <w:rFonts w:ascii="Calibri" w:hAnsi="Calibri" w:cs="Calibri"/>
                <w:sz w:val="22"/>
                <w:szCs w:val="22"/>
              </w:rPr>
              <w:t>De datum waarop de ADRESSEERBAAR OBJECT AANDUIDING formeel is vastgesteld.</w:t>
            </w:r>
          </w:p>
        </w:tc>
        <w:tc>
          <w:tcPr>
            <w:tcW w:w="500" w:type="pct"/>
            <w:tcBorders>
              <w:top w:val="nil"/>
              <w:left w:val="nil"/>
              <w:bottom w:val="nil"/>
              <w:right w:val="nil"/>
            </w:tcBorders>
            <w:hideMark/>
          </w:tcPr>
          <w:p w14:paraId="718E9B0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6DD41F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469A888" w14:textId="77777777" w:rsidTr="002E0941">
        <w:trPr>
          <w:tblCellSpacing w:w="15" w:type="dxa"/>
        </w:trPr>
        <w:tc>
          <w:tcPr>
            <w:tcW w:w="250" w:type="pct"/>
            <w:tcBorders>
              <w:top w:val="nil"/>
              <w:left w:val="nil"/>
              <w:bottom w:val="nil"/>
              <w:right w:val="nil"/>
            </w:tcBorders>
            <w:hideMark/>
          </w:tcPr>
          <w:p w14:paraId="7A33A9C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05C7A9" w14:textId="77777777" w:rsidR="002E0941" w:rsidRDefault="002E0941">
            <w:pPr>
              <w:rPr>
                <w:rFonts w:ascii="Calibri" w:hAnsi="Calibri" w:cs="Calibri"/>
                <w:sz w:val="22"/>
                <w:szCs w:val="22"/>
              </w:rPr>
            </w:pPr>
            <w:r>
              <w:rPr>
                <w:rFonts w:ascii="Calibri" w:hAnsi="Calibri" w:cs="Calibri"/>
                <w:sz w:val="22"/>
                <w:szCs w:val="22"/>
              </w:rPr>
              <w:t xml:space="preserve">Datum einde geldigheid adresseerbaar object aanduiding </w:t>
            </w:r>
          </w:p>
        </w:tc>
        <w:tc>
          <w:tcPr>
            <w:tcW w:w="2500" w:type="pct"/>
            <w:tcBorders>
              <w:top w:val="nil"/>
              <w:left w:val="nil"/>
              <w:bottom w:val="nil"/>
              <w:right w:val="nil"/>
            </w:tcBorders>
            <w:hideMark/>
          </w:tcPr>
          <w:p w14:paraId="17C95C10" w14:textId="77777777" w:rsidR="002E0941" w:rsidRDefault="002E0941">
            <w:pPr>
              <w:rPr>
                <w:rFonts w:ascii="Calibri" w:hAnsi="Calibri" w:cs="Calibri"/>
                <w:sz w:val="22"/>
                <w:szCs w:val="22"/>
              </w:rPr>
            </w:pPr>
            <w:r>
              <w:rPr>
                <w:rFonts w:ascii="Calibri" w:hAnsi="Calibri" w:cs="Calibri"/>
                <w:sz w:val="22"/>
                <w:szCs w:val="22"/>
              </w:rPr>
              <w:t>De datum waarop de ADRESSEERBAAR OBJECT AANDUIDING formeel is ingetrokken.</w:t>
            </w:r>
          </w:p>
        </w:tc>
        <w:tc>
          <w:tcPr>
            <w:tcW w:w="500" w:type="pct"/>
            <w:tcBorders>
              <w:top w:val="nil"/>
              <w:left w:val="nil"/>
              <w:bottom w:val="nil"/>
              <w:right w:val="nil"/>
            </w:tcBorders>
            <w:hideMark/>
          </w:tcPr>
          <w:p w14:paraId="22DD981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A20B918" w14:textId="77777777" w:rsidR="002E0941" w:rsidRDefault="002E0941">
            <w:pPr>
              <w:rPr>
                <w:rFonts w:ascii="Calibri" w:hAnsi="Calibri" w:cs="Calibri"/>
                <w:sz w:val="22"/>
                <w:szCs w:val="22"/>
              </w:rPr>
            </w:pPr>
            <w:r>
              <w:rPr>
                <w:rFonts w:ascii="Calibri" w:hAnsi="Calibri" w:cs="Calibri"/>
                <w:sz w:val="22"/>
                <w:szCs w:val="22"/>
              </w:rPr>
              <w:t>0 .. 1</w:t>
            </w:r>
          </w:p>
        </w:tc>
      </w:tr>
    </w:tbl>
    <w:p w14:paraId="247348F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0E24C08" w14:textId="77777777" w:rsidTr="002E0941">
        <w:trPr>
          <w:tblCellSpacing w:w="15" w:type="dxa"/>
        </w:trPr>
        <w:tc>
          <w:tcPr>
            <w:tcW w:w="1500" w:type="pct"/>
            <w:tcBorders>
              <w:top w:val="nil"/>
              <w:left w:val="nil"/>
              <w:bottom w:val="nil"/>
              <w:right w:val="nil"/>
            </w:tcBorders>
            <w:hideMark/>
          </w:tcPr>
          <w:p w14:paraId="75C20FBA"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48B935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2E82558" w14:textId="77777777" w:rsidTr="002E0941">
        <w:trPr>
          <w:tblCellSpacing w:w="15" w:type="dxa"/>
        </w:trPr>
        <w:tc>
          <w:tcPr>
            <w:tcW w:w="250" w:type="pct"/>
            <w:tcBorders>
              <w:top w:val="nil"/>
              <w:left w:val="nil"/>
              <w:bottom w:val="nil"/>
              <w:right w:val="nil"/>
            </w:tcBorders>
            <w:hideMark/>
          </w:tcPr>
          <w:p w14:paraId="299F5E0C"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1E7C11B" w14:textId="77777777" w:rsidR="002E0941" w:rsidRDefault="002E0941">
            <w:pPr>
              <w:rPr>
                <w:rFonts w:ascii="Calibri" w:hAnsi="Calibri" w:cs="Calibri"/>
                <w:sz w:val="22"/>
                <w:szCs w:val="22"/>
              </w:rPr>
            </w:pPr>
            <w:r>
              <w:rPr>
                <w:rFonts w:ascii="Calibri" w:hAnsi="Calibri" w:cs="Calibri"/>
                <w:sz w:val="22"/>
                <w:szCs w:val="22"/>
              </w:rPr>
              <w:t xml:space="preserve">Het betreft alle gegevens en relaties van een officieel vastgesteld adres (van een overig gebouwd object of een overig benoemd terrein) zijnde geen NUMMERAANDUIDING zoals deze in de BAG gedefinieerd is. OVERIGE ADRESSEERBAAR OBJECT AANDUIDING is gemodelleerd als een specialisatie van ADRESSEERBAAR OBJECT AANDUIDING. Daar bij NUMMERAANDUIDINGen deels vergelijkbare gegevens en relaties van toepassing zijn, zijn desbetreffende gegevens en relaties gemodelleerd bij ADRESSEERBAAR OBJECT AANDUIDING, de verzameling van nummeraanduidingen en overige adressen. Het OVERIGE ADRESSEERBAAR OBJECT AANDUIDING heeft dientengevolge geen specifieke gegevens, wel is er sprake van specifieke relaties. Van belang is verder dat een specifiek overig adres slechts een adres kan zijn van of een overig gebouwd object of een overig benoemd terrein. </w:t>
            </w:r>
          </w:p>
        </w:tc>
      </w:tr>
    </w:tbl>
    <w:p w14:paraId="6EED5019" w14:textId="77777777" w:rsidR="002E0941" w:rsidRDefault="002E0941" w:rsidP="0055546E">
      <w:pPr>
        <w:pStyle w:val="Kop3"/>
        <w:rPr>
          <w:rFonts w:ascii="Calibri" w:hAnsi="Calibri" w:cs="Calibri"/>
        </w:rPr>
      </w:pPr>
      <w:bookmarkStart w:id="88" w:name="global_class_Model_OVERIGESCHEIDING"/>
      <w:bookmarkEnd w:id="88"/>
      <w:r>
        <w:rPr>
          <w:rFonts w:ascii="Calibri" w:hAnsi="Calibri" w:cs="Calibri"/>
        </w:rPr>
        <w:t>Objecttype OVERIGE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D74C612" w14:textId="77777777" w:rsidTr="002E0941">
        <w:trPr>
          <w:tblCellSpacing w:w="15" w:type="dxa"/>
        </w:trPr>
        <w:tc>
          <w:tcPr>
            <w:tcW w:w="1500" w:type="pct"/>
            <w:tcBorders>
              <w:top w:val="nil"/>
              <w:left w:val="nil"/>
              <w:bottom w:val="nil"/>
              <w:right w:val="nil"/>
            </w:tcBorders>
            <w:hideMark/>
          </w:tcPr>
          <w:p w14:paraId="2126B29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9E06B9" w14:textId="77777777" w:rsidR="002E0941" w:rsidRDefault="002E0941">
            <w:pPr>
              <w:rPr>
                <w:rFonts w:ascii="Calibri" w:hAnsi="Calibri" w:cs="Calibri"/>
                <w:sz w:val="22"/>
                <w:szCs w:val="22"/>
              </w:rPr>
            </w:pPr>
            <w:r>
              <w:rPr>
                <w:rFonts w:ascii="Calibri" w:hAnsi="Calibri" w:cs="Calibri"/>
                <w:sz w:val="22"/>
                <w:szCs w:val="22"/>
              </w:rPr>
              <w:t>OVERIGE SCHEIDING</w:t>
            </w:r>
          </w:p>
        </w:tc>
      </w:tr>
      <w:tr w:rsidR="002E0941" w14:paraId="2A235E6C" w14:textId="77777777" w:rsidTr="002E0941">
        <w:trPr>
          <w:tblCellSpacing w:w="15" w:type="dxa"/>
        </w:trPr>
        <w:tc>
          <w:tcPr>
            <w:tcW w:w="1500" w:type="pct"/>
            <w:tcBorders>
              <w:top w:val="nil"/>
              <w:left w:val="nil"/>
              <w:bottom w:val="nil"/>
              <w:right w:val="nil"/>
            </w:tcBorders>
            <w:hideMark/>
          </w:tcPr>
          <w:p w14:paraId="23DF525E"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967B1F8"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7ABDECC3" w14:textId="77777777" w:rsidTr="002E0941">
        <w:trPr>
          <w:tblCellSpacing w:w="15" w:type="dxa"/>
        </w:trPr>
        <w:tc>
          <w:tcPr>
            <w:tcW w:w="1500" w:type="pct"/>
            <w:tcBorders>
              <w:top w:val="nil"/>
              <w:left w:val="nil"/>
              <w:bottom w:val="nil"/>
              <w:right w:val="nil"/>
            </w:tcBorders>
            <w:hideMark/>
          </w:tcPr>
          <w:p w14:paraId="29EA1B3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522FFD9" w14:textId="77777777" w:rsidR="002E0941" w:rsidRDefault="002E0941">
            <w:pPr>
              <w:rPr>
                <w:rFonts w:ascii="Calibri" w:hAnsi="Calibri" w:cs="Calibri"/>
                <w:sz w:val="22"/>
                <w:szCs w:val="22"/>
              </w:rPr>
            </w:pPr>
            <w:r>
              <w:rPr>
                <w:rFonts w:ascii="Calibri" w:hAnsi="Calibri" w:cs="Calibri"/>
                <w:sz w:val="22"/>
                <w:szCs w:val="22"/>
              </w:rPr>
              <w:t xml:space="preserve">Kunstmatig, meestal lineair obstakel met een werende functie, met kleinere afmetingen dan toegestaan voor opname in de BGT. </w:t>
            </w:r>
          </w:p>
        </w:tc>
      </w:tr>
      <w:tr w:rsidR="002E0941" w14:paraId="05CD1B43" w14:textId="77777777" w:rsidTr="002E0941">
        <w:trPr>
          <w:tblCellSpacing w:w="15" w:type="dxa"/>
        </w:trPr>
        <w:tc>
          <w:tcPr>
            <w:tcW w:w="1500" w:type="pct"/>
            <w:tcBorders>
              <w:top w:val="nil"/>
              <w:left w:val="nil"/>
              <w:bottom w:val="nil"/>
              <w:right w:val="nil"/>
            </w:tcBorders>
            <w:hideMark/>
          </w:tcPr>
          <w:p w14:paraId="6330F93C"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D67180"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5B1C5E51" w14:textId="77777777" w:rsidTr="002E0941">
        <w:trPr>
          <w:tblCellSpacing w:w="15" w:type="dxa"/>
        </w:trPr>
        <w:tc>
          <w:tcPr>
            <w:tcW w:w="1500" w:type="pct"/>
            <w:tcBorders>
              <w:top w:val="nil"/>
              <w:left w:val="nil"/>
              <w:bottom w:val="nil"/>
              <w:right w:val="nil"/>
            </w:tcBorders>
            <w:hideMark/>
          </w:tcPr>
          <w:p w14:paraId="289B921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3F368B"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321183D6" w14:textId="77777777" w:rsidTr="002E0941">
        <w:trPr>
          <w:tblCellSpacing w:w="15" w:type="dxa"/>
        </w:trPr>
        <w:tc>
          <w:tcPr>
            <w:tcW w:w="1500" w:type="pct"/>
            <w:tcBorders>
              <w:top w:val="nil"/>
              <w:left w:val="nil"/>
              <w:bottom w:val="nil"/>
              <w:right w:val="nil"/>
            </w:tcBorders>
            <w:hideMark/>
          </w:tcPr>
          <w:p w14:paraId="6A5B31F3"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7982007" w14:textId="77777777" w:rsidR="002E0941" w:rsidRDefault="002E0941">
            <w:pPr>
              <w:rPr>
                <w:rFonts w:ascii="Calibri" w:hAnsi="Calibri" w:cs="Calibri"/>
                <w:sz w:val="22"/>
                <w:szCs w:val="22"/>
              </w:rPr>
            </w:pPr>
            <w:r>
              <w:rPr>
                <w:rFonts w:ascii="Calibri" w:hAnsi="Calibri" w:cs="Calibri"/>
                <w:sz w:val="22"/>
                <w:szCs w:val="22"/>
              </w:rPr>
              <w:t>Identificatie overige scheiding</w:t>
            </w:r>
          </w:p>
        </w:tc>
      </w:tr>
      <w:tr w:rsidR="002E0941" w14:paraId="6C24C49E" w14:textId="77777777" w:rsidTr="002E0941">
        <w:trPr>
          <w:tblCellSpacing w:w="15" w:type="dxa"/>
        </w:trPr>
        <w:tc>
          <w:tcPr>
            <w:tcW w:w="1500" w:type="pct"/>
            <w:tcBorders>
              <w:top w:val="nil"/>
              <w:left w:val="nil"/>
              <w:bottom w:val="nil"/>
              <w:right w:val="nil"/>
            </w:tcBorders>
            <w:hideMark/>
          </w:tcPr>
          <w:p w14:paraId="64FB73AB"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1D91598A" w14:textId="77777777" w:rsidR="002E0941" w:rsidRDefault="002E0941">
            <w:pPr>
              <w:rPr>
                <w:rFonts w:ascii="Calibri" w:hAnsi="Calibri" w:cs="Calibri"/>
                <w:sz w:val="22"/>
                <w:szCs w:val="22"/>
              </w:rPr>
            </w:pPr>
            <w:r>
              <w:rPr>
                <w:rFonts w:ascii="Calibri" w:hAnsi="Calibri" w:cs="Calibri"/>
                <w:sz w:val="22"/>
                <w:szCs w:val="22"/>
              </w:rPr>
              <w:t xml:space="preserve">Overige scheidingsobjecten met status plan en een einddatum maken geen deel uit van de verzameling overige scheidingen. Zie verder IMGeo. </w:t>
            </w:r>
          </w:p>
        </w:tc>
      </w:tr>
      <w:tr w:rsidR="002E0941" w14:paraId="5CE4226F" w14:textId="77777777" w:rsidTr="002E0941">
        <w:trPr>
          <w:tblCellSpacing w:w="15" w:type="dxa"/>
        </w:trPr>
        <w:tc>
          <w:tcPr>
            <w:tcW w:w="1500" w:type="pct"/>
            <w:tcBorders>
              <w:top w:val="nil"/>
              <w:left w:val="nil"/>
              <w:bottom w:val="nil"/>
              <w:right w:val="nil"/>
            </w:tcBorders>
            <w:hideMark/>
          </w:tcPr>
          <w:p w14:paraId="5997D829"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14C72FD" w14:textId="77777777" w:rsidR="002E0941" w:rsidRDefault="002E0941">
            <w:pPr>
              <w:rPr>
                <w:rFonts w:ascii="Calibri" w:hAnsi="Calibri" w:cs="Calibri"/>
                <w:sz w:val="22"/>
                <w:szCs w:val="22"/>
              </w:rPr>
            </w:pPr>
          </w:p>
        </w:tc>
      </w:tr>
      <w:tr w:rsidR="002E0941" w14:paraId="2D9CD1BC" w14:textId="77777777" w:rsidTr="002E0941">
        <w:trPr>
          <w:tblCellSpacing w:w="15" w:type="dxa"/>
        </w:trPr>
        <w:tc>
          <w:tcPr>
            <w:tcW w:w="1500" w:type="pct"/>
            <w:tcBorders>
              <w:top w:val="nil"/>
              <w:left w:val="nil"/>
              <w:bottom w:val="nil"/>
              <w:right w:val="nil"/>
            </w:tcBorders>
            <w:hideMark/>
          </w:tcPr>
          <w:p w14:paraId="3709E3F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117AC323" w14:textId="77777777" w:rsidR="002E0941" w:rsidRDefault="002E0941">
            <w:pPr>
              <w:rPr>
                <w:rFonts w:ascii="Calibri" w:hAnsi="Calibri" w:cs="Calibri"/>
                <w:sz w:val="22"/>
                <w:szCs w:val="22"/>
              </w:rPr>
            </w:pPr>
            <w:r>
              <w:rPr>
                <w:rFonts w:ascii="Calibri" w:hAnsi="Calibri" w:cs="Calibri"/>
                <w:sz w:val="22"/>
                <w:szCs w:val="22"/>
              </w:rPr>
              <w:t>Nee</w:t>
            </w:r>
          </w:p>
        </w:tc>
      </w:tr>
    </w:tbl>
    <w:p w14:paraId="7426DFB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ECA28BF" w14:textId="77777777" w:rsidTr="002E0941">
        <w:trPr>
          <w:tblCellSpacing w:w="15" w:type="dxa"/>
        </w:trPr>
        <w:tc>
          <w:tcPr>
            <w:tcW w:w="1500" w:type="pct"/>
            <w:tcBorders>
              <w:top w:val="nil"/>
              <w:left w:val="nil"/>
              <w:bottom w:val="nil"/>
              <w:right w:val="nil"/>
            </w:tcBorders>
            <w:hideMark/>
          </w:tcPr>
          <w:p w14:paraId="1261D8E3"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3C8A0EA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37"/>
        <w:gridCol w:w="1917"/>
        <w:gridCol w:w="4160"/>
        <w:gridCol w:w="2355"/>
        <w:gridCol w:w="585"/>
      </w:tblGrid>
      <w:tr w:rsidR="002E0941" w14:paraId="20F0A28F" w14:textId="77777777" w:rsidTr="002E0941">
        <w:trPr>
          <w:tblCellSpacing w:w="15" w:type="dxa"/>
        </w:trPr>
        <w:tc>
          <w:tcPr>
            <w:tcW w:w="0" w:type="auto"/>
            <w:tcBorders>
              <w:top w:val="nil"/>
              <w:left w:val="nil"/>
              <w:bottom w:val="nil"/>
              <w:right w:val="nil"/>
            </w:tcBorders>
            <w:hideMark/>
          </w:tcPr>
          <w:p w14:paraId="17606898"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68995FD7"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EFEA607"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A343C19"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0F277F3"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4CB4521" w14:textId="77777777" w:rsidTr="002E0941">
        <w:trPr>
          <w:tblCellSpacing w:w="15" w:type="dxa"/>
        </w:trPr>
        <w:tc>
          <w:tcPr>
            <w:tcW w:w="250" w:type="pct"/>
            <w:tcBorders>
              <w:top w:val="nil"/>
              <w:left w:val="nil"/>
              <w:bottom w:val="nil"/>
              <w:right w:val="nil"/>
            </w:tcBorders>
            <w:hideMark/>
          </w:tcPr>
          <w:p w14:paraId="4A99166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DFD27B6" w14:textId="77777777" w:rsidR="002E0941" w:rsidRDefault="002E0941">
            <w:pPr>
              <w:rPr>
                <w:rFonts w:ascii="Calibri" w:hAnsi="Calibri" w:cs="Calibri"/>
                <w:sz w:val="22"/>
                <w:szCs w:val="22"/>
              </w:rPr>
            </w:pPr>
            <w:r>
              <w:rPr>
                <w:rFonts w:ascii="Calibri" w:hAnsi="Calibri" w:cs="Calibri"/>
                <w:sz w:val="22"/>
                <w:szCs w:val="22"/>
              </w:rPr>
              <w:t xml:space="preserve">Identificatie overige scheiding </w:t>
            </w:r>
          </w:p>
        </w:tc>
        <w:tc>
          <w:tcPr>
            <w:tcW w:w="2500" w:type="pct"/>
            <w:tcBorders>
              <w:top w:val="nil"/>
              <w:left w:val="nil"/>
              <w:bottom w:val="nil"/>
              <w:right w:val="nil"/>
            </w:tcBorders>
            <w:hideMark/>
          </w:tcPr>
          <w:p w14:paraId="23E95719" w14:textId="77777777" w:rsidR="002E0941" w:rsidRDefault="002E0941">
            <w:pPr>
              <w:rPr>
                <w:rFonts w:ascii="Calibri" w:hAnsi="Calibri" w:cs="Calibri"/>
                <w:sz w:val="22"/>
                <w:szCs w:val="22"/>
              </w:rPr>
            </w:pPr>
            <w:r>
              <w:rPr>
                <w:rFonts w:ascii="Calibri" w:hAnsi="Calibri" w:cs="Calibri"/>
                <w:sz w:val="22"/>
                <w:szCs w:val="22"/>
              </w:rPr>
              <w:t>Een unieke identificatie voor een overige scheiding.</w:t>
            </w:r>
          </w:p>
        </w:tc>
        <w:tc>
          <w:tcPr>
            <w:tcW w:w="500" w:type="pct"/>
            <w:tcBorders>
              <w:top w:val="nil"/>
              <w:left w:val="nil"/>
              <w:bottom w:val="nil"/>
              <w:right w:val="nil"/>
            </w:tcBorders>
            <w:hideMark/>
          </w:tcPr>
          <w:p w14:paraId="49BF15CD"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42B42A6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244B146" w14:textId="77777777" w:rsidTr="002E0941">
        <w:trPr>
          <w:tblCellSpacing w:w="15" w:type="dxa"/>
        </w:trPr>
        <w:tc>
          <w:tcPr>
            <w:tcW w:w="250" w:type="pct"/>
            <w:tcBorders>
              <w:top w:val="nil"/>
              <w:left w:val="nil"/>
              <w:bottom w:val="nil"/>
              <w:right w:val="nil"/>
            </w:tcBorders>
            <w:hideMark/>
          </w:tcPr>
          <w:p w14:paraId="5527ADB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E3F7408" w14:textId="77777777" w:rsidR="002E0941" w:rsidRDefault="002E0941">
            <w:pPr>
              <w:rPr>
                <w:rFonts w:ascii="Calibri" w:hAnsi="Calibri" w:cs="Calibri"/>
                <w:sz w:val="22"/>
                <w:szCs w:val="22"/>
              </w:rPr>
            </w:pPr>
            <w:r>
              <w:rPr>
                <w:rFonts w:ascii="Calibri" w:hAnsi="Calibri" w:cs="Calibri"/>
                <w:sz w:val="22"/>
                <w:szCs w:val="22"/>
              </w:rPr>
              <w:t xml:space="preserve">Geometrie overige scheiding </w:t>
            </w:r>
          </w:p>
        </w:tc>
        <w:tc>
          <w:tcPr>
            <w:tcW w:w="2500" w:type="pct"/>
            <w:tcBorders>
              <w:top w:val="nil"/>
              <w:left w:val="nil"/>
              <w:bottom w:val="nil"/>
              <w:right w:val="nil"/>
            </w:tcBorders>
            <w:hideMark/>
          </w:tcPr>
          <w:p w14:paraId="1353461A"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de omtrekken van een overige scheiding </w:t>
            </w:r>
          </w:p>
        </w:tc>
        <w:tc>
          <w:tcPr>
            <w:tcW w:w="500" w:type="pct"/>
            <w:tcBorders>
              <w:top w:val="nil"/>
              <w:left w:val="nil"/>
              <w:bottom w:val="nil"/>
              <w:right w:val="nil"/>
            </w:tcBorders>
            <w:hideMark/>
          </w:tcPr>
          <w:p w14:paraId="7CB51C33" w14:textId="77777777" w:rsidR="002E0941" w:rsidRDefault="002E0941">
            <w:pPr>
              <w:rPr>
                <w:rFonts w:ascii="Calibri" w:hAnsi="Calibri" w:cs="Calibri"/>
                <w:sz w:val="22"/>
                <w:szCs w:val="22"/>
              </w:rPr>
            </w:pPr>
            <w:r>
              <w:rPr>
                <w:rFonts w:ascii="Calibri" w:hAnsi="Calibri" w:cs="Calibri"/>
                <w:sz w:val="22"/>
                <w:szCs w:val="22"/>
              </w:rPr>
              <w:t xml:space="preserve">PuntLijn(Multi)Vlak </w:t>
            </w:r>
          </w:p>
        </w:tc>
        <w:tc>
          <w:tcPr>
            <w:tcW w:w="500" w:type="pct"/>
            <w:tcBorders>
              <w:top w:val="nil"/>
              <w:left w:val="nil"/>
              <w:bottom w:val="nil"/>
              <w:right w:val="nil"/>
            </w:tcBorders>
            <w:hideMark/>
          </w:tcPr>
          <w:p w14:paraId="4B07B8A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5CA45E0" w14:textId="77777777" w:rsidTr="002E0941">
        <w:trPr>
          <w:tblCellSpacing w:w="15" w:type="dxa"/>
        </w:trPr>
        <w:tc>
          <w:tcPr>
            <w:tcW w:w="250" w:type="pct"/>
            <w:tcBorders>
              <w:top w:val="nil"/>
              <w:left w:val="nil"/>
              <w:bottom w:val="nil"/>
              <w:right w:val="nil"/>
            </w:tcBorders>
            <w:hideMark/>
          </w:tcPr>
          <w:p w14:paraId="2051778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63A9F2" w14:textId="77777777" w:rsidR="002E0941" w:rsidRDefault="002E0941">
            <w:pPr>
              <w:rPr>
                <w:rFonts w:ascii="Calibri" w:hAnsi="Calibri" w:cs="Calibri"/>
                <w:sz w:val="22"/>
                <w:szCs w:val="22"/>
              </w:rPr>
            </w:pPr>
            <w:r>
              <w:rPr>
                <w:rFonts w:ascii="Calibri" w:hAnsi="Calibri" w:cs="Calibri"/>
                <w:sz w:val="22"/>
                <w:szCs w:val="22"/>
              </w:rPr>
              <w:t xml:space="preserve">Type overige scheiding </w:t>
            </w:r>
          </w:p>
        </w:tc>
        <w:tc>
          <w:tcPr>
            <w:tcW w:w="2500" w:type="pct"/>
            <w:tcBorders>
              <w:top w:val="nil"/>
              <w:left w:val="nil"/>
              <w:bottom w:val="nil"/>
              <w:right w:val="nil"/>
            </w:tcBorders>
            <w:hideMark/>
          </w:tcPr>
          <w:p w14:paraId="3A7B9E54" w14:textId="77777777" w:rsidR="002E0941" w:rsidRDefault="002E0941">
            <w:pPr>
              <w:rPr>
                <w:rFonts w:ascii="Calibri" w:hAnsi="Calibri" w:cs="Calibri"/>
                <w:sz w:val="22"/>
                <w:szCs w:val="22"/>
              </w:rPr>
            </w:pPr>
            <w:r>
              <w:rPr>
                <w:rFonts w:ascii="Calibri" w:hAnsi="Calibri" w:cs="Calibri"/>
                <w:sz w:val="22"/>
                <w:szCs w:val="22"/>
              </w:rPr>
              <w:t>Specificatie van het soort overige scheiding.</w:t>
            </w:r>
          </w:p>
        </w:tc>
        <w:tc>
          <w:tcPr>
            <w:tcW w:w="500" w:type="pct"/>
            <w:tcBorders>
              <w:top w:val="nil"/>
              <w:left w:val="nil"/>
              <w:bottom w:val="nil"/>
              <w:right w:val="nil"/>
            </w:tcBorders>
            <w:hideMark/>
          </w:tcPr>
          <w:p w14:paraId="3375C845" w14:textId="77777777" w:rsidR="002E0941" w:rsidRDefault="002E0941">
            <w:pPr>
              <w:rPr>
                <w:rFonts w:ascii="Calibri" w:hAnsi="Calibri" w:cs="Calibri"/>
                <w:sz w:val="22"/>
                <w:szCs w:val="22"/>
              </w:rPr>
            </w:pPr>
            <w:r>
              <w:rPr>
                <w:rFonts w:ascii="Calibri" w:hAnsi="Calibri" w:cs="Calibri"/>
                <w:sz w:val="22"/>
                <w:szCs w:val="22"/>
              </w:rPr>
              <w:t xml:space="preserve">typeringOverigeScheiding </w:t>
            </w:r>
          </w:p>
        </w:tc>
        <w:tc>
          <w:tcPr>
            <w:tcW w:w="500" w:type="pct"/>
            <w:tcBorders>
              <w:top w:val="nil"/>
              <w:left w:val="nil"/>
              <w:bottom w:val="nil"/>
              <w:right w:val="nil"/>
            </w:tcBorders>
            <w:hideMark/>
          </w:tcPr>
          <w:p w14:paraId="4890CB0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1B9E9F0" w14:textId="77777777" w:rsidTr="002E0941">
        <w:trPr>
          <w:tblCellSpacing w:w="15" w:type="dxa"/>
        </w:trPr>
        <w:tc>
          <w:tcPr>
            <w:tcW w:w="250" w:type="pct"/>
            <w:tcBorders>
              <w:top w:val="nil"/>
              <w:left w:val="nil"/>
              <w:bottom w:val="nil"/>
              <w:right w:val="nil"/>
            </w:tcBorders>
            <w:hideMark/>
          </w:tcPr>
          <w:p w14:paraId="6BE79D4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88C29F" w14:textId="77777777" w:rsidR="002E0941" w:rsidRDefault="002E0941">
            <w:pPr>
              <w:rPr>
                <w:rFonts w:ascii="Calibri" w:hAnsi="Calibri" w:cs="Calibri"/>
                <w:sz w:val="22"/>
                <w:szCs w:val="22"/>
              </w:rPr>
            </w:pPr>
            <w:r>
              <w:rPr>
                <w:rFonts w:ascii="Calibri" w:hAnsi="Calibri" w:cs="Calibri"/>
                <w:sz w:val="22"/>
                <w:szCs w:val="22"/>
              </w:rPr>
              <w:t xml:space="preserve">Datum begin geldigheid overige scheiding </w:t>
            </w:r>
          </w:p>
        </w:tc>
        <w:tc>
          <w:tcPr>
            <w:tcW w:w="2500" w:type="pct"/>
            <w:tcBorders>
              <w:top w:val="nil"/>
              <w:left w:val="nil"/>
              <w:bottom w:val="nil"/>
              <w:right w:val="nil"/>
            </w:tcBorders>
            <w:hideMark/>
          </w:tcPr>
          <w:p w14:paraId="2C9F18EB" w14:textId="77777777" w:rsidR="002E0941" w:rsidRDefault="002E0941">
            <w:pPr>
              <w:rPr>
                <w:rFonts w:ascii="Calibri" w:hAnsi="Calibri" w:cs="Calibri"/>
                <w:sz w:val="22"/>
                <w:szCs w:val="22"/>
              </w:rPr>
            </w:pPr>
            <w:r>
              <w:rPr>
                <w:rFonts w:ascii="Calibri" w:hAnsi="Calibri" w:cs="Calibri"/>
                <w:sz w:val="22"/>
                <w:szCs w:val="22"/>
              </w:rPr>
              <w:t>De datum waarop de overige scheiding is ontstaan.</w:t>
            </w:r>
          </w:p>
        </w:tc>
        <w:tc>
          <w:tcPr>
            <w:tcW w:w="500" w:type="pct"/>
            <w:tcBorders>
              <w:top w:val="nil"/>
              <w:left w:val="nil"/>
              <w:bottom w:val="nil"/>
              <w:right w:val="nil"/>
            </w:tcBorders>
            <w:hideMark/>
          </w:tcPr>
          <w:p w14:paraId="6E8BA9F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F04443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7A890C0" w14:textId="77777777" w:rsidTr="002E0941">
        <w:trPr>
          <w:tblCellSpacing w:w="15" w:type="dxa"/>
        </w:trPr>
        <w:tc>
          <w:tcPr>
            <w:tcW w:w="250" w:type="pct"/>
            <w:tcBorders>
              <w:top w:val="nil"/>
              <w:left w:val="nil"/>
              <w:bottom w:val="nil"/>
              <w:right w:val="nil"/>
            </w:tcBorders>
            <w:hideMark/>
          </w:tcPr>
          <w:p w14:paraId="3450950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72C6AD" w14:textId="77777777" w:rsidR="002E0941" w:rsidRDefault="002E0941">
            <w:pPr>
              <w:rPr>
                <w:rFonts w:ascii="Calibri" w:hAnsi="Calibri" w:cs="Calibri"/>
                <w:sz w:val="22"/>
                <w:szCs w:val="22"/>
              </w:rPr>
            </w:pPr>
            <w:r>
              <w:rPr>
                <w:rFonts w:ascii="Calibri" w:hAnsi="Calibri" w:cs="Calibri"/>
                <w:sz w:val="22"/>
                <w:szCs w:val="22"/>
              </w:rPr>
              <w:t xml:space="preserve">Datum einde geldigheid overige scheiding </w:t>
            </w:r>
          </w:p>
        </w:tc>
        <w:tc>
          <w:tcPr>
            <w:tcW w:w="2500" w:type="pct"/>
            <w:tcBorders>
              <w:top w:val="nil"/>
              <w:left w:val="nil"/>
              <w:bottom w:val="nil"/>
              <w:right w:val="nil"/>
            </w:tcBorders>
            <w:hideMark/>
          </w:tcPr>
          <w:p w14:paraId="583CA21A" w14:textId="77777777" w:rsidR="002E0941" w:rsidRDefault="002E0941">
            <w:pPr>
              <w:rPr>
                <w:rFonts w:ascii="Calibri" w:hAnsi="Calibri" w:cs="Calibri"/>
                <w:sz w:val="22"/>
                <w:szCs w:val="22"/>
              </w:rPr>
            </w:pPr>
            <w:r>
              <w:rPr>
                <w:rFonts w:ascii="Calibri" w:hAnsi="Calibri" w:cs="Calibri"/>
                <w:sz w:val="22"/>
                <w:szCs w:val="22"/>
              </w:rPr>
              <w:t>De datum waarop de overige scheiding ongeldig is geworden.</w:t>
            </w:r>
          </w:p>
        </w:tc>
        <w:tc>
          <w:tcPr>
            <w:tcW w:w="500" w:type="pct"/>
            <w:tcBorders>
              <w:top w:val="nil"/>
              <w:left w:val="nil"/>
              <w:bottom w:val="nil"/>
              <w:right w:val="nil"/>
            </w:tcBorders>
            <w:hideMark/>
          </w:tcPr>
          <w:p w14:paraId="2923B5AF"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9FDC62D" w14:textId="77777777" w:rsidR="002E0941" w:rsidRDefault="002E0941">
            <w:pPr>
              <w:rPr>
                <w:rFonts w:ascii="Calibri" w:hAnsi="Calibri" w:cs="Calibri"/>
                <w:sz w:val="22"/>
                <w:szCs w:val="22"/>
              </w:rPr>
            </w:pPr>
            <w:r>
              <w:rPr>
                <w:rFonts w:ascii="Calibri" w:hAnsi="Calibri" w:cs="Calibri"/>
                <w:sz w:val="22"/>
                <w:szCs w:val="22"/>
              </w:rPr>
              <w:t>0 .. 1</w:t>
            </w:r>
          </w:p>
        </w:tc>
      </w:tr>
    </w:tbl>
    <w:p w14:paraId="18C5FEE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FE866FF" w14:textId="77777777" w:rsidTr="002E0941">
        <w:trPr>
          <w:tblCellSpacing w:w="15" w:type="dxa"/>
        </w:trPr>
        <w:tc>
          <w:tcPr>
            <w:tcW w:w="1500" w:type="pct"/>
            <w:tcBorders>
              <w:top w:val="nil"/>
              <w:left w:val="nil"/>
              <w:bottom w:val="nil"/>
              <w:right w:val="nil"/>
            </w:tcBorders>
            <w:hideMark/>
          </w:tcPr>
          <w:p w14:paraId="7ECFAB3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11C434F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9138AB5" w14:textId="77777777" w:rsidTr="002E0941">
        <w:trPr>
          <w:tblCellSpacing w:w="15" w:type="dxa"/>
        </w:trPr>
        <w:tc>
          <w:tcPr>
            <w:tcW w:w="250" w:type="pct"/>
            <w:tcBorders>
              <w:top w:val="nil"/>
              <w:left w:val="nil"/>
              <w:bottom w:val="nil"/>
              <w:right w:val="nil"/>
            </w:tcBorders>
            <w:hideMark/>
          </w:tcPr>
          <w:p w14:paraId="2F305945"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CDD83BB"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w:t>
            </w:r>
          </w:p>
        </w:tc>
      </w:tr>
    </w:tbl>
    <w:p w14:paraId="4DBCF946" w14:textId="77777777" w:rsidR="002E0941" w:rsidRDefault="002E0941" w:rsidP="0055546E">
      <w:pPr>
        <w:pStyle w:val="Kop3"/>
        <w:rPr>
          <w:rFonts w:ascii="Calibri" w:hAnsi="Calibri" w:cs="Calibri"/>
        </w:rPr>
      </w:pPr>
      <w:bookmarkStart w:id="89" w:name="global_class_Model_PAND"/>
      <w:bookmarkEnd w:id="89"/>
      <w:r>
        <w:rPr>
          <w:rFonts w:ascii="Calibri" w:hAnsi="Calibri" w:cs="Calibri"/>
        </w:rPr>
        <w:t>Objecttype PAND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02E08B5" w14:textId="77777777" w:rsidTr="002E0941">
        <w:trPr>
          <w:tblCellSpacing w:w="15" w:type="dxa"/>
        </w:trPr>
        <w:tc>
          <w:tcPr>
            <w:tcW w:w="1500" w:type="pct"/>
            <w:tcBorders>
              <w:top w:val="nil"/>
              <w:left w:val="nil"/>
              <w:bottom w:val="nil"/>
              <w:right w:val="nil"/>
            </w:tcBorders>
            <w:hideMark/>
          </w:tcPr>
          <w:p w14:paraId="65B3E31F"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11CFD4B" w14:textId="77777777" w:rsidR="002E0941" w:rsidRDefault="002E0941">
            <w:pPr>
              <w:rPr>
                <w:rFonts w:ascii="Calibri" w:hAnsi="Calibri" w:cs="Calibri"/>
                <w:sz w:val="22"/>
                <w:szCs w:val="22"/>
              </w:rPr>
            </w:pPr>
            <w:r>
              <w:rPr>
                <w:rFonts w:ascii="Calibri" w:hAnsi="Calibri" w:cs="Calibri"/>
                <w:sz w:val="22"/>
                <w:szCs w:val="22"/>
              </w:rPr>
              <w:t>PAND</w:t>
            </w:r>
          </w:p>
        </w:tc>
      </w:tr>
      <w:tr w:rsidR="002E0941" w14:paraId="2C8E7359" w14:textId="77777777" w:rsidTr="002E0941">
        <w:trPr>
          <w:tblCellSpacing w:w="15" w:type="dxa"/>
        </w:trPr>
        <w:tc>
          <w:tcPr>
            <w:tcW w:w="1500" w:type="pct"/>
            <w:tcBorders>
              <w:top w:val="nil"/>
              <w:left w:val="nil"/>
              <w:bottom w:val="nil"/>
              <w:right w:val="nil"/>
            </w:tcBorders>
            <w:hideMark/>
          </w:tcPr>
          <w:p w14:paraId="5110AEC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80E6D94"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7E233C3A" w14:textId="77777777" w:rsidTr="002E0941">
        <w:trPr>
          <w:tblCellSpacing w:w="15" w:type="dxa"/>
        </w:trPr>
        <w:tc>
          <w:tcPr>
            <w:tcW w:w="1500" w:type="pct"/>
            <w:tcBorders>
              <w:top w:val="nil"/>
              <w:left w:val="nil"/>
              <w:bottom w:val="nil"/>
              <w:right w:val="nil"/>
            </w:tcBorders>
            <w:hideMark/>
          </w:tcPr>
          <w:p w14:paraId="6FEBFA17"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AE63F9D" w14:textId="77777777" w:rsidR="002E0941" w:rsidRDefault="002E0941">
            <w:pPr>
              <w:rPr>
                <w:rFonts w:ascii="Calibri" w:hAnsi="Calibri" w:cs="Calibri"/>
                <w:sz w:val="22"/>
                <w:szCs w:val="22"/>
              </w:rPr>
            </w:pPr>
            <w:r>
              <w:rPr>
                <w:rFonts w:ascii="Calibri" w:hAnsi="Calibri" w:cs="Calibri"/>
                <w:sz w:val="22"/>
                <w:szCs w:val="22"/>
              </w:rPr>
              <w:t xml:space="preserve">De kleinste bij de totstandkoming functioneel en bouwkundig-constructief zelfstandige eenheid die direct en duurzaam met de aarde is verbonden en betreedbaar en afsluitbaar is. </w:t>
            </w:r>
          </w:p>
        </w:tc>
      </w:tr>
      <w:tr w:rsidR="002E0941" w14:paraId="7B1C9A4A" w14:textId="77777777" w:rsidTr="002E0941">
        <w:trPr>
          <w:tblCellSpacing w:w="15" w:type="dxa"/>
        </w:trPr>
        <w:tc>
          <w:tcPr>
            <w:tcW w:w="1500" w:type="pct"/>
            <w:tcBorders>
              <w:top w:val="nil"/>
              <w:left w:val="nil"/>
              <w:bottom w:val="nil"/>
              <w:right w:val="nil"/>
            </w:tcBorders>
            <w:hideMark/>
          </w:tcPr>
          <w:p w14:paraId="28CA873D"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CB306E6"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3A15CD05" w14:textId="77777777" w:rsidTr="002E0941">
        <w:trPr>
          <w:tblCellSpacing w:w="15" w:type="dxa"/>
        </w:trPr>
        <w:tc>
          <w:tcPr>
            <w:tcW w:w="1500" w:type="pct"/>
            <w:tcBorders>
              <w:top w:val="nil"/>
              <w:left w:val="nil"/>
              <w:bottom w:val="nil"/>
              <w:right w:val="nil"/>
            </w:tcBorders>
            <w:hideMark/>
          </w:tcPr>
          <w:p w14:paraId="13580917"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6162BD"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361D5DBE" w14:textId="77777777" w:rsidTr="002E0941">
        <w:trPr>
          <w:tblCellSpacing w:w="15" w:type="dxa"/>
        </w:trPr>
        <w:tc>
          <w:tcPr>
            <w:tcW w:w="1500" w:type="pct"/>
            <w:tcBorders>
              <w:top w:val="nil"/>
              <w:left w:val="nil"/>
              <w:bottom w:val="nil"/>
              <w:right w:val="nil"/>
            </w:tcBorders>
            <w:hideMark/>
          </w:tcPr>
          <w:p w14:paraId="716702EB"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7E7E3DD" w14:textId="77777777" w:rsidR="002E0941" w:rsidRDefault="002E0941">
            <w:pPr>
              <w:rPr>
                <w:rFonts w:ascii="Calibri" w:hAnsi="Calibri" w:cs="Calibri"/>
                <w:sz w:val="22"/>
                <w:szCs w:val="22"/>
              </w:rPr>
            </w:pPr>
            <w:r>
              <w:rPr>
                <w:rFonts w:ascii="Calibri" w:hAnsi="Calibri" w:cs="Calibri"/>
                <w:sz w:val="22"/>
                <w:szCs w:val="22"/>
              </w:rPr>
              <w:t>Pandidentificatie</w:t>
            </w:r>
          </w:p>
        </w:tc>
      </w:tr>
      <w:tr w:rsidR="002E0941" w14:paraId="7DC8B82E" w14:textId="77777777" w:rsidTr="002E0941">
        <w:trPr>
          <w:tblCellSpacing w:w="15" w:type="dxa"/>
        </w:trPr>
        <w:tc>
          <w:tcPr>
            <w:tcW w:w="1500" w:type="pct"/>
            <w:tcBorders>
              <w:top w:val="nil"/>
              <w:left w:val="nil"/>
              <w:bottom w:val="nil"/>
              <w:right w:val="nil"/>
            </w:tcBorders>
            <w:hideMark/>
          </w:tcPr>
          <w:p w14:paraId="1FA20E4E"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70B765E" w14:textId="77777777" w:rsidR="002E0941" w:rsidRDefault="002E0941">
            <w:pPr>
              <w:rPr>
                <w:rFonts w:ascii="Calibri" w:hAnsi="Calibri" w:cs="Calibri"/>
                <w:sz w:val="22"/>
                <w:szCs w:val="22"/>
              </w:rPr>
            </w:pPr>
            <w:r>
              <w:rPr>
                <w:rFonts w:ascii="Calibri" w:hAnsi="Calibri" w:cs="Calibri"/>
                <w:sz w:val="22"/>
                <w:szCs w:val="22"/>
              </w:rPr>
              <w:t xml:space="preserve">De basisregistratie adressen en gebouwen omvat gegevens over alle panden op het Nederlands grondgebied, die voldoen aan bovenstaande objectdefinitie. Gegevens over een nieuw pand worden in de basisregistratie adressen en gebouwen opgenomen bij verlening van de voor het realiseren van het pand benodigde toestemming of het opmaken van een in artikel 10, eerste lid, onderdeel b, van de wet genoemd proces-verbaal van constatering. De gegevens over panden blijven in de basisregistratie adressen en gebouwen aanwezig, ook indien het pand als zodanig niet meer aanwezig is. De basisregistratie adressen en gebouwen bevat in principe geen gegevens over panden die op 1 juli 2009 niet meer als zodanig aanwezig waren. </w:t>
            </w:r>
          </w:p>
        </w:tc>
      </w:tr>
      <w:tr w:rsidR="002E0941" w14:paraId="0FD19E69" w14:textId="77777777" w:rsidTr="002E0941">
        <w:trPr>
          <w:tblCellSpacing w:w="15" w:type="dxa"/>
        </w:trPr>
        <w:tc>
          <w:tcPr>
            <w:tcW w:w="1500" w:type="pct"/>
            <w:tcBorders>
              <w:top w:val="nil"/>
              <w:left w:val="nil"/>
              <w:bottom w:val="nil"/>
              <w:right w:val="nil"/>
            </w:tcBorders>
            <w:hideMark/>
          </w:tcPr>
          <w:p w14:paraId="184EBA38"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1F4AB36A" w14:textId="77777777" w:rsidR="002E0941" w:rsidRDefault="002E0941">
            <w:pPr>
              <w:rPr>
                <w:rFonts w:ascii="Calibri" w:hAnsi="Calibri" w:cs="Calibri"/>
                <w:sz w:val="22"/>
                <w:szCs w:val="22"/>
              </w:rPr>
            </w:pPr>
          </w:p>
        </w:tc>
      </w:tr>
      <w:tr w:rsidR="002E0941" w14:paraId="5A482060" w14:textId="77777777" w:rsidTr="002E0941">
        <w:trPr>
          <w:tblCellSpacing w:w="15" w:type="dxa"/>
        </w:trPr>
        <w:tc>
          <w:tcPr>
            <w:tcW w:w="1500" w:type="pct"/>
            <w:tcBorders>
              <w:top w:val="nil"/>
              <w:left w:val="nil"/>
              <w:bottom w:val="nil"/>
              <w:right w:val="nil"/>
            </w:tcBorders>
            <w:hideMark/>
          </w:tcPr>
          <w:p w14:paraId="77B6DEC2"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D8CB6A8" w14:textId="77777777" w:rsidR="002E0941" w:rsidRDefault="002E0941">
            <w:pPr>
              <w:rPr>
                <w:rFonts w:ascii="Calibri" w:hAnsi="Calibri" w:cs="Calibri"/>
                <w:sz w:val="22"/>
                <w:szCs w:val="22"/>
              </w:rPr>
            </w:pPr>
            <w:r>
              <w:rPr>
                <w:rFonts w:ascii="Calibri" w:hAnsi="Calibri" w:cs="Calibri"/>
                <w:sz w:val="22"/>
                <w:szCs w:val="22"/>
              </w:rPr>
              <w:t>Nee</w:t>
            </w:r>
          </w:p>
        </w:tc>
      </w:tr>
    </w:tbl>
    <w:p w14:paraId="1C0ED87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84E5FCB" w14:textId="77777777" w:rsidTr="002E0941">
        <w:trPr>
          <w:tblCellSpacing w:w="15" w:type="dxa"/>
        </w:trPr>
        <w:tc>
          <w:tcPr>
            <w:tcW w:w="1500" w:type="pct"/>
            <w:tcBorders>
              <w:top w:val="nil"/>
              <w:left w:val="nil"/>
              <w:bottom w:val="nil"/>
              <w:right w:val="nil"/>
            </w:tcBorders>
            <w:hideMark/>
          </w:tcPr>
          <w:p w14:paraId="00925187"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1BDA79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
        <w:gridCol w:w="1987"/>
        <w:gridCol w:w="4230"/>
        <w:gridCol w:w="2075"/>
        <w:gridCol w:w="655"/>
      </w:tblGrid>
      <w:tr w:rsidR="002E0941" w14:paraId="6299ED63" w14:textId="77777777" w:rsidTr="002E0941">
        <w:trPr>
          <w:tblCellSpacing w:w="15" w:type="dxa"/>
        </w:trPr>
        <w:tc>
          <w:tcPr>
            <w:tcW w:w="0" w:type="auto"/>
            <w:tcBorders>
              <w:top w:val="nil"/>
              <w:left w:val="nil"/>
              <w:bottom w:val="nil"/>
              <w:right w:val="nil"/>
            </w:tcBorders>
            <w:hideMark/>
          </w:tcPr>
          <w:p w14:paraId="23D43892"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1F8B04DE"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3468B98"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46622FB"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D58CC14"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7F61040" w14:textId="77777777" w:rsidTr="002E0941">
        <w:trPr>
          <w:tblCellSpacing w:w="15" w:type="dxa"/>
        </w:trPr>
        <w:tc>
          <w:tcPr>
            <w:tcW w:w="250" w:type="pct"/>
            <w:tcBorders>
              <w:top w:val="nil"/>
              <w:left w:val="nil"/>
              <w:bottom w:val="nil"/>
              <w:right w:val="nil"/>
            </w:tcBorders>
            <w:hideMark/>
          </w:tcPr>
          <w:p w14:paraId="4634CBC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27B5355" w14:textId="77777777" w:rsidR="002E0941" w:rsidRDefault="002E0941">
            <w:pPr>
              <w:rPr>
                <w:rFonts w:ascii="Calibri" w:hAnsi="Calibri" w:cs="Calibri"/>
                <w:sz w:val="22"/>
                <w:szCs w:val="22"/>
              </w:rPr>
            </w:pPr>
            <w:r>
              <w:rPr>
                <w:rFonts w:ascii="Calibri" w:hAnsi="Calibri" w:cs="Calibri"/>
                <w:sz w:val="22"/>
                <w:szCs w:val="22"/>
              </w:rPr>
              <w:t xml:space="preserve">Pandidentificatie </w:t>
            </w:r>
          </w:p>
        </w:tc>
        <w:tc>
          <w:tcPr>
            <w:tcW w:w="2500" w:type="pct"/>
            <w:tcBorders>
              <w:top w:val="nil"/>
              <w:left w:val="nil"/>
              <w:bottom w:val="nil"/>
              <w:right w:val="nil"/>
            </w:tcBorders>
            <w:hideMark/>
          </w:tcPr>
          <w:p w14:paraId="0038D83F" w14:textId="77777777" w:rsidR="002E0941" w:rsidRDefault="002E0941">
            <w:pPr>
              <w:rPr>
                <w:rFonts w:ascii="Calibri" w:hAnsi="Calibri" w:cs="Calibri"/>
                <w:sz w:val="22"/>
                <w:szCs w:val="22"/>
              </w:rPr>
            </w:pPr>
            <w:r>
              <w:rPr>
                <w:rFonts w:ascii="Calibri" w:hAnsi="Calibri" w:cs="Calibri"/>
                <w:sz w:val="22"/>
                <w:szCs w:val="22"/>
              </w:rPr>
              <w:t>De unieke aanduiding van een PAND</w:t>
            </w:r>
          </w:p>
        </w:tc>
        <w:tc>
          <w:tcPr>
            <w:tcW w:w="500" w:type="pct"/>
            <w:tcBorders>
              <w:top w:val="nil"/>
              <w:left w:val="nil"/>
              <w:bottom w:val="nil"/>
              <w:right w:val="nil"/>
            </w:tcBorders>
            <w:hideMark/>
          </w:tcPr>
          <w:p w14:paraId="1FCC9FD0"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081BA78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140DB36" w14:textId="77777777" w:rsidTr="002E0941">
        <w:trPr>
          <w:tblCellSpacing w:w="15" w:type="dxa"/>
        </w:trPr>
        <w:tc>
          <w:tcPr>
            <w:tcW w:w="250" w:type="pct"/>
            <w:tcBorders>
              <w:top w:val="nil"/>
              <w:left w:val="nil"/>
              <w:bottom w:val="nil"/>
              <w:right w:val="nil"/>
            </w:tcBorders>
            <w:hideMark/>
          </w:tcPr>
          <w:p w14:paraId="25DA41E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11F7F9B" w14:textId="77777777" w:rsidR="002E0941" w:rsidRDefault="002E0941">
            <w:pPr>
              <w:rPr>
                <w:rFonts w:ascii="Calibri" w:hAnsi="Calibri" w:cs="Calibri"/>
                <w:sz w:val="22"/>
                <w:szCs w:val="22"/>
              </w:rPr>
            </w:pPr>
            <w:r>
              <w:rPr>
                <w:rFonts w:ascii="Calibri" w:hAnsi="Calibri" w:cs="Calibri"/>
                <w:sz w:val="22"/>
                <w:szCs w:val="22"/>
              </w:rPr>
              <w:t xml:space="preserve">Pandgeometrie bovenaanzicht </w:t>
            </w:r>
          </w:p>
        </w:tc>
        <w:tc>
          <w:tcPr>
            <w:tcW w:w="2500" w:type="pct"/>
            <w:tcBorders>
              <w:top w:val="nil"/>
              <w:left w:val="nil"/>
              <w:bottom w:val="nil"/>
              <w:right w:val="nil"/>
            </w:tcBorders>
            <w:hideMark/>
          </w:tcPr>
          <w:p w14:paraId="706F2FBA" w14:textId="77777777" w:rsidR="002E0941" w:rsidRDefault="002E0941">
            <w:pPr>
              <w:rPr>
                <w:rFonts w:ascii="Calibri" w:hAnsi="Calibri" w:cs="Calibri"/>
                <w:sz w:val="22"/>
                <w:szCs w:val="22"/>
              </w:rPr>
            </w:pPr>
            <w:r>
              <w:rPr>
                <w:rFonts w:ascii="Calibri" w:hAnsi="Calibri" w:cs="Calibri"/>
                <w:sz w:val="22"/>
                <w:szCs w:val="22"/>
              </w:rPr>
              <w:t xml:space="preserve">De minimaal tweedimensionale geometrische representatie van het bovenaanzicht van de omtrekken van een PAND </w:t>
            </w:r>
          </w:p>
        </w:tc>
        <w:tc>
          <w:tcPr>
            <w:tcW w:w="500" w:type="pct"/>
            <w:tcBorders>
              <w:top w:val="nil"/>
              <w:left w:val="nil"/>
              <w:bottom w:val="nil"/>
              <w:right w:val="nil"/>
            </w:tcBorders>
            <w:hideMark/>
          </w:tcPr>
          <w:p w14:paraId="7486EB47"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76FCF49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ED76F25" w14:textId="77777777" w:rsidTr="002E0941">
        <w:trPr>
          <w:tblCellSpacing w:w="15" w:type="dxa"/>
        </w:trPr>
        <w:tc>
          <w:tcPr>
            <w:tcW w:w="250" w:type="pct"/>
            <w:tcBorders>
              <w:top w:val="nil"/>
              <w:left w:val="nil"/>
              <w:bottom w:val="nil"/>
              <w:right w:val="nil"/>
            </w:tcBorders>
            <w:hideMark/>
          </w:tcPr>
          <w:p w14:paraId="10269F0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AFA569" w14:textId="77777777" w:rsidR="002E0941" w:rsidRDefault="002E0941">
            <w:pPr>
              <w:rPr>
                <w:rFonts w:ascii="Calibri" w:hAnsi="Calibri" w:cs="Calibri"/>
                <w:sz w:val="22"/>
                <w:szCs w:val="22"/>
              </w:rPr>
            </w:pPr>
            <w:r>
              <w:rPr>
                <w:rFonts w:ascii="Calibri" w:hAnsi="Calibri" w:cs="Calibri"/>
                <w:sz w:val="22"/>
                <w:szCs w:val="22"/>
              </w:rPr>
              <w:t xml:space="preserve">Datum begin geldigheid pand </w:t>
            </w:r>
          </w:p>
        </w:tc>
        <w:tc>
          <w:tcPr>
            <w:tcW w:w="2500" w:type="pct"/>
            <w:tcBorders>
              <w:top w:val="nil"/>
              <w:left w:val="nil"/>
              <w:bottom w:val="nil"/>
              <w:right w:val="nil"/>
            </w:tcBorders>
            <w:hideMark/>
          </w:tcPr>
          <w:p w14:paraId="51698D20" w14:textId="77777777" w:rsidR="002E0941" w:rsidRDefault="002E0941">
            <w:pPr>
              <w:rPr>
                <w:rFonts w:ascii="Calibri" w:hAnsi="Calibri" w:cs="Calibri"/>
                <w:sz w:val="22"/>
                <w:szCs w:val="22"/>
              </w:rPr>
            </w:pPr>
            <w:r>
              <w:rPr>
                <w:rFonts w:ascii="Calibri" w:hAnsi="Calibri" w:cs="Calibri"/>
                <w:sz w:val="22"/>
                <w:szCs w:val="22"/>
              </w:rPr>
              <w:t xml:space="preserve">De datum waarop van gemeentewege is vastgesteld dat de bouwwerkzaamheden betreffende de oprichting van een PAND conform de vergunning, de melding of de aanschrijving zijn uitgevoerd. </w:t>
            </w:r>
          </w:p>
        </w:tc>
        <w:tc>
          <w:tcPr>
            <w:tcW w:w="500" w:type="pct"/>
            <w:tcBorders>
              <w:top w:val="nil"/>
              <w:left w:val="nil"/>
              <w:bottom w:val="nil"/>
              <w:right w:val="nil"/>
            </w:tcBorders>
            <w:hideMark/>
          </w:tcPr>
          <w:p w14:paraId="5957F89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EE97FC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FA7343A" w14:textId="77777777" w:rsidTr="002E0941">
        <w:trPr>
          <w:tblCellSpacing w:w="15" w:type="dxa"/>
        </w:trPr>
        <w:tc>
          <w:tcPr>
            <w:tcW w:w="250" w:type="pct"/>
            <w:tcBorders>
              <w:top w:val="nil"/>
              <w:left w:val="nil"/>
              <w:bottom w:val="nil"/>
              <w:right w:val="nil"/>
            </w:tcBorders>
            <w:hideMark/>
          </w:tcPr>
          <w:p w14:paraId="29CFE2B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7386AB5" w14:textId="77777777" w:rsidR="002E0941" w:rsidRDefault="002E0941">
            <w:pPr>
              <w:rPr>
                <w:rFonts w:ascii="Calibri" w:hAnsi="Calibri" w:cs="Calibri"/>
                <w:sz w:val="22"/>
                <w:szCs w:val="22"/>
              </w:rPr>
            </w:pPr>
            <w:r>
              <w:rPr>
                <w:rFonts w:ascii="Calibri" w:hAnsi="Calibri" w:cs="Calibri"/>
                <w:sz w:val="22"/>
                <w:szCs w:val="22"/>
              </w:rPr>
              <w:t xml:space="preserve">Datum einde geldigheid pand </w:t>
            </w:r>
          </w:p>
        </w:tc>
        <w:tc>
          <w:tcPr>
            <w:tcW w:w="2500" w:type="pct"/>
            <w:tcBorders>
              <w:top w:val="nil"/>
              <w:left w:val="nil"/>
              <w:bottom w:val="nil"/>
              <w:right w:val="nil"/>
            </w:tcBorders>
            <w:hideMark/>
          </w:tcPr>
          <w:p w14:paraId="3A626364" w14:textId="77777777" w:rsidR="002E0941" w:rsidRDefault="002E0941">
            <w:pPr>
              <w:rPr>
                <w:rFonts w:ascii="Calibri" w:hAnsi="Calibri" w:cs="Calibri"/>
                <w:sz w:val="22"/>
                <w:szCs w:val="22"/>
              </w:rPr>
            </w:pPr>
            <w:r>
              <w:rPr>
                <w:rFonts w:ascii="Calibri" w:hAnsi="Calibri" w:cs="Calibri"/>
                <w:sz w:val="22"/>
                <w:szCs w:val="22"/>
              </w:rPr>
              <w:t>De datum waarop het pand is gesloopt volgens de sloopgereedmelding.</w:t>
            </w:r>
          </w:p>
        </w:tc>
        <w:tc>
          <w:tcPr>
            <w:tcW w:w="500" w:type="pct"/>
            <w:tcBorders>
              <w:top w:val="nil"/>
              <w:left w:val="nil"/>
              <w:bottom w:val="nil"/>
              <w:right w:val="nil"/>
            </w:tcBorders>
            <w:hideMark/>
          </w:tcPr>
          <w:p w14:paraId="6B8BD1A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DF73488" w14:textId="77777777" w:rsidR="002E0941" w:rsidRDefault="002E0941">
            <w:pPr>
              <w:rPr>
                <w:rFonts w:ascii="Calibri" w:hAnsi="Calibri" w:cs="Calibri"/>
                <w:sz w:val="22"/>
                <w:szCs w:val="22"/>
              </w:rPr>
            </w:pPr>
            <w:r>
              <w:rPr>
                <w:rFonts w:ascii="Calibri" w:hAnsi="Calibri" w:cs="Calibri"/>
                <w:sz w:val="22"/>
                <w:szCs w:val="22"/>
              </w:rPr>
              <w:t>0 .. 1</w:t>
            </w:r>
          </w:p>
        </w:tc>
      </w:tr>
    </w:tbl>
    <w:p w14:paraId="0C8B616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385327E" w14:textId="77777777" w:rsidTr="002E0941">
        <w:trPr>
          <w:tblCellSpacing w:w="15" w:type="dxa"/>
        </w:trPr>
        <w:tc>
          <w:tcPr>
            <w:tcW w:w="1500" w:type="pct"/>
            <w:tcBorders>
              <w:top w:val="nil"/>
              <w:left w:val="nil"/>
              <w:bottom w:val="nil"/>
              <w:right w:val="nil"/>
            </w:tcBorders>
            <w:hideMark/>
          </w:tcPr>
          <w:p w14:paraId="5A254998"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07EF09A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rsidRPr="004A6ADA" w14:paraId="70041158" w14:textId="77777777" w:rsidTr="002E0941">
        <w:trPr>
          <w:tblCellSpacing w:w="15" w:type="dxa"/>
        </w:trPr>
        <w:tc>
          <w:tcPr>
            <w:tcW w:w="250" w:type="pct"/>
            <w:tcBorders>
              <w:top w:val="nil"/>
              <w:left w:val="nil"/>
              <w:bottom w:val="nil"/>
              <w:right w:val="nil"/>
            </w:tcBorders>
            <w:hideMark/>
          </w:tcPr>
          <w:p w14:paraId="78522B80"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35BB38E" w14:textId="77777777" w:rsidR="002E0941" w:rsidRPr="004A6ADA" w:rsidRDefault="002E0941">
            <w:pPr>
              <w:rPr>
                <w:rFonts w:ascii="Calibri" w:hAnsi="Calibri" w:cs="Calibri"/>
                <w:sz w:val="22"/>
                <w:szCs w:val="22"/>
                <w:lang w:val="en-GB"/>
              </w:rPr>
            </w:pPr>
            <w:r w:rsidRPr="004A6ADA">
              <w:rPr>
                <w:rFonts w:ascii="Calibri" w:hAnsi="Calibri" w:cs="Calibri"/>
                <w:sz w:val="22"/>
                <w:szCs w:val="22"/>
                <w:lang w:val="en-GB"/>
              </w:rPr>
              <w:t>Objecttype PAND is het equivalent van het city gml objecttype BUILDING PART.</w:t>
            </w:r>
          </w:p>
        </w:tc>
      </w:tr>
    </w:tbl>
    <w:p w14:paraId="671A571A" w14:textId="77777777" w:rsidR="002E0941" w:rsidRDefault="002E0941" w:rsidP="0055546E">
      <w:pPr>
        <w:pStyle w:val="Kop3"/>
        <w:rPr>
          <w:rFonts w:ascii="Calibri" w:hAnsi="Calibri" w:cs="Calibri"/>
        </w:rPr>
      </w:pPr>
      <w:bookmarkStart w:id="90" w:name="global_class_Model_REISDOCUMENT"/>
      <w:bookmarkEnd w:id="90"/>
      <w:r>
        <w:rPr>
          <w:rFonts w:ascii="Calibri" w:hAnsi="Calibri" w:cs="Calibri"/>
        </w:rPr>
        <w:t>Objecttype REISDOCUMENT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F26E0F8" w14:textId="77777777" w:rsidTr="002E0941">
        <w:trPr>
          <w:tblCellSpacing w:w="15" w:type="dxa"/>
        </w:trPr>
        <w:tc>
          <w:tcPr>
            <w:tcW w:w="1500" w:type="pct"/>
            <w:tcBorders>
              <w:top w:val="nil"/>
              <w:left w:val="nil"/>
              <w:bottom w:val="nil"/>
              <w:right w:val="nil"/>
            </w:tcBorders>
            <w:hideMark/>
          </w:tcPr>
          <w:p w14:paraId="788C5D4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E36F05" w14:textId="77777777" w:rsidR="002E0941" w:rsidRDefault="002E0941">
            <w:pPr>
              <w:rPr>
                <w:rFonts w:ascii="Calibri" w:hAnsi="Calibri" w:cs="Calibri"/>
                <w:sz w:val="22"/>
                <w:szCs w:val="22"/>
              </w:rPr>
            </w:pPr>
            <w:r>
              <w:rPr>
                <w:rFonts w:ascii="Calibri" w:hAnsi="Calibri" w:cs="Calibri"/>
                <w:sz w:val="22"/>
                <w:szCs w:val="22"/>
              </w:rPr>
              <w:t>REISDOCUMENT</w:t>
            </w:r>
          </w:p>
        </w:tc>
      </w:tr>
      <w:tr w:rsidR="002E0941" w14:paraId="46CA3B40" w14:textId="77777777" w:rsidTr="002E0941">
        <w:trPr>
          <w:tblCellSpacing w:w="15" w:type="dxa"/>
        </w:trPr>
        <w:tc>
          <w:tcPr>
            <w:tcW w:w="1500" w:type="pct"/>
            <w:tcBorders>
              <w:top w:val="nil"/>
              <w:left w:val="nil"/>
              <w:bottom w:val="nil"/>
              <w:right w:val="nil"/>
            </w:tcBorders>
            <w:hideMark/>
          </w:tcPr>
          <w:p w14:paraId="31914EE1"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E8BDDD7"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298B8C8F" w14:textId="77777777" w:rsidTr="002E0941">
        <w:trPr>
          <w:tblCellSpacing w:w="15" w:type="dxa"/>
        </w:trPr>
        <w:tc>
          <w:tcPr>
            <w:tcW w:w="1500" w:type="pct"/>
            <w:tcBorders>
              <w:top w:val="nil"/>
              <w:left w:val="nil"/>
              <w:bottom w:val="nil"/>
              <w:right w:val="nil"/>
            </w:tcBorders>
            <w:hideMark/>
          </w:tcPr>
          <w:p w14:paraId="574FDE4A"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E0FA722" w14:textId="77777777" w:rsidR="002E0941" w:rsidRDefault="002E0941">
            <w:pPr>
              <w:rPr>
                <w:rFonts w:ascii="Calibri" w:hAnsi="Calibri" w:cs="Calibri"/>
                <w:sz w:val="22"/>
                <w:szCs w:val="22"/>
              </w:rPr>
            </w:pPr>
            <w:r>
              <w:rPr>
                <w:rFonts w:ascii="Calibri" w:hAnsi="Calibri" w:cs="Calibri"/>
                <w:sz w:val="22"/>
                <w:szCs w:val="22"/>
              </w:rPr>
              <w:t>Een document dat vereist is voor reizen naar het buitenland</w:t>
            </w:r>
          </w:p>
        </w:tc>
      </w:tr>
      <w:tr w:rsidR="002E0941" w14:paraId="37EB088B" w14:textId="77777777" w:rsidTr="002E0941">
        <w:trPr>
          <w:tblCellSpacing w:w="15" w:type="dxa"/>
        </w:trPr>
        <w:tc>
          <w:tcPr>
            <w:tcW w:w="1500" w:type="pct"/>
            <w:tcBorders>
              <w:top w:val="nil"/>
              <w:left w:val="nil"/>
              <w:bottom w:val="nil"/>
              <w:right w:val="nil"/>
            </w:tcBorders>
            <w:hideMark/>
          </w:tcPr>
          <w:p w14:paraId="699C0F2E"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2FF519F" w14:textId="77777777" w:rsidR="002E0941" w:rsidRDefault="002E0941">
            <w:pPr>
              <w:rPr>
                <w:rFonts w:ascii="Calibri" w:hAnsi="Calibri" w:cs="Calibri"/>
                <w:sz w:val="22"/>
                <w:szCs w:val="22"/>
              </w:rPr>
            </w:pPr>
            <w:r>
              <w:rPr>
                <w:rFonts w:ascii="Calibri" w:hAnsi="Calibri" w:cs="Calibri"/>
                <w:sz w:val="22"/>
                <w:szCs w:val="22"/>
              </w:rPr>
              <w:t>VNG-R o.b.v. GBA</w:t>
            </w:r>
          </w:p>
        </w:tc>
      </w:tr>
      <w:tr w:rsidR="002E0941" w14:paraId="24A38FBE" w14:textId="77777777" w:rsidTr="002E0941">
        <w:trPr>
          <w:tblCellSpacing w:w="15" w:type="dxa"/>
        </w:trPr>
        <w:tc>
          <w:tcPr>
            <w:tcW w:w="1500" w:type="pct"/>
            <w:tcBorders>
              <w:top w:val="nil"/>
              <w:left w:val="nil"/>
              <w:bottom w:val="nil"/>
              <w:right w:val="nil"/>
            </w:tcBorders>
            <w:hideMark/>
          </w:tcPr>
          <w:p w14:paraId="4EB396C9"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AAC7223" w14:textId="77777777" w:rsidR="002E0941" w:rsidRDefault="002E0941">
            <w:pPr>
              <w:rPr>
                <w:rFonts w:ascii="Calibri" w:hAnsi="Calibri" w:cs="Calibri"/>
                <w:sz w:val="22"/>
                <w:szCs w:val="22"/>
              </w:rPr>
            </w:pPr>
            <w:r>
              <w:rPr>
                <w:rFonts w:ascii="Calibri" w:hAnsi="Calibri" w:cs="Calibri"/>
                <w:sz w:val="22"/>
                <w:szCs w:val="22"/>
              </w:rPr>
              <w:t>1 mei 2008</w:t>
            </w:r>
          </w:p>
        </w:tc>
      </w:tr>
      <w:tr w:rsidR="002E0941" w14:paraId="52DEDC0F" w14:textId="77777777" w:rsidTr="002E0941">
        <w:trPr>
          <w:tblCellSpacing w:w="15" w:type="dxa"/>
        </w:trPr>
        <w:tc>
          <w:tcPr>
            <w:tcW w:w="1500" w:type="pct"/>
            <w:tcBorders>
              <w:top w:val="nil"/>
              <w:left w:val="nil"/>
              <w:bottom w:val="nil"/>
              <w:right w:val="nil"/>
            </w:tcBorders>
            <w:hideMark/>
          </w:tcPr>
          <w:p w14:paraId="31CE3C7F"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FF3B11F" w14:textId="77777777" w:rsidR="002E0941" w:rsidRDefault="002E0941">
            <w:pPr>
              <w:rPr>
                <w:rFonts w:ascii="Calibri" w:hAnsi="Calibri" w:cs="Calibri"/>
                <w:sz w:val="22"/>
                <w:szCs w:val="22"/>
              </w:rPr>
            </w:pPr>
            <w:r>
              <w:rPr>
                <w:rFonts w:ascii="Calibri" w:hAnsi="Calibri" w:cs="Calibri"/>
                <w:sz w:val="22"/>
                <w:szCs w:val="22"/>
              </w:rPr>
              <w:t>Soort reisdocument Reisdocumentnummer</w:t>
            </w:r>
          </w:p>
        </w:tc>
      </w:tr>
      <w:tr w:rsidR="002E0941" w14:paraId="33E8434C" w14:textId="77777777" w:rsidTr="002E0941">
        <w:trPr>
          <w:tblCellSpacing w:w="15" w:type="dxa"/>
        </w:trPr>
        <w:tc>
          <w:tcPr>
            <w:tcW w:w="1500" w:type="pct"/>
            <w:tcBorders>
              <w:top w:val="nil"/>
              <w:left w:val="nil"/>
              <w:bottom w:val="nil"/>
              <w:right w:val="nil"/>
            </w:tcBorders>
            <w:hideMark/>
          </w:tcPr>
          <w:p w14:paraId="4AAD1792"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D6E19FF" w14:textId="77777777" w:rsidR="002E0941" w:rsidRDefault="002E0941">
            <w:pPr>
              <w:rPr>
                <w:rFonts w:ascii="Calibri" w:hAnsi="Calibri" w:cs="Calibri"/>
                <w:sz w:val="22"/>
                <w:szCs w:val="22"/>
              </w:rPr>
            </w:pPr>
            <w:r>
              <w:rPr>
                <w:rFonts w:ascii="Calibri" w:hAnsi="Calibri" w:cs="Calibri"/>
                <w:sz w:val="22"/>
                <w:szCs w:val="22"/>
              </w:rPr>
              <w:t>Het gaat hier om verstrekte Nederlandse reisdocumenten, zoals een paspoort of identiteitskaart.</w:t>
            </w:r>
          </w:p>
        </w:tc>
      </w:tr>
      <w:tr w:rsidR="002E0941" w14:paraId="61766193" w14:textId="77777777" w:rsidTr="002E0941">
        <w:trPr>
          <w:tblCellSpacing w:w="15" w:type="dxa"/>
        </w:trPr>
        <w:tc>
          <w:tcPr>
            <w:tcW w:w="1500" w:type="pct"/>
            <w:tcBorders>
              <w:top w:val="nil"/>
              <w:left w:val="nil"/>
              <w:bottom w:val="nil"/>
              <w:right w:val="nil"/>
            </w:tcBorders>
            <w:hideMark/>
          </w:tcPr>
          <w:p w14:paraId="706A9798"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4468C04" w14:textId="77777777" w:rsidR="002E0941" w:rsidRDefault="002E0941">
            <w:pPr>
              <w:rPr>
                <w:rFonts w:ascii="Calibri" w:hAnsi="Calibri" w:cs="Calibri"/>
                <w:sz w:val="22"/>
                <w:szCs w:val="22"/>
              </w:rPr>
            </w:pPr>
          </w:p>
        </w:tc>
      </w:tr>
      <w:tr w:rsidR="002E0941" w14:paraId="2EFCD18B" w14:textId="77777777" w:rsidTr="002E0941">
        <w:trPr>
          <w:tblCellSpacing w:w="15" w:type="dxa"/>
        </w:trPr>
        <w:tc>
          <w:tcPr>
            <w:tcW w:w="1500" w:type="pct"/>
            <w:tcBorders>
              <w:top w:val="nil"/>
              <w:left w:val="nil"/>
              <w:bottom w:val="nil"/>
              <w:right w:val="nil"/>
            </w:tcBorders>
            <w:hideMark/>
          </w:tcPr>
          <w:p w14:paraId="158A225E"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F551B14" w14:textId="77777777" w:rsidR="002E0941" w:rsidRDefault="002E0941">
            <w:pPr>
              <w:rPr>
                <w:rFonts w:ascii="Calibri" w:hAnsi="Calibri" w:cs="Calibri"/>
                <w:sz w:val="22"/>
                <w:szCs w:val="22"/>
              </w:rPr>
            </w:pPr>
            <w:r>
              <w:rPr>
                <w:rFonts w:ascii="Calibri" w:hAnsi="Calibri" w:cs="Calibri"/>
                <w:sz w:val="22"/>
                <w:szCs w:val="22"/>
              </w:rPr>
              <w:t>Nee</w:t>
            </w:r>
          </w:p>
        </w:tc>
      </w:tr>
    </w:tbl>
    <w:p w14:paraId="33FF7DF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68BDC43" w14:textId="77777777" w:rsidTr="002E0941">
        <w:trPr>
          <w:tblCellSpacing w:w="15" w:type="dxa"/>
        </w:trPr>
        <w:tc>
          <w:tcPr>
            <w:tcW w:w="1500" w:type="pct"/>
            <w:tcBorders>
              <w:top w:val="nil"/>
              <w:left w:val="nil"/>
              <w:bottom w:val="nil"/>
              <w:right w:val="nil"/>
            </w:tcBorders>
            <w:hideMark/>
          </w:tcPr>
          <w:p w14:paraId="6B90369C"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0E8DA4E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109"/>
        <w:gridCol w:w="2212"/>
        <w:gridCol w:w="4216"/>
        <w:gridCol w:w="492"/>
      </w:tblGrid>
      <w:tr w:rsidR="002E0941" w14:paraId="3F2A33AA" w14:textId="77777777" w:rsidTr="002E0941">
        <w:trPr>
          <w:tblCellSpacing w:w="15" w:type="dxa"/>
        </w:trPr>
        <w:tc>
          <w:tcPr>
            <w:tcW w:w="0" w:type="auto"/>
            <w:tcBorders>
              <w:top w:val="nil"/>
              <w:left w:val="nil"/>
              <w:bottom w:val="nil"/>
              <w:right w:val="nil"/>
            </w:tcBorders>
            <w:hideMark/>
          </w:tcPr>
          <w:p w14:paraId="6AFAD121"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335E230"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5332760"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67A62D9"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02ED19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ED7778C" w14:textId="77777777" w:rsidTr="002E0941">
        <w:trPr>
          <w:tblCellSpacing w:w="15" w:type="dxa"/>
        </w:trPr>
        <w:tc>
          <w:tcPr>
            <w:tcW w:w="250" w:type="pct"/>
            <w:tcBorders>
              <w:top w:val="nil"/>
              <w:left w:val="nil"/>
              <w:bottom w:val="nil"/>
              <w:right w:val="nil"/>
            </w:tcBorders>
            <w:hideMark/>
          </w:tcPr>
          <w:p w14:paraId="510CDCF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86ED1D" w14:textId="77777777" w:rsidR="002E0941" w:rsidRDefault="002E0941">
            <w:pPr>
              <w:rPr>
                <w:rFonts w:ascii="Calibri" w:hAnsi="Calibri" w:cs="Calibri"/>
                <w:sz w:val="22"/>
                <w:szCs w:val="22"/>
              </w:rPr>
            </w:pPr>
            <w:r>
              <w:rPr>
                <w:rFonts w:ascii="Calibri" w:hAnsi="Calibri" w:cs="Calibri"/>
                <w:sz w:val="22"/>
                <w:szCs w:val="22"/>
              </w:rPr>
              <w:t xml:space="preserve">Soort reisdocument </w:t>
            </w:r>
          </w:p>
        </w:tc>
        <w:tc>
          <w:tcPr>
            <w:tcW w:w="2500" w:type="pct"/>
            <w:tcBorders>
              <w:top w:val="nil"/>
              <w:left w:val="nil"/>
              <w:bottom w:val="nil"/>
              <w:right w:val="nil"/>
            </w:tcBorders>
            <w:hideMark/>
          </w:tcPr>
          <w:p w14:paraId="54436081" w14:textId="77777777" w:rsidR="002E0941" w:rsidRDefault="002E0941">
            <w:pPr>
              <w:rPr>
                <w:rFonts w:ascii="Calibri" w:hAnsi="Calibri" w:cs="Calibri"/>
                <w:sz w:val="22"/>
                <w:szCs w:val="22"/>
              </w:rPr>
            </w:pPr>
            <w:r>
              <w:rPr>
                <w:rFonts w:ascii="Calibri" w:hAnsi="Calibri" w:cs="Calibri"/>
                <w:sz w:val="22"/>
                <w:szCs w:val="22"/>
              </w:rPr>
              <w:t>Het soort reisdocument dat verstrekt is aan de INGESCHREVEN NATUURLIJK PERSOON.</w:t>
            </w:r>
          </w:p>
        </w:tc>
        <w:tc>
          <w:tcPr>
            <w:tcW w:w="500" w:type="pct"/>
            <w:tcBorders>
              <w:top w:val="nil"/>
              <w:left w:val="nil"/>
              <w:bottom w:val="nil"/>
              <w:right w:val="nil"/>
            </w:tcBorders>
            <w:hideMark/>
          </w:tcPr>
          <w:p w14:paraId="37DA0F27" w14:textId="77777777" w:rsidR="002E0941" w:rsidRDefault="002E0941">
            <w:pPr>
              <w:rPr>
                <w:rFonts w:ascii="Calibri" w:hAnsi="Calibri" w:cs="Calibri"/>
                <w:sz w:val="22"/>
                <w:szCs w:val="22"/>
              </w:rPr>
            </w:pPr>
            <w:r>
              <w:rPr>
                <w:rFonts w:ascii="Calibri" w:hAnsi="Calibri" w:cs="Calibri"/>
                <w:sz w:val="22"/>
                <w:szCs w:val="22"/>
              </w:rPr>
              <w:t xml:space="preserve">NEDERLANDS </w:t>
            </w:r>
          </w:p>
        </w:tc>
        <w:tc>
          <w:tcPr>
            <w:tcW w:w="500" w:type="pct"/>
            <w:tcBorders>
              <w:top w:val="nil"/>
              <w:left w:val="nil"/>
              <w:bottom w:val="nil"/>
              <w:right w:val="nil"/>
            </w:tcBorders>
            <w:hideMark/>
          </w:tcPr>
          <w:p w14:paraId="4384204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8A3969F" w14:textId="77777777" w:rsidTr="002E0941">
        <w:trPr>
          <w:tblCellSpacing w:w="15" w:type="dxa"/>
        </w:trPr>
        <w:tc>
          <w:tcPr>
            <w:tcW w:w="250" w:type="pct"/>
            <w:tcBorders>
              <w:top w:val="nil"/>
              <w:left w:val="nil"/>
              <w:bottom w:val="nil"/>
              <w:right w:val="nil"/>
            </w:tcBorders>
            <w:hideMark/>
          </w:tcPr>
          <w:p w14:paraId="6B12065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D89C7DE" w14:textId="77777777" w:rsidR="002E0941" w:rsidRDefault="002E0941">
            <w:pPr>
              <w:rPr>
                <w:rFonts w:ascii="Calibri" w:hAnsi="Calibri" w:cs="Calibri"/>
                <w:sz w:val="22"/>
                <w:szCs w:val="22"/>
              </w:rPr>
            </w:pPr>
            <w:r>
              <w:rPr>
                <w:rFonts w:ascii="Calibri" w:hAnsi="Calibri" w:cs="Calibri"/>
                <w:sz w:val="22"/>
                <w:szCs w:val="22"/>
              </w:rPr>
              <w:t xml:space="preserve">Reisdocumentnummer </w:t>
            </w:r>
          </w:p>
        </w:tc>
        <w:tc>
          <w:tcPr>
            <w:tcW w:w="2500" w:type="pct"/>
            <w:tcBorders>
              <w:top w:val="nil"/>
              <w:left w:val="nil"/>
              <w:bottom w:val="nil"/>
              <w:right w:val="nil"/>
            </w:tcBorders>
            <w:hideMark/>
          </w:tcPr>
          <w:p w14:paraId="19C55329" w14:textId="77777777" w:rsidR="002E0941" w:rsidRDefault="002E0941">
            <w:pPr>
              <w:rPr>
                <w:rFonts w:ascii="Calibri" w:hAnsi="Calibri" w:cs="Calibri"/>
                <w:sz w:val="22"/>
                <w:szCs w:val="22"/>
              </w:rPr>
            </w:pPr>
            <w:r>
              <w:rPr>
                <w:rFonts w:ascii="Calibri" w:hAnsi="Calibri" w:cs="Calibri"/>
                <w:sz w:val="22"/>
                <w:szCs w:val="22"/>
              </w:rPr>
              <w:t>Het nummer van het verstrekte Nederlandse reisdocument.</w:t>
            </w:r>
          </w:p>
        </w:tc>
        <w:tc>
          <w:tcPr>
            <w:tcW w:w="500" w:type="pct"/>
            <w:tcBorders>
              <w:top w:val="nil"/>
              <w:left w:val="nil"/>
              <w:bottom w:val="nil"/>
              <w:right w:val="nil"/>
            </w:tcBorders>
            <w:hideMark/>
          </w:tcPr>
          <w:p w14:paraId="4214189F" w14:textId="77777777" w:rsidR="002E0941" w:rsidRDefault="002E0941">
            <w:pPr>
              <w:rPr>
                <w:rFonts w:ascii="Calibri" w:hAnsi="Calibri" w:cs="Calibri"/>
                <w:sz w:val="22"/>
                <w:szCs w:val="22"/>
              </w:rPr>
            </w:pPr>
            <w:r>
              <w:rPr>
                <w:rFonts w:ascii="Calibri" w:hAnsi="Calibri" w:cs="Calibri"/>
                <w:sz w:val="22"/>
                <w:szCs w:val="22"/>
              </w:rPr>
              <w:t xml:space="preserve">AN9 </w:t>
            </w:r>
          </w:p>
        </w:tc>
        <w:tc>
          <w:tcPr>
            <w:tcW w:w="500" w:type="pct"/>
            <w:tcBorders>
              <w:top w:val="nil"/>
              <w:left w:val="nil"/>
              <w:bottom w:val="nil"/>
              <w:right w:val="nil"/>
            </w:tcBorders>
            <w:hideMark/>
          </w:tcPr>
          <w:p w14:paraId="1801659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768090A" w14:textId="77777777" w:rsidTr="002E0941">
        <w:trPr>
          <w:tblCellSpacing w:w="15" w:type="dxa"/>
        </w:trPr>
        <w:tc>
          <w:tcPr>
            <w:tcW w:w="250" w:type="pct"/>
            <w:tcBorders>
              <w:top w:val="nil"/>
              <w:left w:val="nil"/>
              <w:bottom w:val="nil"/>
              <w:right w:val="nil"/>
            </w:tcBorders>
            <w:hideMark/>
          </w:tcPr>
          <w:p w14:paraId="06D604C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82879B" w14:textId="77777777" w:rsidR="002E0941" w:rsidRDefault="002E0941">
            <w:pPr>
              <w:rPr>
                <w:rFonts w:ascii="Calibri" w:hAnsi="Calibri" w:cs="Calibri"/>
                <w:sz w:val="22"/>
                <w:szCs w:val="22"/>
              </w:rPr>
            </w:pPr>
            <w:r>
              <w:rPr>
                <w:rFonts w:ascii="Calibri" w:hAnsi="Calibri" w:cs="Calibri"/>
                <w:sz w:val="22"/>
                <w:szCs w:val="22"/>
              </w:rPr>
              <w:t xml:space="preserve">Datum uitgifte document </w:t>
            </w:r>
          </w:p>
        </w:tc>
        <w:tc>
          <w:tcPr>
            <w:tcW w:w="2500" w:type="pct"/>
            <w:tcBorders>
              <w:top w:val="nil"/>
              <w:left w:val="nil"/>
              <w:bottom w:val="nil"/>
              <w:right w:val="nil"/>
            </w:tcBorders>
            <w:hideMark/>
          </w:tcPr>
          <w:p w14:paraId="3999376D" w14:textId="77777777" w:rsidR="002E0941" w:rsidRDefault="002E0941">
            <w:pPr>
              <w:rPr>
                <w:rFonts w:ascii="Calibri" w:hAnsi="Calibri" w:cs="Calibri"/>
                <w:sz w:val="22"/>
                <w:szCs w:val="22"/>
              </w:rPr>
            </w:pPr>
            <w:r>
              <w:rPr>
                <w:rFonts w:ascii="Calibri" w:hAnsi="Calibri" w:cs="Calibri"/>
                <w:sz w:val="22"/>
                <w:szCs w:val="22"/>
              </w:rPr>
              <w:t>De datum waarop het Nederlands reisdocument is uitgegeven</w:t>
            </w:r>
          </w:p>
        </w:tc>
        <w:tc>
          <w:tcPr>
            <w:tcW w:w="500" w:type="pct"/>
            <w:tcBorders>
              <w:top w:val="nil"/>
              <w:left w:val="nil"/>
              <w:bottom w:val="nil"/>
              <w:right w:val="nil"/>
            </w:tcBorders>
            <w:hideMark/>
          </w:tcPr>
          <w:p w14:paraId="45F01C9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785144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3B1E457" w14:textId="77777777" w:rsidTr="002E0941">
        <w:trPr>
          <w:tblCellSpacing w:w="15" w:type="dxa"/>
        </w:trPr>
        <w:tc>
          <w:tcPr>
            <w:tcW w:w="250" w:type="pct"/>
            <w:tcBorders>
              <w:top w:val="nil"/>
              <w:left w:val="nil"/>
              <w:bottom w:val="nil"/>
              <w:right w:val="nil"/>
            </w:tcBorders>
            <w:hideMark/>
          </w:tcPr>
          <w:p w14:paraId="2D2F9A4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3E60E0" w14:textId="77777777" w:rsidR="002E0941" w:rsidRDefault="002E0941">
            <w:pPr>
              <w:rPr>
                <w:rFonts w:ascii="Calibri" w:hAnsi="Calibri" w:cs="Calibri"/>
                <w:sz w:val="22"/>
                <w:szCs w:val="22"/>
              </w:rPr>
            </w:pPr>
            <w:r>
              <w:rPr>
                <w:rFonts w:ascii="Calibri" w:hAnsi="Calibri" w:cs="Calibri"/>
                <w:sz w:val="22"/>
                <w:szCs w:val="22"/>
              </w:rPr>
              <w:t xml:space="preserve">Einddatum geldigheid document </w:t>
            </w:r>
          </w:p>
        </w:tc>
        <w:tc>
          <w:tcPr>
            <w:tcW w:w="2500" w:type="pct"/>
            <w:tcBorders>
              <w:top w:val="nil"/>
              <w:left w:val="nil"/>
              <w:bottom w:val="nil"/>
              <w:right w:val="nil"/>
            </w:tcBorders>
            <w:hideMark/>
          </w:tcPr>
          <w:p w14:paraId="721724FF" w14:textId="77777777" w:rsidR="002E0941" w:rsidRDefault="002E0941">
            <w:pPr>
              <w:rPr>
                <w:rFonts w:ascii="Calibri" w:hAnsi="Calibri" w:cs="Calibri"/>
                <w:sz w:val="22"/>
                <w:szCs w:val="22"/>
              </w:rPr>
            </w:pPr>
            <w:r>
              <w:rPr>
                <w:rFonts w:ascii="Calibri" w:hAnsi="Calibri" w:cs="Calibri"/>
                <w:sz w:val="22"/>
                <w:szCs w:val="22"/>
              </w:rPr>
              <w:t xml:space="preserve">Datum waarop een reisdocument, dat aan de INGEZETENE is verstrekt, zijn geldigheid verliest. </w:t>
            </w:r>
          </w:p>
        </w:tc>
        <w:tc>
          <w:tcPr>
            <w:tcW w:w="500" w:type="pct"/>
            <w:tcBorders>
              <w:top w:val="nil"/>
              <w:left w:val="nil"/>
              <w:bottom w:val="nil"/>
              <w:right w:val="nil"/>
            </w:tcBorders>
            <w:hideMark/>
          </w:tcPr>
          <w:p w14:paraId="7CF3509B"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D6841D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6F9FC19" w14:textId="77777777" w:rsidTr="002E0941">
        <w:trPr>
          <w:tblCellSpacing w:w="15" w:type="dxa"/>
        </w:trPr>
        <w:tc>
          <w:tcPr>
            <w:tcW w:w="250" w:type="pct"/>
            <w:tcBorders>
              <w:top w:val="nil"/>
              <w:left w:val="nil"/>
              <w:bottom w:val="nil"/>
              <w:right w:val="nil"/>
            </w:tcBorders>
            <w:hideMark/>
          </w:tcPr>
          <w:p w14:paraId="1A91A94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181A87" w14:textId="77777777" w:rsidR="002E0941" w:rsidRDefault="002E0941">
            <w:pPr>
              <w:rPr>
                <w:rFonts w:ascii="Calibri" w:hAnsi="Calibri" w:cs="Calibri"/>
                <w:sz w:val="22"/>
                <w:szCs w:val="22"/>
              </w:rPr>
            </w:pPr>
            <w:r>
              <w:rPr>
                <w:rFonts w:ascii="Calibri" w:hAnsi="Calibri" w:cs="Calibri"/>
                <w:sz w:val="22"/>
                <w:szCs w:val="22"/>
              </w:rPr>
              <w:t xml:space="preserve">Aanhouding inhouding/vermissing </w:t>
            </w:r>
          </w:p>
        </w:tc>
        <w:tc>
          <w:tcPr>
            <w:tcW w:w="2500" w:type="pct"/>
            <w:tcBorders>
              <w:top w:val="nil"/>
              <w:left w:val="nil"/>
              <w:bottom w:val="nil"/>
              <w:right w:val="nil"/>
            </w:tcBorders>
            <w:hideMark/>
          </w:tcPr>
          <w:p w14:paraId="74BE920B" w14:textId="77777777" w:rsidR="002E0941" w:rsidRDefault="002E0941">
            <w:pPr>
              <w:rPr>
                <w:rFonts w:ascii="Calibri" w:hAnsi="Calibri" w:cs="Calibri"/>
                <w:sz w:val="22"/>
                <w:szCs w:val="22"/>
              </w:rPr>
            </w:pPr>
            <w:r>
              <w:rPr>
                <w:rFonts w:ascii="Calibri" w:hAnsi="Calibri" w:cs="Calibri"/>
                <w:sz w:val="22"/>
                <w:szCs w:val="22"/>
              </w:rPr>
              <w:t xml:space="preserve">De aanduiding dat een Nederlands reisdocument is vermist, ingehouden, ingeleverd, dan wel van rechtswege is vervallen. </w:t>
            </w:r>
          </w:p>
        </w:tc>
        <w:tc>
          <w:tcPr>
            <w:tcW w:w="500" w:type="pct"/>
            <w:tcBorders>
              <w:top w:val="nil"/>
              <w:left w:val="nil"/>
              <w:bottom w:val="nil"/>
              <w:right w:val="nil"/>
            </w:tcBorders>
            <w:hideMark/>
          </w:tcPr>
          <w:p w14:paraId="4DF5AA81" w14:textId="77777777" w:rsidR="002E0941" w:rsidRDefault="002E0941">
            <w:pPr>
              <w:rPr>
                <w:rFonts w:ascii="Calibri" w:hAnsi="Calibri" w:cs="Calibri"/>
                <w:sz w:val="22"/>
                <w:szCs w:val="22"/>
              </w:rPr>
            </w:pPr>
            <w:r>
              <w:rPr>
                <w:rFonts w:ascii="Calibri" w:hAnsi="Calibri" w:cs="Calibri"/>
                <w:sz w:val="22"/>
                <w:szCs w:val="22"/>
              </w:rPr>
              <w:t xml:space="preserve">aanduidingInhoudingVermissingReisdocument </w:t>
            </w:r>
          </w:p>
        </w:tc>
        <w:tc>
          <w:tcPr>
            <w:tcW w:w="500" w:type="pct"/>
            <w:tcBorders>
              <w:top w:val="nil"/>
              <w:left w:val="nil"/>
              <w:bottom w:val="nil"/>
              <w:right w:val="nil"/>
            </w:tcBorders>
            <w:hideMark/>
          </w:tcPr>
          <w:p w14:paraId="649AF01A" w14:textId="77777777" w:rsidR="002E0941" w:rsidRDefault="002E0941">
            <w:pPr>
              <w:rPr>
                <w:rFonts w:ascii="Calibri" w:hAnsi="Calibri" w:cs="Calibri"/>
                <w:sz w:val="22"/>
                <w:szCs w:val="22"/>
              </w:rPr>
            </w:pPr>
            <w:r>
              <w:rPr>
                <w:rFonts w:ascii="Calibri" w:hAnsi="Calibri" w:cs="Calibri"/>
                <w:sz w:val="22"/>
                <w:szCs w:val="22"/>
              </w:rPr>
              <w:t>0 .. 1</w:t>
            </w:r>
          </w:p>
        </w:tc>
      </w:tr>
    </w:tbl>
    <w:p w14:paraId="5F491F13" w14:textId="77777777" w:rsidR="002E0941" w:rsidRDefault="002E0941" w:rsidP="0055546E">
      <w:pPr>
        <w:pStyle w:val="Kop3"/>
        <w:rPr>
          <w:rFonts w:ascii="Calibri" w:hAnsi="Calibri" w:cs="Calibri"/>
        </w:rPr>
      </w:pPr>
      <w:bookmarkStart w:id="91" w:name="global_class_Model_SCHEIDING"/>
      <w:bookmarkEnd w:id="91"/>
      <w:r>
        <w:rPr>
          <w:rFonts w:ascii="Calibri" w:hAnsi="Calibri" w:cs="Calibri"/>
        </w:rPr>
        <w:t>Objecttype SCHEIDING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4B6E465" w14:textId="77777777" w:rsidTr="002E0941">
        <w:trPr>
          <w:tblCellSpacing w:w="15" w:type="dxa"/>
        </w:trPr>
        <w:tc>
          <w:tcPr>
            <w:tcW w:w="1500" w:type="pct"/>
            <w:tcBorders>
              <w:top w:val="nil"/>
              <w:left w:val="nil"/>
              <w:bottom w:val="nil"/>
              <w:right w:val="nil"/>
            </w:tcBorders>
            <w:hideMark/>
          </w:tcPr>
          <w:p w14:paraId="133A0D7F"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52482B3" w14:textId="77777777" w:rsidR="002E0941" w:rsidRDefault="002E0941">
            <w:pPr>
              <w:rPr>
                <w:rFonts w:ascii="Calibri" w:hAnsi="Calibri" w:cs="Calibri"/>
                <w:sz w:val="22"/>
                <w:szCs w:val="22"/>
              </w:rPr>
            </w:pPr>
            <w:r>
              <w:rPr>
                <w:rFonts w:ascii="Calibri" w:hAnsi="Calibri" w:cs="Calibri"/>
                <w:sz w:val="22"/>
                <w:szCs w:val="22"/>
              </w:rPr>
              <w:t>SCHEIDING</w:t>
            </w:r>
          </w:p>
        </w:tc>
      </w:tr>
      <w:tr w:rsidR="002E0941" w14:paraId="2640D73F" w14:textId="77777777" w:rsidTr="002E0941">
        <w:trPr>
          <w:tblCellSpacing w:w="15" w:type="dxa"/>
        </w:trPr>
        <w:tc>
          <w:tcPr>
            <w:tcW w:w="1500" w:type="pct"/>
            <w:tcBorders>
              <w:top w:val="nil"/>
              <w:left w:val="nil"/>
              <w:bottom w:val="nil"/>
              <w:right w:val="nil"/>
            </w:tcBorders>
            <w:hideMark/>
          </w:tcPr>
          <w:p w14:paraId="0764C898"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07010C9"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08ED2ED5" w14:textId="77777777" w:rsidTr="002E0941">
        <w:trPr>
          <w:tblCellSpacing w:w="15" w:type="dxa"/>
        </w:trPr>
        <w:tc>
          <w:tcPr>
            <w:tcW w:w="1500" w:type="pct"/>
            <w:tcBorders>
              <w:top w:val="nil"/>
              <w:left w:val="nil"/>
              <w:bottom w:val="nil"/>
              <w:right w:val="nil"/>
            </w:tcBorders>
            <w:hideMark/>
          </w:tcPr>
          <w:p w14:paraId="208E58C4"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FF0189E" w14:textId="77777777" w:rsidR="002E0941" w:rsidRDefault="002E0941">
            <w:pPr>
              <w:rPr>
                <w:rFonts w:ascii="Calibri" w:hAnsi="Calibri" w:cs="Calibri"/>
                <w:sz w:val="22"/>
                <w:szCs w:val="22"/>
              </w:rPr>
            </w:pPr>
            <w:r>
              <w:rPr>
                <w:rFonts w:ascii="Calibri" w:hAnsi="Calibri" w:cs="Calibri"/>
                <w:sz w:val="22"/>
                <w:szCs w:val="22"/>
              </w:rPr>
              <w:t>Kunstmatig, meestal lineair obstakel met een werende functie.</w:t>
            </w:r>
          </w:p>
        </w:tc>
      </w:tr>
      <w:tr w:rsidR="002E0941" w14:paraId="05358364" w14:textId="77777777" w:rsidTr="002E0941">
        <w:trPr>
          <w:tblCellSpacing w:w="15" w:type="dxa"/>
        </w:trPr>
        <w:tc>
          <w:tcPr>
            <w:tcW w:w="1500" w:type="pct"/>
            <w:tcBorders>
              <w:top w:val="nil"/>
              <w:left w:val="nil"/>
              <w:bottom w:val="nil"/>
              <w:right w:val="nil"/>
            </w:tcBorders>
            <w:hideMark/>
          </w:tcPr>
          <w:p w14:paraId="0E2A5528"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11A6B8"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7A506373" w14:textId="77777777" w:rsidTr="002E0941">
        <w:trPr>
          <w:tblCellSpacing w:w="15" w:type="dxa"/>
        </w:trPr>
        <w:tc>
          <w:tcPr>
            <w:tcW w:w="1500" w:type="pct"/>
            <w:tcBorders>
              <w:top w:val="nil"/>
              <w:left w:val="nil"/>
              <w:bottom w:val="nil"/>
              <w:right w:val="nil"/>
            </w:tcBorders>
            <w:hideMark/>
          </w:tcPr>
          <w:p w14:paraId="70FE3CB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46B0FF7"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782B915D" w14:textId="77777777" w:rsidTr="002E0941">
        <w:trPr>
          <w:tblCellSpacing w:w="15" w:type="dxa"/>
        </w:trPr>
        <w:tc>
          <w:tcPr>
            <w:tcW w:w="1500" w:type="pct"/>
            <w:tcBorders>
              <w:top w:val="nil"/>
              <w:left w:val="nil"/>
              <w:bottom w:val="nil"/>
              <w:right w:val="nil"/>
            </w:tcBorders>
            <w:hideMark/>
          </w:tcPr>
          <w:p w14:paraId="7904221E"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E9DD61B" w14:textId="77777777" w:rsidR="002E0941" w:rsidRDefault="002E0941">
            <w:pPr>
              <w:rPr>
                <w:rFonts w:ascii="Calibri" w:hAnsi="Calibri" w:cs="Calibri"/>
                <w:sz w:val="22"/>
                <w:szCs w:val="22"/>
              </w:rPr>
            </w:pPr>
            <w:r>
              <w:rPr>
                <w:rFonts w:ascii="Calibri" w:hAnsi="Calibri" w:cs="Calibri"/>
                <w:sz w:val="22"/>
                <w:szCs w:val="22"/>
              </w:rPr>
              <w:t>Identificatie scheiding</w:t>
            </w:r>
          </w:p>
        </w:tc>
      </w:tr>
      <w:tr w:rsidR="002E0941" w14:paraId="4BFC6C1C" w14:textId="77777777" w:rsidTr="002E0941">
        <w:trPr>
          <w:tblCellSpacing w:w="15" w:type="dxa"/>
        </w:trPr>
        <w:tc>
          <w:tcPr>
            <w:tcW w:w="1500" w:type="pct"/>
            <w:tcBorders>
              <w:top w:val="nil"/>
              <w:left w:val="nil"/>
              <w:bottom w:val="nil"/>
              <w:right w:val="nil"/>
            </w:tcBorders>
            <w:hideMark/>
          </w:tcPr>
          <w:p w14:paraId="3A748888"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3A6AB0A" w14:textId="77777777" w:rsidR="002E0941" w:rsidRDefault="002E0941">
            <w:pPr>
              <w:rPr>
                <w:rFonts w:ascii="Calibri" w:hAnsi="Calibri" w:cs="Calibri"/>
                <w:sz w:val="22"/>
                <w:szCs w:val="22"/>
              </w:rPr>
            </w:pPr>
            <w:r>
              <w:rPr>
                <w:rFonts w:ascii="Calibri" w:hAnsi="Calibri" w:cs="Calibri"/>
                <w:sz w:val="22"/>
                <w:szCs w:val="22"/>
              </w:rPr>
              <w:t xml:space="preserve">Terreinobjecten met status plan en een einddatum maken geen deel uit van de verzameling scheidingen. Zie verder BGT en IMGeo. </w:t>
            </w:r>
          </w:p>
        </w:tc>
      </w:tr>
      <w:tr w:rsidR="002E0941" w14:paraId="67C56C81" w14:textId="77777777" w:rsidTr="002E0941">
        <w:trPr>
          <w:tblCellSpacing w:w="15" w:type="dxa"/>
        </w:trPr>
        <w:tc>
          <w:tcPr>
            <w:tcW w:w="1500" w:type="pct"/>
            <w:tcBorders>
              <w:top w:val="nil"/>
              <w:left w:val="nil"/>
              <w:bottom w:val="nil"/>
              <w:right w:val="nil"/>
            </w:tcBorders>
            <w:hideMark/>
          </w:tcPr>
          <w:p w14:paraId="2DCC40F8"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FE538EC" w14:textId="77777777" w:rsidR="002E0941" w:rsidRDefault="002E0941">
            <w:pPr>
              <w:rPr>
                <w:rFonts w:ascii="Calibri" w:hAnsi="Calibri" w:cs="Calibri"/>
                <w:sz w:val="22"/>
                <w:szCs w:val="22"/>
              </w:rPr>
            </w:pPr>
          </w:p>
        </w:tc>
      </w:tr>
      <w:tr w:rsidR="002E0941" w14:paraId="67DA4293" w14:textId="77777777" w:rsidTr="002E0941">
        <w:trPr>
          <w:tblCellSpacing w:w="15" w:type="dxa"/>
        </w:trPr>
        <w:tc>
          <w:tcPr>
            <w:tcW w:w="1500" w:type="pct"/>
            <w:tcBorders>
              <w:top w:val="nil"/>
              <w:left w:val="nil"/>
              <w:bottom w:val="nil"/>
              <w:right w:val="nil"/>
            </w:tcBorders>
            <w:hideMark/>
          </w:tcPr>
          <w:p w14:paraId="1BE0889A"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FE53977" w14:textId="77777777" w:rsidR="002E0941" w:rsidRDefault="002E0941">
            <w:pPr>
              <w:rPr>
                <w:rFonts w:ascii="Calibri" w:hAnsi="Calibri" w:cs="Calibri"/>
                <w:sz w:val="22"/>
                <w:szCs w:val="22"/>
              </w:rPr>
            </w:pPr>
            <w:r>
              <w:rPr>
                <w:rFonts w:ascii="Calibri" w:hAnsi="Calibri" w:cs="Calibri"/>
                <w:sz w:val="22"/>
                <w:szCs w:val="22"/>
              </w:rPr>
              <w:t>Nee</w:t>
            </w:r>
          </w:p>
        </w:tc>
      </w:tr>
    </w:tbl>
    <w:p w14:paraId="3B38F20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C353552" w14:textId="77777777" w:rsidTr="002E0941">
        <w:trPr>
          <w:tblCellSpacing w:w="15" w:type="dxa"/>
        </w:trPr>
        <w:tc>
          <w:tcPr>
            <w:tcW w:w="1500" w:type="pct"/>
            <w:tcBorders>
              <w:top w:val="nil"/>
              <w:left w:val="nil"/>
              <w:bottom w:val="nil"/>
              <w:right w:val="nil"/>
            </w:tcBorders>
            <w:hideMark/>
          </w:tcPr>
          <w:p w14:paraId="12A983E2"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04B317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0"/>
        <w:gridCol w:w="2060"/>
        <w:gridCol w:w="4303"/>
        <w:gridCol w:w="1783"/>
        <w:gridCol w:w="728"/>
      </w:tblGrid>
      <w:tr w:rsidR="002E0941" w14:paraId="1EDBD9D8" w14:textId="77777777" w:rsidTr="002E0941">
        <w:trPr>
          <w:tblCellSpacing w:w="15" w:type="dxa"/>
        </w:trPr>
        <w:tc>
          <w:tcPr>
            <w:tcW w:w="0" w:type="auto"/>
            <w:tcBorders>
              <w:top w:val="nil"/>
              <w:left w:val="nil"/>
              <w:bottom w:val="nil"/>
              <w:right w:val="nil"/>
            </w:tcBorders>
            <w:hideMark/>
          </w:tcPr>
          <w:p w14:paraId="0FB4FE7E"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D93E90A"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1E5FE021"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F260E01"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1F42929"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59A416C" w14:textId="77777777" w:rsidTr="002E0941">
        <w:trPr>
          <w:tblCellSpacing w:w="15" w:type="dxa"/>
        </w:trPr>
        <w:tc>
          <w:tcPr>
            <w:tcW w:w="250" w:type="pct"/>
            <w:tcBorders>
              <w:top w:val="nil"/>
              <w:left w:val="nil"/>
              <w:bottom w:val="nil"/>
              <w:right w:val="nil"/>
            </w:tcBorders>
            <w:hideMark/>
          </w:tcPr>
          <w:p w14:paraId="7341060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0918DEB" w14:textId="77777777" w:rsidR="002E0941" w:rsidRDefault="002E0941">
            <w:pPr>
              <w:rPr>
                <w:rFonts w:ascii="Calibri" w:hAnsi="Calibri" w:cs="Calibri"/>
                <w:sz w:val="22"/>
                <w:szCs w:val="22"/>
              </w:rPr>
            </w:pPr>
            <w:r>
              <w:rPr>
                <w:rFonts w:ascii="Calibri" w:hAnsi="Calibri" w:cs="Calibri"/>
                <w:sz w:val="22"/>
                <w:szCs w:val="22"/>
              </w:rPr>
              <w:t xml:space="preserve">Identificatie scheiding </w:t>
            </w:r>
          </w:p>
        </w:tc>
        <w:tc>
          <w:tcPr>
            <w:tcW w:w="2500" w:type="pct"/>
            <w:tcBorders>
              <w:top w:val="nil"/>
              <w:left w:val="nil"/>
              <w:bottom w:val="nil"/>
              <w:right w:val="nil"/>
            </w:tcBorders>
            <w:hideMark/>
          </w:tcPr>
          <w:p w14:paraId="0AFE3396" w14:textId="77777777" w:rsidR="002E0941" w:rsidRDefault="002E0941">
            <w:pPr>
              <w:rPr>
                <w:rFonts w:ascii="Calibri" w:hAnsi="Calibri" w:cs="Calibri"/>
                <w:sz w:val="22"/>
                <w:szCs w:val="22"/>
              </w:rPr>
            </w:pPr>
            <w:r>
              <w:rPr>
                <w:rFonts w:ascii="Calibri" w:hAnsi="Calibri" w:cs="Calibri"/>
                <w:sz w:val="22"/>
                <w:szCs w:val="22"/>
              </w:rPr>
              <w:t>Een unieke identificatie voor een scheiding.</w:t>
            </w:r>
          </w:p>
        </w:tc>
        <w:tc>
          <w:tcPr>
            <w:tcW w:w="500" w:type="pct"/>
            <w:tcBorders>
              <w:top w:val="nil"/>
              <w:left w:val="nil"/>
              <w:bottom w:val="nil"/>
              <w:right w:val="nil"/>
            </w:tcBorders>
            <w:hideMark/>
          </w:tcPr>
          <w:p w14:paraId="550DB258"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097FC44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9DF698C" w14:textId="77777777" w:rsidTr="002E0941">
        <w:trPr>
          <w:tblCellSpacing w:w="15" w:type="dxa"/>
        </w:trPr>
        <w:tc>
          <w:tcPr>
            <w:tcW w:w="250" w:type="pct"/>
            <w:tcBorders>
              <w:top w:val="nil"/>
              <w:left w:val="nil"/>
              <w:bottom w:val="nil"/>
              <w:right w:val="nil"/>
            </w:tcBorders>
            <w:hideMark/>
          </w:tcPr>
          <w:p w14:paraId="09CC8D5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7576341" w14:textId="77777777" w:rsidR="002E0941" w:rsidRDefault="002E0941">
            <w:pPr>
              <w:rPr>
                <w:rFonts w:ascii="Calibri" w:hAnsi="Calibri" w:cs="Calibri"/>
                <w:sz w:val="22"/>
                <w:szCs w:val="22"/>
              </w:rPr>
            </w:pPr>
            <w:r>
              <w:rPr>
                <w:rFonts w:ascii="Calibri" w:hAnsi="Calibri" w:cs="Calibri"/>
                <w:sz w:val="22"/>
                <w:szCs w:val="22"/>
              </w:rPr>
              <w:t xml:space="preserve">Geometrie scheiding </w:t>
            </w:r>
          </w:p>
        </w:tc>
        <w:tc>
          <w:tcPr>
            <w:tcW w:w="2500" w:type="pct"/>
            <w:tcBorders>
              <w:top w:val="nil"/>
              <w:left w:val="nil"/>
              <w:bottom w:val="nil"/>
              <w:right w:val="nil"/>
            </w:tcBorders>
            <w:hideMark/>
          </w:tcPr>
          <w:p w14:paraId="3E8778E0"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scheiding</w:t>
            </w:r>
          </w:p>
        </w:tc>
        <w:tc>
          <w:tcPr>
            <w:tcW w:w="500" w:type="pct"/>
            <w:tcBorders>
              <w:top w:val="nil"/>
              <w:left w:val="nil"/>
              <w:bottom w:val="nil"/>
              <w:right w:val="nil"/>
            </w:tcBorders>
            <w:hideMark/>
          </w:tcPr>
          <w:p w14:paraId="6E34EF0E" w14:textId="77777777" w:rsidR="002E0941" w:rsidRDefault="002E0941">
            <w:pPr>
              <w:rPr>
                <w:rFonts w:ascii="Calibri" w:hAnsi="Calibri" w:cs="Calibri"/>
                <w:sz w:val="22"/>
                <w:szCs w:val="22"/>
              </w:rPr>
            </w:pPr>
            <w:r>
              <w:rPr>
                <w:rFonts w:ascii="Calibri" w:hAnsi="Calibri" w:cs="Calibri"/>
                <w:sz w:val="22"/>
                <w:szCs w:val="22"/>
              </w:rPr>
              <w:t xml:space="preserve">PuntLijn(Multi)Vlak </w:t>
            </w:r>
          </w:p>
        </w:tc>
        <w:tc>
          <w:tcPr>
            <w:tcW w:w="500" w:type="pct"/>
            <w:tcBorders>
              <w:top w:val="nil"/>
              <w:left w:val="nil"/>
              <w:bottom w:val="nil"/>
              <w:right w:val="nil"/>
            </w:tcBorders>
            <w:hideMark/>
          </w:tcPr>
          <w:p w14:paraId="7FC3E97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914BD75" w14:textId="77777777" w:rsidTr="002E0941">
        <w:trPr>
          <w:tblCellSpacing w:w="15" w:type="dxa"/>
        </w:trPr>
        <w:tc>
          <w:tcPr>
            <w:tcW w:w="250" w:type="pct"/>
            <w:tcBorders>
              <w:top w:val="nil"/>
              <w:left w:val="nil"/>
              <w:bottom w:val="nil"/>
              <w:right w:val="nil"/>
            </w:tcBorders>
            <w:hideMark/>
          </w:tcPr>
          <w:p w14:paraId="2AE0DD1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8E0B1B" w14:textId="77777777" w:rsidR="002E0941" w:rsidRDefault="002E0941">
            <w:pPr>
              <w:rPr>
                <w:rFonts w:ascii="Calibri" w:hAnsi="Calibri" w:cs="Calibri"/>
                <w:sz w:val="22"/>
                <w:szCs w:val="22"/>
              </w:rPr>
            </w:pPr>
            <w:r>
              <w:rPr>
                <w:rFonts w:ascii="Calibri" w:hAnsi="Calibri" w:cs="Calibri"/>
                <w:sz w:val="22"/>
                <w:szCs w:val="22"/>
              </w:rPr>
              <w:t xml:space="preserve">Type scheiding </w:t>
            </w:r>
          </w:p>
        </w:tc>
        <w:tc>
          <w:tcPr>
            <w:tcW w:w="2500" w:type="pct"/>
            <w:tcBorders>
              <w:top w:val="nil"/>
              <w:left w:val="nil"/>
              <w:bottom w:val="nil"/>
              <w:right w:val="nil"/>
            </w:tcBorders>
            <w:hideMark/>
          </w:tcPr>
          <w:p w14:paraId="574CBF2F" w14:textId="77777777" w:rsidR="002E0941" w:rsidRDefault="002E0941">
            <w:pPr>
              <w:rPr>
                <w:rFonts w:ascii="Calibri" w:hAnsi="Calibri" w:cs="Calibri"/>
                <w:sz w:val="22"/>
                <w:szCs w:val="22"/>
              </w:rPr>
            </w:pPr>
            <w:r>
              <w:rPr>
                <w:rFonts w:ascii="Calibri" w:hAnsi="Calibri" w:cs="Calibri"/>
                <w:sz w:val="22"/>
                <w:szCs w:val="22"/>
              </w:rPr>
              <w:t>Specificatie van het soort scheiding.</w:t>
            </w:r>
          </w:p>
        </w:tc>
        <w:tc>
          <w:tcPr>
            <w:tcW w:w="500" w:type="pct"/>
            <w:tcBorders>
              <w:top w:val="nil"/>
              <w:left w:val="nil"/>
              <w:bottom w:val="nil"/>
              <w:right w:val="nil"/>
            </w:tcBorders>
            <w:hideMark/>
          </w:tcPr>
          <w:p w14:paraId="364F46A4" w14:textId="77777777" w:rsidR="002E0941" w:rsidRDefault="002E0941">
            <w:pPr>
              <w:rPr>
                <w:rFonts w:ascii="Calibri" w:hAnsi="Calibri" w:cs="Calibri"/>
                <w:sz w:val="22"/>
                <w:szCs w:val="22"/>
              </w:rPr>
            </w:pPr>
            <w:r>
              <w:rPr>
                <w:rFonts w:ascii="Calibri" w:hAnsi="Calibri" w:cs="Calibri"/>
                <w:sz w:val="22"/>
                <w:szCs w:val="22"/>
              </w:rPr>
              <w:t xml:space="preserve">typeringScheiding </w:t>
            </w:r>
          </w:p>
        </w:tc>
        <w:tc>
          <w:tcPr>
            <w:tcW w:w="500" w:type="pct"/>
            <w:tcBorders>
              <w:top w:val="nil"/>
              <w:left w:val="nil"/>
              <w:bottom w:val="nil"/>
              <w:right w:val="nil"/>
            </w:tcBorders>
            <w:hideMark/>
          </w:tcPr>
          <w:p w14:paraId="1A55CFE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2C32C07" w14:textId="77777777" w:rsidTr="002E0941">
        <w:trPr>
          <w:tblCellSpacing w:w="15" w:type="dxa"/>
        </w:trPr>
        <w:tc>
          <w:tcPr>
            <w:tcW w:w="250" w:type="pct"/>
            <w:tcBorders>
              <w:top w:val="nil"/>
              <w:left w:val="nil"/>
              <w:bottom w:val="nil"/>
              <w:right w:val="nil"/>
            </w:tcBorders>
            <w:hideMark/>
          </w:tcPr>
          <w:p w14:paraId="5BB51FB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8EDD77" w14:textId="77777777" w:rsidR="002E0941" w:rsidRDefault="002E0941">
            <w:pPr>
              <w:rPr>
                <w:rFonts w:ascii="Calibri" w:hAnsi="Calibri" w:cs="Calibri"/>
                <w:sz w:val="22"/>
                <w:szCs w:val="22"/>
              </w:rPr>
            </w:pPr>
            <w:r>
              <w:rPr>
                <w:rFonts w:ascii="Calibri" w:hAnsi="Calibri" w:cs="Calibri"/>
                <w:sz w:val="22"/>
                <w:szCs w:val="22"/>
              </w:rPr>
              <w:t xml:space="preserve">Datum begin geldigheid scheiding </w:t>
            </w:r>
          </w:p>
        </w:tc>
        <w:tc>
          <w:tcPr>
            <w:tcW w:w="2500" w:type="pct"/>
            <w:tcBorders>
              <w:top w:val="nil"/>
              <w:left w:val="nil"/>
              <w:bottom w:val="nil"/>
              <w:right w:val="nil"/>
            </w:tcBorders>
            <w:hideMark/>
          </w:tcPr>
          <w:p w14:paraId="59D2EF3A" w14:textId="77777777" w:rsidR="002E0941" w:rsidRDefault="002E0941">
            <w:pPr>
              <w:rPr>
                <w:rFonts w:ascii="Calibri" w:hAnsi="Calibri" w:cs="Calibri"/>
                <w:sz w:val="22"/>
                <w:szCs w:val="22"/>
              </w:rPr>
            </w:pPr>
            <w:r>
              <w:rPr>
                <w:rFonts w:ascii="Calibri" w:hAnsi="Calibri" w:cs="Calibri"/>
                <w:sz w:val="22"/>
                <w:szCs w:val="22"/>
              </w:rPr>
              <w:t>De datum waarop de scheiding is ontstaan.</w:t>
            </w:r>
          </w:p>
        </w:tc>
        <w:tc>
          <w:tcPr>
            <w:tcW w:w="500" w:type="pct"/>
            <w:tcBorders>
              <w:top w:val="nil"/>
              <w:left w:val="nil"/>
              <w:bottom w:val="nil"/>
              <w:right w:val="nil"/>
            </w:tcBorders>
            <w:hideMark/>
          </w:tcPr>
          <w:p w14:paraId="0C306B7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897CDE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E61E55D" w14:textId="77777777" w:rsidTr="002E0941">
        <w:trPr>
          <w:tblCellSpacing w:w="15" w:type="dxa"/>
        </w:trPr>
        <w:tc>
          <w:tcPr>
            <w:tcW w:w="250" w:type="pct"/>
            <w:tcBorders>
              <w:top w:val="nil"/>
              <w:left w:val="nil"/>
              <w:bottom w:val="nil"/>
              <w:right w:val="nil"/>
            </w:tcBorders>
            <w:hideMark/>
          </w:tcPr>
          <w:p w14:paraId="047CCDD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2F1FEB5" w14:textId="77777777" w:rsidR="002E0941" w:rsidRDefault="002E0941">
            <w:pPr>
              <w:rPr>
                <w:rFonts w:ascii="Calibri" w:hAnsi="Calibri" w:cs="Calibri"/>
                <w:sz w:val="22"/>
                <w:szCs w:val="22"/>
              </w:rPr>
            </w:pPr>
            <w:r>
              <w:rPr>
                <w:rFonts w:ascii="Calibri" w:hAnsi="Calibri" w:cs="Calibri"/>
                <w:sz w:val="22"/>
                <w:szCs w:val="22"/>
              </w:rPr>
              <w:t xml:space="preserve">Datum einde geldigheid scheiding </w:t>
            </w:r>
          </w:p>
        </w:tc>
        <w:tc>
          <w:tcPr>
            <w:tcW w:w="2500" w:type="pct"/>
            <w:tcBorders>
              <w:top w:val="nil"/>
              <w:left w:val="nil"/>
              <w:bottom w:val="nil"/>
              <w:right w:val="nil"/>
            </w:tcBorders>
            <w:hideMark/>
          </w:tcPr>
          <w:p w14:paraId="58C54FC7" w14:textId="77777777" w:rsidR="002E0941" w:rsidRDefault="002E0941">
            <w:pPr>
              <w:rPr>
                <w:rFonts w:ascii="Calibri" w:hAnsi="Calibri" w:cs="Calibri"/>
                <w:sz w:val="22"/>
                <w:szCs w:val="22"/>
              </w:rPr>
            </w:pPr>
            <w:r>
              <w:rPr>
                <w:rFonts w:ascii="Calibri" w:hAnsi="Calibri" w:cs="Calibri"/>
                <w:sz w:val="22"/>
                <w:szCs w:val="22"/>
              </w:rPr>
              <w:t>De datum waarop het scheiding ongeldig is geworden.</w:t>
            </w:r>
          </w:p>
        </w:tc>
        <w:tc>
          <w:tcPr>
            <w:tcW w:w="500" w:type="pct"/>
            <w:tcBorders>
              <w:top w:val="nil"/>
              <w:left w:val="nil"/>
              <w:bottom w:val="nil"/>
              <w:right w:val="nil"/>
            </w:tcBorders>
            <w:hideMark/>
          </w:tcPr>
          <w:p w14:paraId="24925FF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E780B9A" w14:textId="77777777" w:rsidR="002E0941" w:rsidRDefault="002E0941">
            <w:pPr>
              <w:rPr>
                <w:rFonts w:ascii="Calibri" w:hAnsi="Calibri" w:cs="Calibri"/>
                <w:sz w:val="22"/>
                <w:szCs w:val="22"/>
              </w:rPr>
            </w:pPr>
            <w:r>
              <w:rPr>
                <w:rFonts w:ascii="Calibri" w:hAnsi="Calibri" w:cs="Calibri"/>
                <w:sz w:val="22"/>
                <w:szCs w:val="22"/>
              </w:rPr>
              <w:t>0 .. 1</w:t>
            </w:r>
          </w:p>
        </w:tc>
      </w:tr>
    </w:tbl>
    <w:p w14:paraId="0CA9198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E3EBF53" w14:textId="77777777" w:rsidTr="002E0941">
        <w:trPr>
          <w:tblCellSpacing w:w="15" w:type="dxa"/>
        </w:trPr>
        <w:tc>
          <w:tcPr>
            <w:tcW w:w="1500" w:type="pct"/>
            <w:tcBorders>
              <w:top w:val="nil"/>
              <w:left w:val="nil"/>
              <w:bottom w:val="nil"/>
              <w:right w:val="nil"/>
            </w:tcBorders>
            <w:hideMark/>
          </w:tcPr>
          <w:p w14:paraId="4E43E89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683E9E2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6E1046A" w14:textId="77777777" w:rsidTr="002E0941">
        <w:trPr>
          <w:tblCellSpacing w:w="15" w:type="dxa"/>
        </w:trPr>
        <w:tc>
          <w:tcPr>
            <w:tcW w:w="250" w:type="pct"/>
            <w:tcBorders>
              <w:top w:val="nil"/>
              <w:left w:val="nil"/>
              <w:bottom w:val="nil"/>
              <w:right w:val="nil"/>
            </w:tcBorders>
            <w:hideMark/>
          </w:tcPr>
          <w:p w14:paraId="4546378D"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1CDFFF4"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w:t>
            </w:r>
          </w:p>
        </w:tc>
      </w:tr>
    </w:tbl>
    <w:p w14:paraId="41732901" w14:textId="77777777" w:rsidR="002E0941" w:rsidRDefault="002E0941" w:rsidP="0055546E">
      <w:pPr>
        <w:pStyle w:val="Kop3"/>
        <w:rPr>
          <w:rFonts w:ascii="Calibri" w:hAnsi="Calibri" w:cs="Calibri"/>
        </w:rPr>
      </w:pPr>
      <w:bookmarkStart w:id="92" w:name="global_class_Model_SPOOR"/>
      <w:bookmarkEnd w:id="92"/>
      <w:r>
        <w:rPr>
          <w:rFonts w:ascii="Calibri" w:hAnsi="Calibri" w:cs="Calibri"/>
        </w:rPr>
        <w:t>Objecttype SPOOR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D57018A" w14:textId="77777777" w:rsidTr="002E0941">
        <w:trPr>
          <w:tblCellSpacing w:w="15" w:type="dxa"/>
        </w:trPr>
        <w:tc>
          <w:tcPr>
            <w:tcW w:w="1500" w:type="pct"/>
            <w:tcBorders>
              <w:top w:val="nil"/>
              <w:left w:val="nil"/>
              <w:bottom w:val="nil"/>
              <w:right w:val="nil"/>
            </w:tcBorders>
            <w:hideMark/>
          </w:tcPr>
          <w:p w14:paraId="79F8E4A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69AE77" w14:textId="77777777" w:rsidR="002E0941" w:rsidRDefault="002E0941">
            <w:pPr>
              <w:rPr>
                <w:rFonts w:ascii="Calibri" w:hAnsi="Calibri" w:cs="Calibri"/>
                <w:sz w:val="22"/>
                <w:szCs w:val="22"/>
              </w:rPr>
            </w:pPr>
            <w:r>
              <w:rPr>
                <w:rFonts w:ascii="Calibri" w:hAnsi="Calibri" w:cs="Calibri"/>
                <w:sz w:val="22"/>
                <w:szCs w:val="22"/>
              </w:rPr>
              <w:t>SPOOR</w:t>
            </w:r>
          </w:p>
        </w:tc>
      </w:tr>
      <w:tr w:rsidR="002E0941" w14:paraId="16F2D215" w14:textId="77777777" w:rsidTr="002E0941">
        <w:trPr>
          <w:tblCellSpacing w:w="15" w:type="dxa"/>
        </w:trPr>
        <w:tc>
          <w:tcPr>
            <w:tcW w:w="1500" w:type="pct"/>
            <w:tcBorders>
              <w:top w:val="nil"/>
              <w:left w:val="nil"/>
              <w:bottom w:val="nil"/>
              <w:right w:val="nil"/>
            </w:tcBorders>
            <w:hideMark/>
          </w:tcPr>
          <w:p w14:paraId="6DE30411"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91FE076"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73E191F9" w14:textId="77777777" w:rsidTr="002E0941">
        <w:trPr>
          <w:tblCellSpacing w:w="15" w:type="dxa"/>
        </w:trPr>
        <w:tc>
          <w:tcPr>
            <w:tcW w:w="1500" w:type="pct"/>
            <w:tcBorders>
              <w:top w:val="nil"/>
              <w:left w:val="nil"/>
              <w:bottom w:val="nil"/>
              <w:right w:val="nil"/>
            </w:tcBorders>
            <w:hideMark/>
          </w:tcPr>
          <w:p w14:paraId="7C72207B"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154F902" w14:textId="77777777" w:rsidR="002E0941" w:rsidRDefault="002E0941">
            <w:pPr>
              <w:rPr>
                <w:rFonts w:ascii="Calibri" w:hAnsi="Calibri" w:cs="Calibri"/>
                <w:sz w:val="22"/>
                <w:szCs w:val="22"/>
              </w:rPr>
            </w:pPr>
            <w:r>
              <w:rPr>
                <w:rFonts w:ascii="Calibri" w:hAnsi="Calibri" w:cs="Calibri"/>
                <w:sz w:val="22"/>
                <w:szCs w:val="22"/>
              </w:rPr>
              <w:t xml:space="preserve">De as van het spoor, dat wil zeggen het midden van twee stalen staven op een onderling vaste afstand, waarover trein, tram, of sneltram rijdt. </w:t>
            </w:r>
          </w:p>
        </w:tc>
      </w:tr>
      <w:tr w:rsidR="002E0941" w14:paraId="397F3338" w14:textId="77777777" w:rsidTr="002E0941">
        <w:trPr>
          <w:tblCellSpacing w:w="15" w:type="dxa"/>
        </w:trPr>
        <w:tc>
          <w:tcPr>
            <w:tcW w:w="1500" w:type="pct"/>
            <w:tcBorders>
              <w:top w:val="nil"/>
              <w:left w:val="nil"/>
              <w:bottom w:val="nil"/>
              <w:right w:val="nil"/>
            </w:tcBorders>
            <w:hideMark/>
          </w:tcPr>
          <w:p w14:paraId="2FA9EBE7"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4CBCCDE"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2C77A460" w14:textId="77777777" w:rsidTr="002E0941">
        <w:trPr>
          <w:tblCellSpacing w:w="15" w:type="dxa"/>
        </w:trPr>
        <w:tc>
          <w:tcPr>
            <w:tcW w:w="1500" w:type="pct"/>
            <w:tcBorders>
              <w:top w:val="nil"/>
              <w:left w:val="nil"/>
              <w:bottom w:val="nil"/>
              <w:right w:val="nil"/>
            </w:tcBorders>
            <w:hideMark/>
          </w:tcPr>
          <w:p w14:paraId="5FDCCBA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47CA2A0"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04D97F79" w14:textId="77777777" w:rsidTr="002E0941">
        <w:trPr>
          <w:tblCellSpacing w:w="15" w:type="dxa"/>
        </w:trPr>
        <w:tc>
          <w:tcPr>
            <w:tcW w:w="1500" w:type="pct"/>
            <w:tcBorders>
              <w:top w:val="nil"/>
              <w:left w:val="nil"/>
              <w:bottom w:val="nil"/>
              <w:right w:val="nil"/>
            </w:tcBorders>
            <w:hideMark/>
          </w:tcPr>
          <w:p w14:paraId="04E9BEF6"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64F8CCE" w14:textId="77777777" w:rsidR="002E0941" w:rsidRDefault="002E0941">
            <w:pPr>
              <w:rPr>
                <w:rFonts w:ascii="Calibri" w:hAnsi="Calibri" w:cs="Calibri"/>
                <w:sz w:val="22"/>
                <w:szCs w:val="22"/>
              </w:rPr>
            </w:pPr>
            <w:r>
              <w:rPr>
                <w:rFonts w:ascii="Calibri" w:hAnsi="Calibri" w:cs="Calibri"/>
                <w:sz w:val="22"/>
                <w:szCs w:val="22"/>
              </w:rPr>
              <w:t>Identificatie spoor</w:t>
            </w:r>
          </w:p>
        </w:tc>
      </w:tr>
      <w:tr w:rsidR="002E0941" w14:paraId="6BCEA198" w14:textId="77777777" w:rsidTr="002E0941">
        <w:trPr>
          <w:tblCellSpacing w:w="15" w:type="dxa"/>
        </w:trPr>
        <w:tc>
          <w:tcPr>
            <w:tcW w:w="1500" w:type="pct"/>
            <w:tcBorders>
              <w:top w:val="nil"/>
              <w:left w:val="nil"/>
              <w:bottom w:val="nil"/>
              <w:right w:val="nil"/>
            </w:tcBorders>
            <w:hideMark/>
          </w:tcPr>
          <w:p w14:paraId="26FC071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2DA9F2A6" w14:textId="77777777" w:rsidR="002E0941" w:rsidRDefault="002E0941">
            <w:pPr>
              <w:rPr>
                <w:rFonts w:ascii="Calibri" w:hAnsi="Calibri" w:cs="Calibri"/>
                <w:sz w:val="22"/>
                <w:szCs w:val="22"/>
              </w:rPr>
            </w:pPr>
            <w:r>
              <w:rPr>
                <w:rFonts w:ascii="Calibri" w:hAnsi="Calibri" w:cs="Calibri"/>
                <w:sz w:val="22"/>
                <w:szCs w:val="22"/>
              </w:rPr>
              <w:t xml:space="preserve">Spoorobjecten met status plan en een einddatum maken geen deel uit van de verzameling sporen. Zie verder BGT en IMGeo. </w:t>
            </w:r>
          </w:p>
        </w:tc>
      </w:tr>
      <w:tr w:rsidR="002E0941" w14:paraId="77CFB180" w14:textId="77777777" w:rsidTr="002E0941">
        <w:trPr>
          <w:tblCellSpacing w:w="15" w:type="dxa"/>
        </w:trPr>
        <w:tc>
          <w:tcPr>
            <w:tcW w:w="1500" w:type="pct"/>
            <w:tcBorders>
              <w:top w:val="nil"/>
              <w:left w:val="nil"/>
              <w:bottom w:val="nil"/>
              <w:right w:val="nil"/>
            </w:tcBorders>
            <w:hideMark/>
          </w:tcPr>
          <w:p w14:paraId="711A3582"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1583AEA5" w14:textId="77777777" w:rsidR="002E0941" w:rsidRDefault="002E0941">
            <w:pPr>
              <w:rPr>
                <w:rFonts w:ascii="Calibri" w:hAnsi="Calibri" w:cs="Calibri"/>
                <w:sz w:val="22"/>
                <w:szCs w:val="22"/>
              </w:rPr>
            </w:pPr>
          </w:p>
        </w:tc>
      </w:tr>
      <w:tr w:rsidR="002E0941" w14:paraId="0628AAA1" w14:textId="77777777" w:rsidTr="002E0941">
        <w:trPr>
          <w:tblCellSpacing w:w="15" w:type="dxa"/>
        </w:trPr>
        <w:tc>
          <w:tcPr>
            <w:tcW w:w="1500" w:type="pct"/>
            <w:tcBorders>
              <w:top w:val="nil"/>
              <w:left w:val="nil"/>
              <w:bottom w:val="nil"/>
              <w:right w:val="nil"/>
            </w:tcBorders>
            <w:hideMark/>
          </w:tcPr>
          <w:p w14:paraId="75D9793A"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30C9E7B" w14:textId="77777777" w:rsidR="002E0941" w:rsidRDefault="002E0941">
            <w:pPr>
              <w:rPr>
                <w:rFonts w:ascii="Calibri" w:hAnsi="Calibri" w:cs="Calibri"/>
                <w:sz w:val="22"/>
                <w:szCs w:val="22"/>
              </w:rPr>
            </w:pPr>
            <w:r>
              <w:rPr>
                <w:rFonts w:ascii="Calibri" w:hAnsi="Calibri" w:cs="Calibri"/>
                <w:sz w:val="22"/>
                <w:szCs w:val="22"/>
              </w:rPr>
              <w:t>Nee</w:t>
            </w:r>
          </w:p>
        </w:tc>
      </w:tr>
    </w:tbl>
    <w:p w14:paraId="6126A31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24309AD" w14:textId="77777777" w:rsidTr="002E0941">
        <w:trPr>
          <w:tblCellSpacing w:w="15" w:type="dxa"/>
        </w:trPr>
        <w:tc>
          <w:tcPr>
            <w:tcW w:w="1500" w:type="pct"/>
            <w:tcBorders>
              <w:top w:val="nil"/>
              <w:left w:val="nil"/>
              <w:bottom w:val="nil"/>
              <w:right w:val="nil"/>
            </w:tcBorders>
            <w:hideMark/>
          </w:tcPr>
          <w:p w14:paraId="224AFFC6"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0D6F4E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23"/>
        <w:gridCol w:w="2203"/>
        <w:gridCol w:w="4446"/>
        <w:gridCol w:w="1211"/>
        <w:gridCol w:w="871"/>
      </w:tblGrid>
      <w:tr w:rsidR="002E0941" w14:paraId="741DFD7A" w14:textId="77777777" w:rsidTr="002E0941">
        <w:trPr>
          <w:tblCellSpacing w:w="15" w:type="dxa"/>
        </w:trPr>
        <w:tc>
          <w:tcPr>
            <w:tcW w:w="0" w:type="auto"/>
            <w:tcBorders>
              <w:top w:val="nil"/>
              <w:left w:val="nil"/>
              <w:bottom w:val="nil"/>
              <w:right w:val="nil"/>
            </w:tcBorders>
            <w:hideMark/>
          </w:tcPr>
          <w:p w14:paraId="617E57EC"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6FFEB4D"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62F2B865"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498E937"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9379362"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4EAEE27" w14:textId="77777777" w:rsidTr="002E0941">
        <w:trPr>
          <w:tblCellSpacing w:w="15" w:type="dxa"/>
        </w:trPr>
        <w:tc>
          <w:tcPr>
            <w:tcW w:w="250" w:type="pct"/>
            <w:tcBorders>
              <w:top w:val="nil"/>
              <w:left w:val="nil"/>
              <w:bottom w:val="nil"/>
              <w:right w:val="nil"/>
            </w:tcBorders>
            <w:hideMark/>
          </w:tcPr>
          <w:p w14:paraId="3D921A3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04BB93" w14:textId="77777777" w:rsidR="002E0941" w:rsidRDefault="002E0941">
            <w:pPr>
              <w:rPr>
                <w:rFonts w:ascii="Calibri" w:hAnsi="Calibri" w:cs="Calibri"/>
                <w:sz w:val="22"/>
                <w:szCs w:val="22"/>
              </w:rPr>
            </w:pPr>
            <w:r>
              <w:rPr>
                <w:rFonts w:ascii="Calibri" w:hAnsi="Calibri" w:cs="Calibri"/>
                <w:sz w:val="22"/>
                <w:szCs w:val="22"/>
              </w:rPr>
              <w:t xml:space="preserve">Identificatie spoor </w:t>
            </w:r>
          </w:p>
        </w:tc>
        <w:tc>
          <w:tcPr>
            <w:tcW w:w="2500" w:type="pct"/>
            <w:tcBorders>
              <w:top w:val="nil"/>
              <w:left w:val="nil"/>
              <w:bottom w:val="nil"/>
              <w:right w:val="nil"/>
            </w:tcBorders>
            <w:hideMark/>
          </w:tcPr>
          <w:p w14:paraId="359CB917" w14:textId="77777777" w:rsidR="002E0941" w:rsidRDefault="002E0941">
            <w:pPr>
              <w:rPr>
                <w:rFonts w:ascii="Calibri" w:hAnsi="Calibri" w:cs="Calibri"/>
                <w:sz w:val="22"/>
                <w:szCs w:val="22"/>
              </w:rPr>
            </w:pPr>
            <w:r>
              <w:rPr>
                <w:rFonts w:ascii="Calibri" w:hAnsi="Calibri" w:cs="Calibri"/>
                <w:sz w:val="22"/>
                <w:szCs w:val="22"/>
              </w:rPr>
              <w:t>Een unieke identificatie voor een spoor</w:t>
            </w:r>
          </w:p>
        </w:tc>
        <w:tc>
          <w:tcPr>
            <w:tcW w:w="500" w:type="pct"/>
            <w:tcBorders>
              <w:top w:val="nil"/>
              <w:left w:val="nil"/>
              <w:bottom w:val="nil"/>
              <w:right w:val="nil"/>
            </w:tcBorders>
            <w:hideMark/>
          </w:tcPr>
          <w:p w14:paraId="58757428"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2CF6035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EBF0311" w14:textId="77777777" w:rsidTr="002E0941">
        <w:trPr>
          <w:tblCellSpacing w:w="15" w:type="dxa"/>
        </w:trPr>
        <w:tc>
          <w:tcPr>
            <w:tcW w:w="250" w:type="pct"/>
            <w:tcBorders>
              <w:top w:val="nil"/>
              <w:left w:val="nil"/>
              <w:bottom w:val="nil"/>
              <w:right w:val="nil"/>
            </w:tcBorders>
            <w:hideMark/>
          </w:tcPr>
          <w:p w14:paraId="73BF4E4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2B8477" w14:textId="77777777" w:rsidR="002E0941" w:rsidRDefault="002E0941">
            <w:pPr>
              <w:rPr>
                <w:rFonts w:ascii="Calibri" w:hAnsi="Calibri" w:cs="Calibri"/>
                <w:sz w:val="22"/>
                <w:szCs w:val="22"/>
              </w:rPr>
            </w:pPr>
            <w:r>
              <w:rPr>
                <w:rFonts w:ascii="Calibri" w:hAnsi="Calibri" w:cs="Calibri"/>
                <w:sz w:val="22"/>
                <w:szCs w:val="22"/>
              </w:rPr>
              <w:t xml:space="preserve">Geometrie spoor </w:t>
            </w:r>
          </w:p>
        </w:tc>
        <w:tc>
          <w:tcPr>
            <w:tcW w:w="2500" w:type="pct"/>
            <w:tcBorders>
              <w:top w:val="nil"/>
              <w:left w:val="nil"/>
              <w:bottom w:val="nil"/>
              <w:right w:val="nil"/>
            </w:tcBorders>
            <w:hideMark/>
          </w:tcPr>
          <w:p w14:paraId="59858E63" w14:textId="77777777" w:rsidR="002E0941" w:rsidRDefault="002E0941">
            <w:pPr>
              <w:rPr>
                <w:rFonts w:ascii="Calibri" w:hAnsi="Calibri" w:cs="Calibri"/>
                <w:sz w:val="22"/>
                <w:szCs w:val="22"/>
              </w:rPr>
            </w:pPr>
            <w:r>
              <w:rPr>
                <w:rFonts w:ascii="Calibri" w:hAnsi="Calibri" w:cs="Calibri"/>
                <w:sz w:val="22"/>
                <w:szCs w:val="22"/>
              </w:rPr>
              <w:t>De geometrische representatie van een spoor als lijn.</w:t>
            </w:r>
          </w:p>
        </w:tc>
        <w:tc>
          <w:tcPr>
            <w:tcW w:w="500" w:type="pct"/>
            <w:tcBorders>
              <w:top w:val="nil"/>
              <w:left w:val="nil"/>
              <w:bottom w:val="nil"/>
              <w:right w:val="nil"/>
            </w:tcBorders>
            <w:hideMark/>
          </w:tcPr>
          <w:p w14:paraId="73B45EE7" w14:textId="77777777" w:rsidR="002E0941" w:rsidRDefault="002E0941">
            <w:pPr>
              <w:rPr>
                <w:rFonts w:ascii="Calibri" w:hAnsi="Calibri" w:cs="Calibri"/>
                <w:sz w:val="22"/>
                <w:szCs w:val="22"/>
              </w:rPr>
            </w:pPr>
            <w:r>
              <w:rPr>
                <w:rFonts w:ascii="Calibri" w:hAnsi="Calibri" w:cs="Calibri"/>
                <w:sz w:val="22"/>
                <w:szCs w:val="22"/>
              </w:rPr>
              <w:t xml:space="preserve">GM_Curve </w:t>
            </w:r>
          </w:p>
        </w:tc>
        <w:tc>
          <w:tcPr>
            <w:tcW w:w="500" w:type="pct"/>
            <w:tcBorders>
              <w:top w:val="nil"/>
              <w:left w:val="nil"/>
              <w:bottom w:val="nil"/>
              <w:right w:val="nil"/>
            </w:tcBorders>
            <w:hideMark/>
          </w:tcPr>
          <w:p w14:paraId="69A9B62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3E041AF" w14:textId="77777777" w:rsidTr="002E0941">
        <w:trPr>
          <w:tblCellSpacing w:w="15" w:type="dxa"/>
        </w:trPr>
        <w:tc>
          <w:tcPr>
            <w:tcW w:w="250" w:type="pct"/>
            <w:tcBorders>
              <w:top w:val="nil"/>
              <w:left w:val="nil"/>
              <w:bottom w:val="nil"/>
              <w:right w:val="nil"/>
            </w:tcBorders>
            <w:hideMark/>
          </w:tcPr>
          <w:p w14:paraId="70E55C6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A176C62" w14:textId="77777777" w:rsidR="002E0941" w:rsidRDefault="002E0941">
            <w:pPr>
              <w:rPr>
                <w:rFonts w:ascii="Calibri" w:hAnsi="Calibri" w:cs="Calibri"/>
                <w:sz w:val="22"/>
                <w:szCs w:val="22"/>
              </w:rPr>
            </w:pPr>
            <w:r>
              <w:rPr>
                <w:rFonts w:ascii="Calibri" w:hAnsi="Calibri" w:cs="Calibri"/>
                <w:sz w:val="22"/>
                <w:szCs w:val="22"/>
              </w:rPr>
              <w:t xml:space="preserve">Functie spoor </w:t>
            </w:r>
          </w:p>
        </w:tc>
        <w:tc>
          <w:tcPr>
            <w:tcW w:w="2500" w:type="pct"/>
            <w:tcBorders>
              <w:top w:val="nil"/>
              <w:left w:val="nil"/>
              <w:bottom w:val="nil"/>
              <w:right w:val="nil"/>
            </w:tcBorders>
            <w:hideMark/>
          </w:tcPr>
          <w:p w14:paraId="5FA5BAA6" w14:textId="77777777" w:rsidR="002E0941" w:rsidRDefault="002E0941">
            <w:pPr>
              <w:rPr>
                <w:rFonts w:ascii="Calibri" w:hAnsi="Calibri" w:cs="Calibri"/>
                <w:sz w:val="22"/>
                <w:szCs w:val="22"/>
              </w:rPr>
            </w:pPr>
            <w:r>
              <w:rPr>
                <w:rFonts w:ascii="Calibri" w:hAnsi="Calibri" w:cs="Calibri"/>
                <w:sz w:val="22"/>
                <w:szCs w:val="22"/>
              </w:rPr>
              <w:t>Specificatie van het soort gebruik van het spoor.</w:t>
            </w:r>
          </w:p>
        </w:tc>
        <w:tc>
          <w:tcPr>
            <w:tcW w:w="500" w:type="pct"/>
            <w:tcBorders>
              <w:top w:val="nil"/>
              <w:left w:val="nil"/>
              <w:bottom w:val="nil"/>
              <w:right w:val="nil"/>
            </w:tcBorders>
            <w:hideMark/>
          </w:tcPr>
          <w:p w14:paraId="73F66458" w14:textId="77777777" w:rsidR="002E0941" w:rsidRDefault="002E0941">
            <w:pPr>
              <w:rPr>
                <w:rFonts w:ascii="Calibri" w:hAnsi="Calibri" w:cs="Calibri"/>
                <w:sz w:val="22"/>
                <w:szCs w:val="22"/>
              </w:rPr>
            </w:pPr>
            <w:r>
              <w:rPr>
                <w:rFonts w:ascii="Calibri" w:hAnsi="Calibri" w:cs="Calibri"/>
                <w:sz w:val="22"/>
                <w:szCs w:val="22"/>
              </w:rPr>
              <w:t xml:space="preserve">functieSpoor </w:t>
            </w:r>
          </w:p>
        </w:tc>
        <w:tc>
          <w:tcPr>
            <w:tcW w:w="500" w:type="pct"/>
            <w:tcBorders>
              <w:top w:val="nil"/>
              <w:left w:val="nil"/>
              <w:bottom w:val="nil"/>
              <w:right w:val="nil"/>
            </w:tcBorders>
            <w:hideMark/>
          </w:tcPr>
          <w:p w14:paraId="4E746F5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857908C" w14:textId="77777777" w:rsidTr="002E0941">
        <w:trPr>
          <w:tblCellSpacing w:w="15" w:type="dxa"/>
        </w:trPr>
        <w:tc>
          <w:tcPr>
            <w:tcW w:w="250" w:type="pct"/>
            <w:tcBorders>
              <w:top w:val="nil"/>
              <w:left w:val="nil"/>
              <w:bottom w:val="nil"/>
              <w:right w:val="nil"/>
            </w:tcBorders>
            <w:hideMark/>
          </w:tcPr>
          <w:p w14:paraId="2D44B1B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F6181FB" w14:textId="77777777" w:rsidR="002E0941" w:rsidRDefault="002E0941">
            <w:pPr>
              <w:rPr>
                <w:rFonts w:ascii="Calibri" w:hAnsi="Calibri" w:cs="Calibri"/>
                <w:sz w:val="22"/>
                <w:szCs w:val="22"/>
              </w:rPr>
            </w:pPr>
            <w:r>
              <w:rPr>
                <w:rFonts w:ascii="Calibri" w:hAnsi="Calibri" w:cs="Calibri"/>
                <w:sz w:val="22"/>
                <w:szCs w:val="22"/>
              </w:rPr>
              <w:t xml:space="preserve">Datum begin geldigheid spoor </w:t>
            </w:r>
          </w:p>
        </w:tc>
        <w:tc>
          <w:tcPr>
            <w:tcW w:w="2500" w:type="pct"/>
            <w:tcBorders>
              <w:top w:val="nil"/>
              <w:left w:val="nil"/>
              <w:bottom w:val="nil"/>
              <w:right w:val="nil"/>
            </w:tcBorders>
            <w:hideMark/>
          </w:tcPr>
          <w:p w14:paraId="1AC45A3F" w14:textId="77777777" w:rsidR="002E0941" w:rsidRDefault="002E0941">
            <w:pPr>
              <w:rPr>
                <w:rFonts w:ascii="Calibri" w:hAnsi="Calibri" w:cs="Calibri"/>
                <w:sz w:val="22"/>
                <w:szCs w:val="22"/>
              </w:rPr>
            </w:pPr>
            <w:r>
              <w:rPr>
                <w:rFonts w:ascii="Calibri" w:hAnsi="Calibri" w:cs="Calibri"/>
                <w:sz w:val="22"/>
                <w:szCs w:val="22"/>
              </w:rPr>
              <w:t>De datum waarop het spoor is ontstaan.</w:t>
            </w:r>
          </w:p>
        </w:tc>
        <w:tc>
          <w:tcPr>
            <w:tcW w:w="500" w:type="pct"/>
            <w:tcBorders>
              <w:top w:val="nil"/>
              <w:left w:val="nil"/>
              <w:bottom w:val="nil"/>
              <w:right w:val="nil"/>
            </w:tcBorders>
            <w:hideMark/>
          </w:tcPr>
          <w:p w14:paraId="79C6D11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B51488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8E43736" w14:textId="77777777" w:rsidTr="002E0941">
        <w:trPr>
          <w:tblCellSpacing w:w="15" w:type="dxa"/>
        </w:trPr>
        <w:tc>
          <w:tcPr>
            <w:tcW w:w="250" w:type="pct"/>
            <w:tcBorders>
              <w:top w:val="nil"/>
              <w:left w:val="nil"/>
              <w:bottom w:val="nil"/>
              <w:right w:val="nil"/>
            </w:tcBorders>
            <w:hideMark/>
          </w:tcPr>
          <w:p w14:paraId="3251253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E0DD7CB" w14:textId="77777777" w:rsidR="002E0941" w:rsidRDefault="002E0941">
            <w:pPr>
              <w:rPr>
                <w:rFonts w:ascii="Calibri" w:hAnsi="Calibri" w:cs="Calibri"/>
                <w:sz w:val="22"/>
                <w:szCs w:val="22"/>
              </w:rPr>
            </w:pPr>
            <w:r>
              <w:rPr>
                <w:rFonts w:ascii="Calibri" w:hAnsi="Calibri" w:cs="Calibri"/>
                <w:sz w:val="22"/>
                <w:szCs w:val="22"/>
              </w:rPr>
              <w:t xml:space="preserve">Datum einde geldigheid spoor </w:t>
            </w:r>
          </w:p>
        </w:tc>
        <w:tc>
          <w:tcPr>
            <w:tcW w:w="2500" w:type="pct"/>
            <w:tcBorders>
              <w:top w:val="nil"/>
              <w:left w:val="nil"/>
              <w:bottom w:val="nil"/>
              <w:right w:val="nil"/>
            </w:tcBorders>
            <w:hideMark/>
          </w:tcPr>
          <w:p w14:paraId="241C69A7" w14:textId="77777777" w:rsidR="002E0941" w:rsidRDefault="002E0941">
            <w:pPr>
              <w:rPr>
                <w:rFonts w:ascii="Calibri" w:hAnsi="Calibri" w:cs="Calibri"/>
                <w:sz w:val="22"/>
                <w:szCs w:val="22"/>
              </w:rPr>
            </w:pPr>
            <w:r>
              <w:rPr>
                <w:rFonts w:ascii="Calibri" w:hAnsi="Calibri" w:cs="Calibri"/>
                <w:sz w:val="22"/>
                <w:szCs w:val="22"/>
              </w:rPr>
              <w:t>De datum waarop het spoor ongeldig is geworden.</w:t>
            </w:r>
          </w:p>
        </w:tc>
        <w:tc>
          <w:tcPr>
            <w:tcW w:w="500" w:type="pct"/>
            <w:tcBorders>
              <w:top w:val="nil"/>
              <w:left w:val="nil"/>
              <w:bottom w:val="nil"/>
              <w:right w:val="nil"/>
            </w:tcBorders>
            <w:hideMark/>
          </w:tcPr>
          <w:p w14:paraId="710DFC8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09D2D6B" w14:textId="77777777" w:rsidR="002E0941" w:rsidRDefault="002E0941">
            <w:pPr>
              <w:rPr>
                <w:rFonts w:ascii="Calibri" w:hAnsi="Calibri" w:cs="Calibri"/>
                <w:sz w:val="22"/>
                <w:szCs w:val="22"/>
              </w:rPr>
            </w:pPr>
            <w:r>
              <w:rPr>
                <w:rFonts w:ascii="Calibri" w:hAnsi="Calibri" w:cs="Calibri"/>
                <w:sz w:val="22"/>
                <w:szCs w:val="22"/>
              </w:rPr>
              <w:t>0 .. 1</w:t>
            </w:r>
          </w:p>
        </w:tc>
      </w:tr>
    </w:tbl>
    <w:p w14:paraId="16270E8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A67C9FE" w14:textId="77777777" w:rsidTr="002E0941">
        <w:trPr>
          <w:tblCellSpacing w:w="15" w:type="dxa"/>
        </w:trPr>
        <w:tc>
          <w:tcPr>
            <w:tcW w:w="1500" w:type="pct"/>
            <w:tcBorders>
              <w:top w:val="nil"/>
              <w:left w:val="nil"/>
              <w:bottom w:val="nil"/>
              <w:right w:val="nil"/>
            </w:tcBorders>
            <w:hideMark/>
          </w:tcPr>
          <w:p w14:paraId="7365FB54"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6ABCCE2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C69B5F3" w14:textId="77777777" w:rsidTr="002E0941">
        <w:trPr>
          <w:tblCellSpacing w:w="15" w:type="dxa"/>
        </w:trPr>
        <w:tc>
          <w:tcPr>
            <w:tcW w:w="250" w:type="pct"/>
            <w:tcBorders>
              <w:top w:val="nil"/>
              <w:left w:val="nil"/>
              <w:bottom w:val="nil"/>
              <w:right w:val="nil"/>
            </w:tcBorders>
            <w:hideMark/>
          </w:tcPr>
          <w:p w14:paraId="683D361C"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F51B3C1"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SPOOR is het equivalent van het city gml objecttype RAILWAY. </w:t>
            </w:r>
          </w:p>
        </w:tc>
      </w:tr>
    </w:tbl>
    <w:p w14:paraId="0E760605" w14:textId="77777777" w:rsidR="002E0941" w:rsidRDefault="002E0941" w:rsidP="0055546E">
      <w:pPr>
        <w:pStyle w:val="Kop3"/>
        <w:rPr>
          <w:rFonts w:ascii="Calibri" w:hAnsi="Calibri" w:cs="Calibri"/>
        </w:rPr>
      </w:pPr>
      <w:bookmarkStart w:id="93" w:name="global_class_Model_STANDPLAATS"/>
      <w:bookmarkEnd w:id="93"/>
      <w:r>
        <w:rPr>
          <w:rFonts w:ascii="Calibri" w:hAnsi="Calibri" w:cs="Calibri"/>
        </w:rPr>
        <w:t>Objecttype STANDPLAATS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9C8879F" w14:textId="77777777" w:rsidTr="002E0941">
        <w:trPr>
          <w:tblCellSpacing w:w="15" w:type="dxa"/>
        </w:trPr>
        <w:tc>
          <w:tcPr>
            <w:tcW w:w="1500" w:type="pct"/>
            <w:tcBorders>
              <w:top w:val="nil"/>
              <w:left w:val="nil"/>
              <w:bottom w:val="nil"/>
              <w:right w:val="nil"/>
            </w:tcBorders>
            <w:hideMark/>
          </w:tcPr>
          <w:p w14:paraId="60D1A004"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F4AE1D" w14:textId="77777777" w:rsidR="002E0941" w:rsidRDefault="002E0941">
            <w:pPr>
              <w:rPr>
                <w:rFonts w:ascii="Calibri" w:hAnsi="Calibri" w:cs="Calibri"/>
                <w:sz w:val="22"/>
                <w:szCs w:val="22"/>
              </w:rPr>
            </w:pPr>
            <w:r>
              <w:rPr>
                <w:rFonts w:ascii="Calibri" w:hAnsi="Calibri" w:cs="Calibri"/>
                <w:sz w:val="22"/>
                <w:szCs w:val="22"/>
              </w:rPr>
              <w:t>STANDPLAATS</w:t>
            </w:r>
          </w:p>
        </w:tc>
      </w:tr>
      <w:tr w:rsidR="002E0941" w14:paraId="4F10EA07" w14:textId="77777777" w:rsidTr="002E0941">
        <w:trPr>
          <w:tblCellSpacing w:w="15" w:type="dxa"/>
        </w:trPr>
        <w:tc>
          <w:tcPr>
            <w:tcW w:w="1500" w:type="pct"/>
            <w:tcBorders>
              <w:top w:val="nil"/>
              <w:left w:val="nil"/>
              <w:bottom w:val="nil"/>
              <w:right w:val="nil"/>
            </w:tcBorders>
            <w:hideMark/>
          </w:tcPr>
          <w:p w14:paraId="3D07A69E"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98FDCA7"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3BE03A08" w14:textId="77777777" w:rsidTr="002E0941">
        <w:trPr>
          <w:tblCellSpacing w:w="15" w:type="dxa"/>
        </w:trPr>
        <w:tc>
          <w:tcPr>
            <w:tcW w:w="1500" w:type="pct"/>
            <w:tcBorders>
              <w:top w:val="nil"/>
              <w:left w:val="nil"/>
              <w:bottom w:val="nil"/>
              <w:right w:val="nil"/>
            </w:tcBorders>
            <w:hideMark/>
          </w:tcPr>
          <w:p w14:paraId="56EEF5F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85E11DE"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als zodanig aangewezen terrein of gedeelte daarvan dat bestemd is voor het permanent plaatsen van een niet direct en niet duurzaam met de aarde verbonden en voor woon -, bedrijfsmatige, of recreatieve doeleinden geschikte ruimte. </w:t>
            </w:r>
          </w:p>
        </w:tc>
      </w:tr>
      <w:tr w:rsidR="002E0941" w14:paraId="501A5DCC" w14:textId="77777777" w:rsidTr="002E0941">
        <w:trPr>
          <w:tblCellSpacing w:w="15" w:type="dxa"/>
        </w:trPr>
        <w:tc>
          <w:tcPr>
            <w:tcW w:w="1500" w:type="pct"/>
            <w:tcBorders>
              <w:top w:val="nil"/>
              <w:left w:val="nil"/>
              <w:bottom w:val="nil"/>
              <w:right w:val="nil"/>
            </w:tcBorders>
            <w:hideMark/>
          </w:tcPr>
          <w:p w14:paraId="241F0A38"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5D7BA7E" w14:textId="77777777" w:rsidR="002E0941" w:rsidRDefault="002E0941">
            <w:pPr>
              <w:rPr>
                <w:rFonts w:ascii="Calibri" w:hAnsi="Calibri" w:cs="Calibri"/>
                <w:sz w:val="22"/>
                <w:szCs w:val="22"/>
              </w:rPr>
            </w:pPr>
          </w:p>
        </w:tc>
      </w:tr>
      <w:tr w:rsidR="002E0941" w14:paraId="101E1378" w14:textId="77777777" w:rsidTr="002E0941">
        <w:trPr>
          <w:tblCellSpacing w:w="15" w:type="dxa"/>
        </w:trPr>
        <w:tc>
          <w:tcPr>
            <w:tcW w:w="1500" w:type="pct"/>
            <w:tcBorders>
              <w:top w:val="nil"/>
              <w:left w:val="nil"/>
              <w:bottom w:val="nil"/>
              <w:right w:val="nil"/>
            </w:tcBorders>
            <w:hideMark/>
          </w:tcPr>
          <w:p w14:paraId="1E8D35C6"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A54BE87"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25874E18" w14:textId="77777777" w:rsidTr="002E0941">
        <w:trPr>
          <w:tblCellSpacing w:w="15" w:type="dxa"/>
        </w:trPr>
        <w:tc>
          <w:tcPr>
            <w:tcW w:w="1500" w:type="pct"/>
            <w:tcBorders>
              <w:top w:val="nil"/>
              <w:left w:val="nil"/>
              <w:bottom w:val="nil"/>
              <w:right w:val="nil"/>
            </w:tcBorders>
            <w:hideMark/>
          </w:tcPr>
          <w:p w14:paraId="6CDD8E93"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AB38F26" w14:textId="77777777" w:rsidR="002E0941" w:rsidRDefault="002E0941">
            <w:pPr>
              <w:rPr>
                <w:rFonts w:ascii="Calibri" w:hAnsi="Calibri" w:cs="Calibri"/>
                <w:sz w:val="22"/>
                <w:szCs w:val="22"/>
              </w:rPr>
            </w:pPr>
            <w:r>
              <w:rPr>
                <w:rFonts w:ascii="Calibri" w:hAnsi="Calibri" w:cs="Calibri"/>
                <w:sz w:val="22"/>
                <w:szCs w:val="22"/>
              </w:rPr>
              <w:t>Standplaatsidentificatie</w:t>
            </w:r>
          </w:p>
        </w:tc>
      </w:tr>
      <w:tr w:rsidR="002E0941" w14:paraId="3197996E" w14:textId="77777777" w:rsidTr="002E0941">
        <w:trPr>
          <w:tblCellSpacing w:w="15" w:type="dxa"/>
        </w:trPr>
        <w:tc>
          <w:tcPr>
            <w:tcW w:w="1500" w:type="pct"/>
            <w:tcBorders>
              <w:top w:val="nil"/>
              <w:left w:val="nil"/>
              <w:bottom w:val="nil"/>
              <w:right w:val="nil"/>
            </w:tcBorders>
            <w:hideMark/>
          </w:tcPr>
          <w:p w14:paraId="52CBA56A"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995C446" w14:textId="77777777" w:rsidR="002E0941" w:rsidRDefault="002E0941">
            <w:pPr>
              <w:rPr>
                <w:rFonts w:ascii="Calibri" w:hAnsi="Calibri" w:cs="Calibri"/>
                <w:sz w:val="22"/>
                <w:szCs w:val="22"/>
              </w:rPr>
            </w:pPr>
            <w:r>
              <w:rPr>
                <w:rFonts w:ascii="Calibri" w:hAnsi="Calibri" w:cs="Calibri"/>
                <w:sz w:val="22"/>
                <w:szCs w:val="22"/>
              </w:rPr>
              <w:t xml:space="preserve">De basisregistratie adressen en gebouwen omvat gegevens over alle standplaatsen op het Nederlands grondgebied, die daartoe officieel als zodanig zijn aangewezen. Nieuwe standplaatsen worden in de basisregistratie adressen en gebouwen opgenomen op basis van daartoe aangewezen brondocumenten, waarin het ontstaan van de standplaats als zodanig is vastgelegd. Daarnaast bevat de basisregistratie adressen en gebouwen alle geconstateerde standplaatsen in de zin van artikel 10, eerste lid, onderdeel b, van de wet. De gegevens over standplaatsen blijven in de basisregistratie adressen en gebouwen aanwezig, ook indien de standplaats als zodanig wordt ingetrokken. De basisregistratie adressen en gebouwen bevat in principe geen gegevens over standplaatsen die voor 1 juli 2009 zijn ingetrokken. </w:t>
            </w:r>
          </w:p>
        </w:tc>
      </w:tr>
      <w:tr w:rsidR="002E0941" w14:paraId="28271246" w14:textId="77777777" w:rsidTr="002E0941">
        <w:trPr>
          <w:tblCellSpacing w:w="15" w:type="dxa"/>
        </w:trPr>
        <w:tc>
          <w:tcPr>
            <w:tcW w:w="1500" w:type="pct"/>
            <w:tcBorders>
              <w:top w:val="nil"/>
              <w:left w:val="nil"/>
              <w:bottom w:val="nil"/>
              <w:right w:val="nil"/>
            </w:tcBorders>
            <w:hideMark/>
          </w:tcPr>
          <w:p w14:paraId="1FE5EF4C"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31A0462" w14:textId="77777777" w:rsidR="002E0941" w:rsidRDefault="002E0941">
            <w:pPr>
              <w:rPr>
                <w:rFonts w:ascii="Calibri" w:hAnsi="Calibri" w:cs="Calibri"/>
                <w:sz w:val="22"/>
                <w:szCs w:val="22"/>
              </w:rPr>
            </w:pPr>
          </w:p>
        </w:tc>
      </w:tr>
      <w:tr w:rsidR="002E0941" w14:paraId="59F28F40" w14:textId="77777777" w:rsidTr="002E0941">
        <w:trPr>
          <w:tblCellSpacing w:w="15" w:type="dxa"/>
        </w:trPr>
        <w:tc>
          <w:tcPr>
            <w:tcW w:w="1500" w:type="pct"/>
            <w:tcBorders>
              <w:top w:val="nil"/>
              <w:left w:val="nil"/>
              <w:bottom w:val="nil"/>
              <w:right w:val="nil"/>
            </w:tcBorders>
            <w:hideMark/>
          </w:tcPr>
          <w:p w14:paraId="7DF4C5C4"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253F534" w14:textId="77777777" w:rsidR="002E0941" w:rsidRDefault="002E0941">
            <w:pPr>
              <w:rPr>
                <w:rFonts w:ascii="Calibri" w:hAnsi="Calibri" w:cs="Calibri"/>
                <w:sz w:val="22"/>
                <w:szCs w:val="22"/>
              </w:rPr>
            </w:pPr>
            <w:r>
              <w:rPr>
                <w:rFonts w:ascii="Calibri" w:hAnsi="Calibri" w:cs="Calibri"/>
                <w:sz w:val="22"/>
                <w:szCs w:val="22"/>
              </w:rPr>
              <w:t>Nee</w:t>
            </w:r>
          </w:p>
        </w:tc>
      </w:tr>
    </w:tbl>
    <w:p w14:paraId="496E6F6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917936D" w14:textId="77777777" w:rsidTr="002E0941">
        <w:trPr>
          <w:tblCellSpacing w:w="15" w:type="dxa"/>
        </w:trPr>
        <w:tc>
          <w:tcPr>
            <w:tcW w:w="1500" w:type="pct"/>
            <w:tcBorders>
              <w:top w:val="nil"/>
              <w:left w:val="nil"/>
              <w:bottom w:val="nil"/>
              <w:right w:val="nil"/>
            </w:tcBorders>
            <w:hideMark/>
          </w:tcPr>
          <w:p w14:paraId="2CB4A480"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087F76A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
        <w:gridCol w:w="2216"/>
        <w:gridCol w:w="4001"/>
        <w:gridCol w:w="2075"/>
        <w:gridCol w:w="655"/>
      </w:tblGrid>
      <w:tr w:rsidR="002E0941" w14:paraId="385857A4" w14:textId="77777777" w:rsidTr="002E0941">
        <w:trPr>
          <w:tblCellSpacing w:w="15" w:type="dxa"/>
        </w:trPr>
        <w:tc>
          <w:tcPr>
            <w:tcW w:w="0" w:type="auto"/>
            <w:tcBorders>
              <w:top w:val="nil"/>
              <w:left w:val="nil"/>
              <w:bottom w:val="nil"/>
              <w:right w:val="nil"/>
            </w:tcBorders>
            <w:hideMark/>
          </w:tcPr>
          <w:p w14:paraId="1CF84F32"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D02F92B"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61DD5D0"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1A07BAE"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4B5AA7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A574EBC" w14:textId="77777777" w:rsidTr="002E0941">
        <w:trPr>
          <w:tblCellSpacing w:w="15" w:type="dxa"/>
        </w:trPr>
        <w:tc>
          <w:tcPr>
            <w:tcW w:w="250" w:type="pct"/>
            <w:tcBorders>
              <w:top w:val="nil"/>
              <w:left w:val="nil"/>
              <w:bottom w:val="nil"/>
              <w:right w:val="nil"/>
            </w:tcBorders>
            <w:hideMark/>
          </w:tcPr>
          <w:p w14:paraId="3026F6F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DD00AD" w14:textId="77777777" w:rsidR="002E0941" w:rsidRDefault="002E0941">
            <w:pPr>
              <w:rPr>
                <w:rFonts w:ascii="Calibri" w:hAnsi="Calibri" w:cs="Calibri"/>
                <w:sz w:val="22"/>
                <w:szCs w:val="22"/>
              </w:rPr>
            </w:pPr>
            <w:r>
              <w:rPr>
                <w:rFonts w:ascii="Calibri" w:hAnsi="Calibri" w:cs="Calibri"/>
                <w:sz w:val="22"/>
                <w:szCs w:val="22"/>
              </w:rPr>
              <w:t xml:space="preserve">Standplaatsidentificatie </w:t>
            </w:r>
          </w:p>
        </w:tc>
        <w:tc>
          <w:tcPr>
            <w:tcW w:w="2500" w:type="pct"/>
            <w:tcBorders>
              <w:top w:val="nil"/>
              <w:left w:val="nil"/>
              <w:bottom w:val="nil"/>
              <w:right w:val="nil"/>
            </w:tcBorders>
            <w:hideMark/>
          </w:tcPr>
          <w:p w14:paraId="766FC75C" w14:textId="77777777" w:rsidR="002E0941" w:rsidRDefault="002E0941">
            <w:pPr>
              <w:rPr>
                <w:rFonts w:ascii="Calibri" w:hAnsi="Calibri" w:cs="Calibri"/>
                <w:sz w:val="22"/>
                <w:szCs w:val="22"/>
              </w:rPr>
            </w:pPr>
            <w:r>
              <w:rPr>
                <w:rFonts w:ascii="Calibri" w:hAnsi="Calibri" w:cs="Calibri"/>
                <w:sz w:val="22"/>
                <w:szCs w:val="22"/>
              </w:rPr>
              <w:t>De unieke aanduiding van een STANDPLAATS.</w:t>
            </w:r>
          </w:p>
        </w:tc>
        <w:tc>
          <w:tcPr>
            <w:tcW w:w="500" w:type="pct"/>
            <w:tcBorders>
              <w:top w:val="nil"/>
              <w:left w:val="nil"/>
              <w:bottom w:val="nil"/>
              <w:right w:val="nil"/>
            </w:tcBorders>
            <w:hideMark/>
          </w:tcPr>
          <w:p w14:paraId="393FFE72"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6711362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C04B5D1" w14:textId="77777777" w:rsidTr="002E0941">
        <w:trPr>
          <w:tblCellSpacing w:w="15" w:type="dxa"/>
        </w:trPr>
        <w:tc>
          <w:tcPr>
            <w:tcW w:w="250" w:type="pct"/>
            <w:tcBorders>
              <w:top w:val="nil"/>
              <w:left w:val="nil"/>
              <w:bottom w:val="nil"/>
              <w:right w:val="nil"/>
            </w:tcBorders>
            <w:hideMark/>
          </w:tcPr>
          <w:p w14:paraId="2274509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344D04D" w14:textId="77777777" w:rsidR="002E0941" w:rsidRDefault="002E0941">
            <w:pPr>
              <w:rPr>
                <w:rFonts w:ascii="Calibri" w:hAnsi="Calibri" w:cs="Calibri"/>
                <w:sz w:val="22"/>
                <w:szCs w:val="22"/>
              </w:rPr>
            </w:pPr>
            <w:r>
              <w:rPr>
                <w:rFonts w:ascii="Calibri" w:hAnsi="Calibri" w:cs="Calibri"/>
                <w:sz w:val="22"/>
                <w:szCs w:val="22"/>
              </w:rPr>
              <w:t xml:space="preserve">Geometrie </w:t>
            </w:r>
          </w:p>
        </w:tc>
        <w:tc>
          <w:tcPr>
            <w:tcW w:w="2500" w:type="pct"/>
            <w:tcBorders>
              <w:top w:val="nil"/>
              <w:left w:val="nil"/>
              <w:bottom w:val="nil"/>
              <w:right w:val="nil"/>
            </w:tcBorders>
            <w:hideMark/>
          </w:tcPr>
          <w:p w14:paraId="61F80831" w14:textId="77777777" w:rsidR="002E0941" w:rsidRDefault="002E0941">
            <w:pPr>
              <w:rPr>
                <w:rFonts w:ascii="Calibri" w:hAnsi="Calibri" w:cs="Calibri"/>
                <w:sz w:val="22"/>
                <w:szCs w:val="22"/>
              </w:rPr>
            </w:pPr>
            <w:r>
              <w:rPr>
                <w:rFonts w:ascii="Calibri" w:hAnsi="Calibri" w:cs="Calibri"/>
                <w:sz w:val="22"/>
                <w:szCs w:val="22"/>
              </w:rPr>
              <w:t>De tweedimensionale geometrische representatie van de omtrekken van een BENOEMD TERREIN.</w:t>
            </w:r>
          </w:p>
        </w:tc>
        <w:tc>
          <w:tcPr>
            <w:tcW w:w="500" w:type="pct"/>
            <w:tcBorders>
              <w:top w:val="nil"/>
              <w:left w:val="nil"/>
              <w:bottom w:val="nil"/>
              <w:right w:val="nil"/>
            </w:tcBorders>
            <w:hideMark/>
          </w:tcPr>
          <w:p w14:paraId="035F2110"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73840D7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C6D228C" w14:textId="77777777" w:rsidTr="002E0941">
        <w:trPr>
          <w:tblCellSpacing w:w="15" w:type="dxa"/>
        </w:trPr>
        <w:tc>
          <w:tcPr>
            <w:tcW w:w="250" w:type="pct"/>
            <w:tcBorders>
              <w:top w:val="nil"/>
              <w:left w:val="nil"/>
              <w:bottom w:val="nil"/>
              <w:right w:val="nil"/>
            </w:tcBorders>
            <w:hideMark/>
          </w:tcPr>
          <w:p w14:paraId="4BBFDFE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FC831F" w14:textId="77777777" w:rsidR="002E0941" w:rsidRDefault="002E0941">
            <w:pPr>
              <w:rPr>
                <w:rFonts w:ascii="Calibri" w:hAnsi="Calibri" w:cs="Calibri"/>
                <w:sz w:val="22"/>
                <w:szCs w:val="22"/>
              </w:rPr>
            </w:pPr>
            <w:r>
              <w:rPr>
                <w:rFonts w:ascii="Calibri" w:hAnsi="Calibri" w:cs="Calibri"/>
                <w:sz w:val="22"/>
                <w:szCs w:val="22"/>
              </w:rPr>
              <w:t xml:space="preserve">Datum begin geldigheid benoemd terrein </w:t>
            </w:r>
          </w:p>
        </w:tc>
        <w:tc>
          <w:tcPr>
            <w:tcW w:w="2500" w:type="pct"/>
            <w:tcBorders>
              <w:top w:val="nil"/>
              <w:left w:val="nil"/>
              <w:bottom w:val="nil"/>
              <w:right w:val="nil"/>
            </w:tcBorders>
            <w:hideMark/>
          </w:tcPr>
          <w:p w14:paraId="643F0192" w14:textId="77777777" w:rsidR="002E0941" w:rsidRDefault="002E0941">
            <w:pPr>
              <w:rPr>
                <w:rFonts w:ascii="Calibri" w:hAnsi="Calibri" w:cs="Calibri"/>
                <w:sz w:val="22"/>
                <w:szCs w:val="22"/>
              </w:rPr>
            </w:pPr>
            <w:r>
              <w:rPr>
                <w:rFonts w:ascii="Calibri" w:hAnsi="Calibri" w:cs="Calibri"/>
                <w:sz w:val="22"/>
                <w:szCs w:val="22"/>
              </w:rPr>
              <w:t>De datum waarop van gemeentewege het benoemd terrein formeel is aangewezen.</w:t>
            </w:r>
          </w:p>
        </w:tc>
        <w:tc>
          <w:tcPr>
            <w:tcW w:w="500" w:type="pct"/>
            <w:tcBorders>
              <w:top w:val="nil"/>
              <w:left w:val="nil"/>
              <w:bottom w:val="nil"/>
              <w:right w:val="nil"/>
            </w:tcBorders>
            <w:hideMark/>
          </w:tcPr>
          <w:p w14:paraId="602C188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6B6C34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A7A88E9" w14:textId="77777777" w:rsidTr="002E0941">
        <w:trPr>
          <w:tblCellSpacing w:w="15" w:type="dxa"/>
        </w:trPr>
        <w:tc>
          <w:tcPr>
            <w:tcW w:w="250" w:type="pct"/>
            <w:tcBorders>
              <w:top w:val="nil"/>
              <w:left w:val="nil"/>
              <w:bottom w:val="nil"/>
              <w:right w:val="nil"/>
            </w:tcBorders>
            <w:hideMark/>
          </w:tcPr>
          <w:p w14:paraId="01D34CD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36E6CA" w14:textId="77777777" w:rsidR="002E0941" w:rsidRDefault="002E0941">
            <w:pPr>
              <w:rPr>
                <w:rFonts w:ascii="Calibri" w:hAnsi="Calibri" w:cs="Calibri"/>
                <w:sz w:val="22"/>
                <w:szCs w:val="22"/>
              </w:rPr>
            </w:pPr>
            <w:r>
              <w:rPr>
                <w:rFonts w:ascii="Calibri" w:hAnsi="Calibri" w:cs="Calibri"/>
                <w:sz w:val="22"/>
                <w:szCs w:val="22"/>
              </w:rPr>
              <w:t xml:space="preserve">Datum einde geldigheid benoemd terrein </w:t>
            </w:r>
          </w:p>
        </w:tc>
        <w:tc>
          <w:tcPr>
            <w:tcW w:w="2500" w:type="pct"/>
            <w:tcBorders>
              <w:top w:val="nil"/>
              <w:left w:val="nil"/>
              <w:bottom w:val="nil"/>
              <w:right w:val="nil"/>
            </w:tcBorders>
            <w:hideMark/>
          </w:tcPr>
          <w:p w14:paraId="2F408656" w14:textId="77777777" w:rsidR="002E0941" w:rsidRDefault="002E0941">
            <w:pPr>
              <w:rPr>
                <w:rFonts w:ascii="Calibri" w:hAnsi="Calibri" w:cs="Calibri"/>
                <w:sz w:val="22"/>
                <w:szCs w:val="22"/>
              </w:rPr>
            </w:pPr>
            <w:r>
              <w:rPr>
                <w:rFonts w:ascii="Calibri" w:hAnsi="Calibri" w:cs="Calibri"/>
                <w:sz w:val="22"/>
                <w:szCs w:val="22"/>
              </w:rPr>
              <w:t>De datum waarop van gemeentewege het benoemd terrein formeel is ingetrokken.</w:t>
            </w:r>
          </w:p>
        </w:tc>
        <w:tc>
          <w:tcPr>
            <w:tcW w:w="500" w:type="pct"/>
            <w:tcBorders>
              <w:top w:val="nil"/>
              <w:left w:val="nil"/>
              <w:bottom w:val="nil"/>
              <w:right w:val="nil"/>
            </w:tcBorders>
            <w:hideMark/>
          </w:tcPr>
          <w:p w14:paraId="596E6F8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CB86EA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7D23498" w14:textId="77777777" w:rsidTr="002E0941">
        <w:trPr>
          <w:tblCellSpacing w:w="15" w:type="dxa"/>
        </w:trPr>
        <w:tc>
          <w:tcPr>
            <w:tcW w:w="250" w:type="pct"/>
            <w:tcBorders>
              <w:top w:val="nil"/>
              <w:left w:val="nil"/>
              <w:bottom w:val="nil"/>
              <w:right w:val="nil"/>
            </w:tcBorders>
            <w:hideMark/>
          </w:tcPr>
          <w:p w14:paraId="59E336F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CC0D09C" w14:textId="77777777" w:rsidR="002E0941" w:rsidRDefault="002E0941">
            <w:pPr>
              <w:rPr>
                <w:rFonts w:ascii="Calibri" w:hAnsi="Calibri" w:cs="Calibri"/>
                <w:sz w:val="22"/>
                <w:szCs w:val="22"/>
              </w:rPr>
            </w:pPr>
            <w:r>
              <w:rPr>
                <w:rFonts w:ascii="Calibri" w:hAnsi="Calibri" w:cs="Calibri"/>
                <w:sz w:val="22"/>
                <w:szCs w:val="22"/>
              </w:rPr>
              <w:t xml:space="preserve">/Hoofdadres STANDPLAATS : </w:t>
            </w:r>
          </w:p>
        </w:tc>
        <w:tc>
          <w:tcPr>
            <w:tcW w:w="2500" w:type="pct"/>
            <w:tcBorders>
              <w:top w:val="nil"/>
              <w:left w:val="nil"/>
              <w:bottom w:val="nil"/>
              <w:right w:val="nil"/>
            </w:tcBorders>
            <w:hideMark/>
          </w:tcPr>
          <w:p w14:paraId="0C0FEEEE" w14:textId="77777777" w:rsidR="002E0941" w:rsidRDefault="002E0941">
            <w:pPr>
              <w:rPr>
                <w:rFonts w:ascii="Calibri" w:hAnsi="Calibri" w:cs="Calibri"/>
                <w:sz w:val="22"/>
                <w:szCs w:val="22"/>
              </w:rPr>
            </w:pPr>
            <w:r>
              <w:rPr>
                <w:rFonts w:ascii="Calibri" w:hAnsi="Calibri" w:cs="Calibri"/>
                <w:sz w:val="22"/>
                <w:szCs w:val="22"/>
              </w:rPr>
              <w:t xml:space="preserve">Het hoofdadres van een STANDPLAATS dat in het kader van de basisregistratie gebouwen als zodanig is aangemerkt en is opgenomen in de basisregistratie adressen. </w:t>
            </w:r>
          </w:p>
        </w:tc>
        <w:tc>
          <w:tcPr>
            <w:tcW w:w="500" w:type="pct"/>
            <w:tcBorders>
              <w:top w:val="nil"/>
              <w:left w:val="nil"/>
              <w:bottom w:val="nil"/>
              <w:right w:val="nil"/>
            </w:tcBorders>
            <w:hideMark/>
          </w:tcPr>
          <w:p w14:paraId="5A4DD67C"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772A2B76"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28B592A8" w14:textId="77777777" w:rsidTr="002E0941">
        <w:trPr>
          <w:tblCellSpacing w:w="15" w:type="dxa"/>
        </w:trPr>
        <w:tc>
          <w:tcPr>
            <w:tcW w:w="250" w:type="pct"/>
            <w:tcBorders>
              <w:top w:val="nil"/>
              <w:left w:val="nil"/>
              <w:bottom w:val="nil"/>
              <w:right w:val="nil"/>
            </w:tcBorders>
            <w:hideMark/>
          </w:tcPr>
          <w:p w14:paraId="4638864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183600E"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2808B6E7"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715D9023"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2D6F7A5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601A087" w14:textId="77777777" w:rsidTr="002E0941">
        <w:trPr>
          <w:tblCellSpacing w:w="15" w:type="dxa"/>
        </w:trPr>
        <w:tc>
          <w:tcPr>
            <w:tcW w:w="250" w:type="pct"/>
            <w:tcBorders>
              <w:top w:val="nil"/>
              <w:left w:val="nil"/>
              <w:bottom w:val="nil"/>
              <w:right w:val="nil"/>
            </w:tcBorders>
            <w:hideMark/>
          </w:tcPr>
          <w:p w14:paraId="58C8073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C93D5F"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1F441312"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119C5DCD"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36C7472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5FFA6A7" w14:textId="77777777" w:rsidTr="002E0941">
        <w:trPr>
          <w:tblCellSpacing w:w="15" w:type="dxa"/>
        </w:trPr>
        <w:tc>
          <w:tcPr>
            <w:tcW w:w="250" w:type="pct"/>
            <w:tcBorders>
              <w:top w:val="nil"/>
              <w:left w:val="nil"/>
              <w:bottom w:val="nil"/>
              <w:right w:val="nil"/>
            </w:tcBorders>
            <w:hideMark/>
          </w:tcPr>
          <w:p w14:paraId="57780A1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3283D9F"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29D0BCC1"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47E5F03C"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5B3E098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BF7FCCB" w14:textId="77777777" w:rsidTr="002E0941">
        <w:trPr>
          <w:tblCellSpacing w:w="15" w:type="dxa"/>
        </w:trPr>
        <w:tc>
          <w:tcPr>
            <w:tcW w:w="250" w:type="pct"/>
            <w:tcBorders>
              <w:top w:val="nil"/>
              <w:left w:val="nil"/>
              <w:bottom w:val="nil"/>
              <w:right w:val="nil"/>
            </w:tcBorders>
            <w:hideMark/>
          </w:tcPr>
          <w:p w14:paraId="6BA93A1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278F00"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46A5E7D0"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65BAF738"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0AB055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9478CCE" w14:textId="77777777" w:rsidTr="002E0941">
        <w:trPr>
          <w:tblCellSpacing w:w="15" w:type="dxa"/>
        </w:trPr>
        <w:tc>
          <w:tcPr>
            <w:tcW w:w="250" w:type="pct"/>
            <w:tcBorders>
              <w:top w:val="nil"/>
              <w:left w:val="nil"/>
              <w:bottom w:val="nil"/>
              <w:right w:val="nil"/>
            </w:tcBorders>
            <w:hideMark/>
          </w:tcPr>
          <w:p w14:paraId="03A9E81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838925E"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1D53F0D9"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384B805C"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438826D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66D2B36" w14:textId="77777777" w:rsidTr="002E0941">
        <w:trPr>
          <w:tblCellSpacing w:w="15" w:type="dxa"/>
        </w:trPr>
        <w:tc>
          <w:tcPr>
            <w:tcW w:w="250" w:type="pct"/>
            <w:tcBorders>
              <w:top w:val="nil"/>
              <w:left w:val="nil"/>
              <w:bottom w:val="nil"/>
              <w:right w:val="nil"/>
            </w:tcBorders>
            <w:hideMark/>
          </w:tcPr>
          <w:p w14:paraId="28F18E3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EA4DA4"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18B16F1D"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6A00598A"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A77F134" w14:textId="77777777" w:rsidR="002E0941" w:rsidRDefault="002E0941">
            <w:pPr>
              <w:rPr>
                <w:rFonts w:ascii="Calibri" w:hAnsi="Calibri" w:cs="Calibri"/>
                <w:sz w:val="22"/>
                <w:szCs w:val="22"/>
              </w:rPr>
            </w:pPr>
            <w:r>
              <w:rPr>
                <w:rFonts w:ascii="Calibri" w:hAnsi="Calibri" w:cs="Calibri"/>
                <w:sz w:val="22"/>
                <w:szCs w:val="22"/>
              </w:rPr>
              <w:t>1</w:t>
            </w:r>
          </w:p>
        </w:tc>
      </w:tr>
    </w:tbl>
    <w:p w14:paraId="351F8FD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75B0A9C" w14:textId="77777777" w:rsidTr="002E0941">
        <w:trPr>
          <w:tblCellSpacing w:w="15" w:type="dxa"/>
        </w:trPr>
        <w:tc>
          <w:tcPr>
            <w:tcW w:w="1500" w:type="pct"/>
            <w:tcBorders>
              <w:top w:val="nil"/>
              <w:left w:val="nil"/>
              <w:bottom w:val="nil"/>
              <w:right w:val="nil"/>
            </w:tcBorders>
            <w:hideMark/>
          </w:tcPr>
          <w:p w14:paraId="16DEAB3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AB2F44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16D124E" w14:textId="77777777" w:rsidTr="002E0941">
        <w:trPr>
          <w:tblCellSpacing w:w="15" w:type="dxa"/>
        </w:trPr>
        <w:tc>
          <w:tcPr>
            <w:tcW w:w="250" w:type="pct"/>
            <w:tcBorders>
              <w:top w:val="nil"/>
              <w:left w:val="nil"/>
              <w:bottom w:val="nil"/>
              <w:right w:val="nil"/>
            </w:tcBorders>
            <w:hideMark/>
          </w:tcPr>
          <w:p w14:paraId="3E519644"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AFE8625" w14:textId="77777777" w:rsidR="002E0941" w:rsidRDefault="002E0941">
            <w:pPr>
              <w:rPr>
                <w:rFonts w:ascii="Calibri" w:hAnsi="Calibri" w:cs="Calibri"/>
                <w:sz w:val="22"/>
                <w:szCs w:val="22"/>
              </w:rPr>
            </w:pPr>
            <w:r>
              <w:rPr>
                <w:rFonts w:ascii="Calibri" w:hAnsi="Calibri" w:cs="Calibri"/>
                <w:sz w:val="22"/>
                <w:szCs w:val="22"/>
              </w:rPr>
              <w:t xml:space="preserve">Een standplaats maakt in de BAG-terminologie deel uit van de groep adresseerbare objecten. Hier maakt het, gezamenlijk met de LIGPLAATS en het OVERIG BENOEMD TERREIN deel uit van de groep BENOEMD TERREIN. </w:t>
            </w:r>
          </w:p>
        </w:tc>
      </w:tr>
    </w:tbl>
    <w:p w14:paraId="00642483" w14:textId="77777777" w:rsidR="002E0941" w:rsidRDefault="002E0941" w:rsidP="0055546E">
      <w:pPr>
        <w:pStyle w:val="Kop3"/>
        <w:rPr>
          <w:rFonts w:ascii="Calibri" w:hAnsi="Calibri" w:cs="Calibri"/>
        </w:rPr>
      </w:pPr>
      <w:bookmarkStart w:id="94" w:name="global_class_Model_TUNNELDEEL"/>
      <w:bookmarkEnd w:id="94"/>
      <w:r>
        <w:rPr>
          <w:rFonts w:ascii="Calibri" w:hAnsi="Calibri" w:cs="Calibri"/>
        </w:rPr>
        <w:t>Objecttype TUNNELDEEL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23E8CF7" w14:textId="77777777" w:rsidTr="002E0941">
        <w:trPr>
          <w:tblCellSpacing w:w="15" w:type="dxa"/>
        </w:trPr>
        <w:tc>
          <w:tcPr>
            <w:tcW w:w="1500" w:type="pct"/>
            <w:tcBorders>
              <w:top w:val="nil"/>
              <w:left w:val="nil"/>
              <w:bottom w:val="nil"/>
              <w:right w:val="nil"/>
            </w:tcBorders>
            <w:hideMark/>
          </w:tcPr>
          <w:p w14:paraId="1CD977E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DD9A93E" w14:textId="77777777" w:rsidR="002E0941" w:rsidRDefault="002E0941">
            <w:pPr>
              <w:rPr>
                <w:rFonts w:ascii="Calibri" w:hAnsi="Calibri" w:cs="Calibri"/>
                <w:sz w:val="22"/>
                <w:szCs w:val="22"/>
              </w:rPr>
            </w:pPr>
            <w:r>
              <w:rPr>
                <w:rFonts w:ascii="Calibri" w:hAnsi="Calibri" w:cs="Calibri"/>
                <w:sz w:val="22"/>
                <w:szCs w:val="22"/>
              </w:rPr>
              <w:t>TUNNELDEEL</w:t>
            </w:r>
          </w:p>
        </w:tc>
      </w:tr>
      <w:tr w:rsidR="002E0941" w14:paraId="6EACB326" w14:textId="77777777" w:rsidTr="002E0941">
        <w:trPr>
          <w:tblCellSpacing w:w="15" w:type="dxa"/>
        </w:trPr>
        <w:tc>
          <w:tcPr>
            <w:tcW w:w="1500" w:type="pct"/>
            <w:tcBorders>
              <w:top w:val="nil"/>
              <w:left w:val="nil"/>
              <w:bottom w:val="nil"/>
              <w:right w:val="nil"/>
            </w:tcBorders>
            <w:hideMark/>
          </w:tcPr>
          <w:p w14:paraId="34B28040"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EEEAA6"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3548F7CF" w14:textId="77777777" w:rsidTr="002E0941">
        <w:trPr>
          <w:tblCellSpacing w:w="15" w:type="dxa"/>
        </w:trPr>
        <w:tc>
          <w:tcPr>
            <w:tcW w:w="1500" w:type="pct"/>
            <w:tcBorders>
              <w:top w:val="nil"/>
              <w:left w:val="nil"/>
              <w:bottom w:val="nil"/>
              <w:right w:val="nil"/>
            </w:tcBorders>
            <w:hideMark/>
          </w:tcPr>
          <w:p w14:paraId="7261B8A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9F4F432" w14:textId="77777777" w:rsidR="002E0941" w:rsidRDefault="002E0941">
            <w:pPr>
              <w:rPr>
                <w:rFonts w:ascii="Calibri" w:hAnsi="Calibri" w:cs="Calibri"/>
                <w:sz w:val="22"/>
                <w:szCs w:val="22"/>
              </w:rPr>
            </w:pPr>
            <w:r>
              <w:rPr>
                <w:rFonts w:ascii="Calibri" w:hAnsi="Calibri" w:cs="Calibri"/>
                <w:sz w:val="22"/>
                <w:szCs w:val="22"/>
              </w:rPr>
              <w:t xml:space="preserve">Onderdeel van een kunstmatig aangelegde, kokervormige onderdoorgang, dat essentieel is voor de constructie. </w:t>
            </w:r>
          </w:p>
        </w:tc>
      </w:tr>
      <w:tr w:rsidR="002E0941" w14:paraId="6D9C6443" w14:textId="77777777" w:rsidTr="002E0941">
        <w:trPr>
          <w:tblCellSpacing w:w="15" w:type="dxa"/>
        </w:trPr>
        <w:tc>
          <w:tcPr>
            <w:tcW w:w="1500" w:type="pct"/>
            <w:tcBorders>
              <w:top w:val="nil"/>
              <w:left w:val="nil"/>
              <w:bottom w:val="nil"/>
              <w:right w:val="nil"/>
            </w:tcBorders>
            <w:hideMark/>
          </w:tcPr>
          <w:p w14:paraId="4B578B47"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886FCC7"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78B24B90" w14:textId="77777777" w:rsidTr="002E0941">
        <w:trPr>
          <w:tblCellSpacing w:w="15" w:type="dxa"/>
        </w:trPr>
        <w:tc>
          <w:tcPr>
            <w:tcW w:w="1500" w:type="pct"/>
            <w:tcBorders>
              <w:top w:val="nil"/>
              <w:left w:val="nil"/>
              <w:bottom w:val="nil"/>
              <w:right w:val="nil"/>
            </w:tcBorders>
            <w:hideMark/>
          </w:tcPr>
          <w:p w14:paraId="23BF55DA"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E4D5B3E"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2148C9A4" w14:textId="77777777" w:rsidTr="002E0941">
        <w:trPr>
          <w:tblCellSpacing w:w="15" w:type="dxa"/>
        </w:trPr>
        <w:tc>
          <w:tcPr>
            <w:tcW w:w="1500" w:type="pct"/>
            <w:tcBorders>
              <w:top w:val="nil"/>
              <w:left w:val="nil"/>
              <w:bottom w:val="nil"/>
              <w:right w:val="nil"/>
            </w:tcBorders>
            <w:hideMark/>
          </w:tcPr>
          <w:p w14:paraId="6B09BED5"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FEAE464" w14:textId="77777777" w:rsidR="002E0941" w:rsidRDefault="002E0941">
            <w:pPr>
              <w:rPr>
                <w:rFonts w:ascii="Calibri" w:hAnsi="Calibri" w:cs="Calibri"/>
                <w:sz w:val="22"/>
                <w:szCs w:val="22"/>
              </w:rPr>
            </w:pPr>
            <w:r>
              <w:rPr>
                <w:rFonts w:ascii="Calibri" w:hAnsi="Calibri" w:cs="Calibri"/>
                <w:sz w:val="22"/>
                <w:szCs w:val="22"/>
              </w:rPr>
              <w:t>Identificatie tunneldeel</w:t>
            </w:r>
          </w:p>
        </w:tc>
      </w:tr>
      <w:tr w:rsidR="002E0941" w14:paraId="5E75257E" w14:textId="77777777" w:rsidTr="002E0941">
        <w:trPr>
          <w:tblCellSpacing w:w="15" w:type="dxa"/>
        </w:trPr>
        <w:tc>
          <w:tcPr>
            <w:tcW w:w="1500" w:type="pct"/>
            <w:tcBorders>
              <w:top w:val="nil"/>
              <w:left w:val="nil"/>
              <w:bottom w:val="nil"/>
              <w:right w:val="nil"/>
            </w:tcBorders>
            <w:hideMark/>
          </w:tcPr>
          <w:p w14:paraId="006C4F0E"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6218195" w14:textId="77777777" w:rsidR="002E0941" w:rsidRDefault="002E0941">
            <w:pPr>
              <w:rPr>
                <w:rFonts w:ascii="Calibri" w:hAnsi="Calibri" w:cs="Calibri"/>
                <w:sz w:val="22"/>
                <w:szCs w:val="22"/>
              </w:rPr>
            </w:pPr>
            <w:r>
              <w:rPr>
                <w:rFonts w:ascii="Calibri" w:hAnsi="Calibri" w:cs="Calibri"/>
                <w:sz w:val="22"/>
                <w:szCs w:val="22"/>
              </w:rPr>
              <w:t xml:space="preserve">Tunneldeelobjecten met status plan en een einddatum maken geen deel uit van de verzameling tunneldelen. Zie verder BGT. </w:t>
            </w:r>
          </w:p>
        </w:tc>
      </w:tr>
      <w:tr w:rsidR="002E0941" w14:paraId="410C637F" w14:textId="77777777" w:rsidTr="002E0941">
        <w:trPr>
          <w:tblCellSpacing w:w="15" w:type="dxa"/>
        </w:trPr>
        <w:tc>
          <w:tcPr>
            <w:tcW w:w="1500" w:type="pct"/>
            <w:tcBorders>
              <w:top w:val="nil"/>
              <w:left w:val="nil"/>
              <w:bottom w:val="nil"/>
              <w:right w:val="nil"/>
            </w:tcBorders>
            <w:hideMark/>
          </w:tcPr>
          <w:p w14:paraId="4F2C3B73"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EF17B19" w14:textId="77777777" w:rsidR="002E0941" w:rsidRDefault="002E0941">
            <w:pPr>
              <w:rPr>
                <w:rFonts w:ascii="Calibri" w:hAnsi="Calibri" w:cs="Calibri"/>
                <w:sz w:val="22"/>
                <w:szCs w:val="22"/>
              </w:rPr>
            </w:pPr>
          </w:p>
        </w:tc>
      </w:tr>
      <w:tr w:rsidR="002E0941" w14:paraId="3718B7B8" w14:textId="77777777" w:rsidTr="002E0941">
        <w:trPr>
          <w:tblCellSpacing w:w="15" w:type="dxa"/>
        </w:trPr>
        <w:tc>
          <w:tcPr>
            <w:tcW w:w="1500" w:type="pct"/>
            <w:tcBorders>
              <w:top w:val="nil"/>
              <w:left w:val="nil"/>
              <w:bottom w:val="nil"/>
              <w:right w:val="nil"/>
            </w:tcBorders>
            <w:hideMark/>
          </w:tcPr>
          <w:p w14:paraId="1351CAE4"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43E158CE" w14:textId="77777777" w:rsidR="002E0941" w:rsidRDefault="002E0941">
            <w:pPr>
              <w:rPr>
                <w:rFonts w:ascii="Calibri" w:hAnsi="Calibri" w:cs="Calibri"/>
                <w:sz w:val="22"/>
                <w:szCs w:val="22"/>
              </w:rPr>
            </w:pPr>
            <w:r>
              <w:rPr>
                <w:rFonts w:ascii="Calibri" w:hAnsi="Calibri" w:cs="Calibri"/>
                <w:sz w:val="22"/>
                <w:szCs w:val="22"/>
              </w:rPr>
              <w:t>Nee</w:t>
            </w:r>
          </w:p>
        </w:tc>
      </w:tr>
    </w:tbl>
    <w:p w14:paraId="4A4CE25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44C4A0B" w14:textId="77777777" w:rsidTr="002E0941">
        <w:trPr>
          <w:tblCellSpacing w:w="15" w:type="dxa"/>
        </w:trPr>
        <w:tc>
          <w:tcPr>
            <w:tcW w:w="1500" w:type="pct"/>
            <w:tcBorders>
              <w:top w:val="nil"/>
              <w:left w:val="nil"/>
              <w:bottom w:val="nil"/>
              <w:right w:val="nil"/>
            </w:tcBorders>
            <w:hideMark/>
          </w:tcPr>
          <w:p w14:paraId="0294DF6F"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1DC13BA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4"/>
        <w:gridCol w:w="2214"/>
        <w:gridCol w:w="4458"/>
        <w:gridCol w:w="1165"/>
        <w:gridCol w:w="883"/>
      </w:tblGrid>
      <w:tr w:rsidR="002E0941" w14:paraId="1CF34D8B" w14:textId="77777777" w:rsidTr="002E0941">
        <w:trPr>
          <w:tblCellSpacing w:w="15" w:type="dxa"/>
        </w:trPr>
        <w:tc>
          <w:tcPr>
            <w:tcW w:w="0" w:type="auto"/>
            <w:tcBorders>
              <w:top w:val="nil"/>
              <w:left w:val="nil"/>
              <w:bottom w:val="nil"/>
              <w:right w:val="nil"/>
            </w:tcBorders>
            <w:hideMark/>
          </w:tcPr>
          <w:p w14:paraId="19193960"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7BADFF4"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72E89CD"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F69688C"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9DC8BFC"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7A2E625" w14:textId="77777777" w:rsidTr="002E0941">
        <w:trPr>
          <w:tblCellSpacing w:w="15" w:type="dxa"/>
        </w:trPr>
        <w:tc>
          <w:tcPr>
            <w:tcW w:w="250" w:type="pct"/>
            <w:tcBorders>
              <w:top w:val="nil"/>
              <w:left w:val="nil"/>
              <w:bottom w:val="nil"/>
              <w:right w:val="nil"/>
            </w:tcBorders>
            <w:hideMark/>
          </w:tcPr>
          <w:p w14:paraId="3CF27EE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FA25C0" w14:textId="77777777" w:rsidR="002E0941" w:rsidRDefault="002E0941">
            <w:pPr>
              <w:rPr>
                <w:rFonts w:ascii="Calibri" w:hAnsi="Calibri" w:cs="Calibri"/>
                <w:sz w:val="22"/>
                <w:szCs w:val="22"/>
              </w:rPr>
            </w:pPr>
            <w:r>
              <w:rPr>
                <w:rFonts w:ascii="Calibri" w:hAnsi="Calibri" w:cs="Calibri"/>
                <w:sz w:val="22"/>
                <w:szCs w:val="22"/>
              </w:rPr>
              <w:t xml:space="preserve">Identificatie tunneldeel </w:t>
            </w:r>
          </w:p>
        </w:tc>
        <w:tc>
          <w:tcPr>
            <w:tcW w:w="2500" w:type="pct"/>
            <w:tcBorders>
              <w:top w:val="nil"/>
              <w:left w:val="nil"/>
              <w:bottom w:val="nil"/>
              <w:right w:val="nil"/>
            </w:tcBorders>
            <w:hideMark/>
          </w:tcPr>
          <w:p w14:paraId="40871071" w14:textId="77777777" w:rsidR="002E0941" w:rsidRDefault="002E0941">
            <w:pPr>
              <w:rPr>
                <w:rFonts w:ascii="Calibri" w:hAnsi="Calibri" w:cs="Calibri"/>
                <w:sz w:val="22"/>
                <w:szCs w:val="22"/>
              </w:rPr>
            </w:pPr>
            <w:r>
              <w:rPr>
                <w:rFonts w:ascii="Calibri" w:hAnsi="Calibri" w:cs="Calibri"/>
                <w:sz w:val="22"/>
                <w:szCs w:val="22"/>
              </w:rPr>
              <w:t>Een unieke identificatie voor een tunneldeel</w:t>
            </w:r>
          </w:p>
        </w:tc>
        <w:tc>
          <w:tcPr>
            <w:tcW w:w="500" w:type="pct"/>
            <w:tcBorders>
              <w:top w:val="nil"/>
              <w:left w:val="nil"/>
              <w:bottom w:val="nil"/>
              <w:right w:val="nil"/>
            </w:tcBorders>
            <w:hideMark/>
          </w:tcPr>
          <w:p w14:paraId="188E82CA"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2E3C3AA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0F07D74" w14:textId="77777777" w:rsidTr="002E0941">
        <w:trPr>
          <w:tblCellSpacing w:w="15" w:type="dxa"/>
        </w:trPr>
        <w:tc>
          <w:tcPr>
            <w:tcW w:w="250" w:type="pct"/>
            <w:tcBorders>
              <w:top w:val="nil"/>
              <w:left w:val="nil"/>
              <w:bottom w:val="nil"/>
              <w:right w:val="nil"/>
            </w:tcBorders>
            <w:hideMark/>
          </w:tcPr>
          <w:p w14:paraId="1F63EC3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76AAEFC" w14:textId="77777777" w:rsidR="002E0941" w:rsidRDefault="002E0941">
            <w:pPr>
              <w:rPr>
                <w:rFonts w:ascii="Calibri" w:hAnsi="Calibri" w:cs="Calibri"/>
                <w:sz w:val="22"/>
                <w:szCs w:val="22"/>
              </w:rPr>
            </w:pPr>
            <w:r>
              <w:rPr>
                <w:rFonts w:ascii="Calibri" w:hAnsi="Calibri" w:cs="Calibri"/>
                <w:sz w:val="22"/>
                <w:szCs w:val="22"/>
              </w:rPr>
              <w:t xml:space="preserve">Geometrie tunneldeel </w:t>
            </w:r>
          </w:p>
        </w:tc>
        <w:tc>
          <w:tcPr>
            <w:tcW w:w="2500" w:type="pct"/>
            <w:tcBorders>
              <w:top w:val="nil"/>
              <w:left w:val="nil"/>
              <w:bottom w:val="nil"/>
              <w:right w:val="nil"/>
            </w:tcBorders>
            <w:hideMark/>
          </w:tcPr>
          <w:p w14:paraId="32C7D6AF"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tunneldeel.</w:t>
            </w:r>
          </w:p>
        </w:tc>
        <w:tc>
          <w:tcPr>
            <w:tcW w:w="500" w:type="pct"/>
            <w:tcBorders>
              <w:top w:val="nil"/>
              <w:left w:val="nil"/>
              <w:bottom w:val="nil"/>
              <w:right w:val="nil"/>
            </w:tcBorders>
            <w:hideMark/>
          </w:tcPr>
          <w:p w14:paraId="3783C8F2"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55C0CFC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37B78EE" w14:textId="77777777" w:rsidTr="002E0941">
        <w:trPr>
          <w:tblCellSpacing w:w="15" w:type="dxa"/>
        </w:trPr>
        <w:tc>
          <w:tcPr>
            <w:tcW w:w="250" w:type="pct"/>
            <w:tcBorders>
              <w:top w:val="nil"/>
              <w:left w:val="nil"/>
              <w:bottom w:val="nil"/>
              <w:right w:val="nil"/>
            </w:tcBorders>
            <w:hideMark/>
          </w:tcPr>
          <w:p w14:paraId="0509BBC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74DB8A" w14:textId="77777777" w:rsidR="002E0941" w:rsidRDefault="002E0941">
            <w:pPr>
              <w:rPr>
                <w:rFonts w:ascii="Calibri" w:hAnsi="Calibri" w:cs="Calibri"/>
                <w:sz w:val="22"/>
                <w:szCs w:val="22"/>
              </w:rPr>
            </w:pPr>
            <w:r>
              <w:rPr>
                <w:rFonts w:ascii="Calibri" w:hAnsi="Calibri" w:cs="Calibri"/>
                <w:sz w:val="22"/>
                <w:szCs w:val="22"/>
              </w:rPr>
              <w:t xml:space="preserve">Datum begin geldigheid tunneldeel </w:t>
            </w:r>
          </w:p>
        </w:tc>
        <w:tc>
          <w:tcPr>
            <w:tcW w:w="2500" w:type="pct"/>
            <w:tcBorders>
              <w:top w:val="nil"/>
              <w:left w:val="nil"/>
              <w:bottom w:val="nil"/>
              <w:right w:val="nil"/>
            </w:tcBorders>
            <w:hideMark/>
          </w:tcPr>
          <w:p w14:paraId="5B1723B5" w14:textId="77777777" w:rsidR="002E0941" w:rsidRDefault="002E0941">
            <w:pPr>
              <w:rPr>
                <w:rFonts w:ascii="Calibri" w:hAnsi="Calibri" w:cs="Calibri"/>
                <w:sz w:val="22"/>
                <w:szCs w:val="22"/>
              </w:rPr>
            </w:pPr>
            <w:r>
              <w:rPr>
                <w:rFonts w:ascii="Calibri" w:hAnsi="Calibri" w:cs="Calibri"/>
                <w:sz w:val="22"/>
                <w:szCs w:val="22"/>
              </w:rPr>
              <w:t>De datum waarop het tunneldeel is ontstaan.</w:t>
            </w:r>
          </w:p>
        </w:tc>
        <w:tc>
          <w:tcPr>
            <w:tcW w:w="500" w:type="pct"/>
            <w:tcBorders>
              <w:top w:val="nil"/>
              <w:left w:val="nil"/>
              <w:bottom w:val="nil"/>
              <w:right w:val="nil"/>
            </w:tcBorders>
            <w:hideMark/>
          </w:tcPr>
          <w:p w14:paraId="21C1CA2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274BCC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D14E451" w14:textId="77777777" w:rsidTr="002E0941">
        <w:trPr>
          <w:tblCellSpacing w:w="15" w:type="dxa"/>
        </w:trPr>
        <w:tc>
          <w:tcPr>
            <w:tcW w:w="250" w:type="pct"/>
            <w:tcBorders>
              <w:top w:val="nil"/>
              <w:left w:val="nil"/>
              <w:bottom w:val="nil"/>
              <w:right w:val="nil"/>
            </w:tcBorders>
            <w:hideMark/>
          </w:tcPr>
          <w:p w14:paraId="62DB43B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C183B2" w14:textId="77777777" w:rsidR="002E0941" w:rsidRDefault="002E0941">
            <w:pPr>
              <w:rPr>
                <w:rFonts w:ascii="Calibri" w:hAnsi="Calibri" w:cs="Calibri"/>
                <w:sz w:val="22"/>
                <w:szCs w:val="22"/>
              </w:rPr>
            </w:pPr>
            <w:r>
              <w:rPr>
                <w:rFonts w:ascii="Calibri" w:hAnsi="Calibri" w:cs="Calibri"/>
                <w:sz w:val="22"/>
                <w:szCs w:val="22"/>
              </w:rPr>
              <w:t xml:space="preserve">Datum einde geldigheid tunneldeel </w:t>
            </w:r>
          </w:p>
        </w:tc>
        <w:tc>
          <w:tcPr>
            <w:tcW w:w="2500" w:type="pct"/>
            <w:tcBorders>
              <w:top w:val="nil"/>
              <w:left w:val="nil"/>
              <w:bottom w:val="nil"/>
              <w:right w:val="nil"/>
            </w:tcBorders>
            <w:hideMark/>
          </w:tcPr>
          <w:p w14:paraId="6AE610B0" w14:textId="77777777" w:rsidR="002E0941" w:rsidRDefault="002E0941">
            <w:pPr>
              <w:rPr>
                <w:rFonts w:ascii="Calibri" w:hAnsi="Calibri" w:cs="Calibri"/>
                <w:sz w:val="22"/>
                <w:szCs w:val="22"/>
              </w:rPr>
            </w:pPr>
            <w:r>
              <w:rPr>
                <w:rFonts w:ascii="Calibri" w:hAnsi="Calibri" w:cs="Calibri"/>
                <w:sz w:val="22"/>
                <w:szCs w:val="22"/>
              </w:rPr>
              <w:t>De datum waarop het tunneldeel ongeldig is geworden.</w:t>
            </w:r>
          </w:p>
        </w:tc>
        <w:tc>
          <w:tcPr>
            <w:tcW w:w="500" w:type="pct"/>
            <w:tcBorders>
              <w:top w:val="nil"/>
              <w:left w:val="nil"/>
              <w:bottom w:val="nil"/>
              <w:right w:val="nil"/>
            </w:tcBorders>
            <w:hideMark/>
          </w:tcPr>
          <w:p w14:paraId="171B25A7"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78038EF" w14:textId="77777777" w:rsidR="002E0941" w:rsidRDefault="002E0941">
            <w:pPr>
              <w:rPr>
                <w:rFonts w:ascii="Calibri" w:hAnsi="Calibri" w:cs="Calibri"/>
                <w:sz w:val="22"/>
                <w:szCs w:val="22"/>
              </w:rPr>
            </w:pPr>
            <w:r>
              <w:rPr>
                <w:rFonts w:ascii="Calibri" w:hAnsi="Calibri" w:cs="Calibri"/>
                <w:sz w:val="22"/>
                <w:szCs w:val="22"/>
              </w:rPr>
              <w:t>0 .. 1</w:t>
            </w:r>
          </w:p>
        </w:tc>
      </w:tr>
    </w:tbl>
    <w:p w14:paraId="0587D9C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40E36CE" w14:textId="77777777" w:rsidTr="002E0941">
        <w:trPr>
          <w:tblCellSpacing w:w="15" w:type="dxa"/>
        </w:trPr>
        <w:tc>
          <w:tcPr>
            <w:tcW w:w="1500" w:type="pct"/>
            <w:tcBorders>
              <w:top w:val="nil"/>
              <w:left w:val="nil"/>
              <w:bottom w:val="nil"/>
              <w:right w:val="nil"/>
            </w:tcBorders>
            <w:hideMark/>
          </w:tcPr>
          <w:p w14:paraId="47BBA0A2"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059290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7AF497F" w14:textId="77777777" w:rsidTr="002E0941">
        <w:trPr>
          <w:tblCellSpacing w:w="15" w:type="dxa"/>
        </w:trPr>
        <w:tc>
          <w:tcPr>
            <w:tcW w:w="250" w:type="pct"/>
            <w:tcBorders>
              <w:top w:val="nil"/>
              <w:left w:val="nil"/>
              <w:bottom w:val="nil"/>
              <w:right w:val="nil"/>
            </w:tcBorders>
            <w:hideMark/>
          </w:tcPr>
          <w:p w14:paraId="67886B47"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7886C4A"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TUNNELDEEL is het equivalent van het city gml objecttype TUNNEL PART. Zichtbare muren enz. die de buitenste delen van een tunnel vormen worden in de BGT als muur enz. geclassificeerd. </w:t>
            </w:r>
          </w:p>
        </w:tc>
      </w:tr>
    </w:tbl>
    <w:p w14:paraId="2AA3554B" w14:textId="77777777" w:rsidR="002E0941" w:rsidRDefault="002E0941" w:rsidP="0055546E">
      <w:pPr>
        <w:pStyle w:val="Kop3"/>
        <w:rPr>
          <w:rFonts w:ascii="Calibri" w:hAnsi="Calibri" w:cs="Calibri"/>
        </w:rPr>
      </w:pPr>
      <w:bookmarkStart w:id="95" w:name="global_class_Model_VEGETATIEOBJECT"/>
      <w:bookmarkEnd w:id="95"/>
      <w:r>
        <w:rPr>
          <w:rFonts w:ascii="Calibri" w:hAnsi="Calibri" w:cs="Calibri"/>
        </w:rPr>
        <w:t>Objecttype VEGETATIEOBJECT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1859EA1" w14:textId="77777777" w:rsidTr="002E0941">
        <w:trPr>
          <w:tblCellSpacing w:w="15" w:type="dxa"/>
        </w:trPr>
        <w:tc>
          <w:tcPr>
            <w:tcW w:w="1500" w:type="pct"/>
            <w:tcBorders>
              <w:top w:val="nil"/>
              <w:left w:val="nil"/>
              <w:bottom w:val="nil"/>
              <w:right w:val="nil"/>
            </w:tcBorders>
            <w:hideMark/>
          </w:tcPr>
          <w:p w14:paraId="570BF503"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0C35AF8" w14:textId="77777777" w:rsidR="002E0941" w:rsidRDefault="002E0941">
            <w:pPr>
              <w:rPr>
                <w:rFonts w:ascii="Calibri" w:hAnsi="Calibri" w:cs="Calibri"/>
                <w:sz w:val="22"/>
                <w:szCs w:val="22"/>
              </w:rPr>
            </w:pPr>
            <w:r>
              <w:rPr>
                <w:rFonts w:ascii="Calibri" w:hAnsi="Calibri" w:cs="Calibri"/>
                <w:sz w:val="22"/>
                <w:szCs w:val="22"/>
              </w:rPr>
              <w:t>VEGETATIEOBJECT</w:t>
            </w:r>
          </w:p>
        </w:tc>
      </w:tr>
      <w:tr w:rsidR="002E0941" w14:paraId="5BEBDE6B" w14:textId="77777777" w:rsidTr="002E0941">
        <w:trPr>
          <w:tblCellSpacing w:w="15" w:type="dxa"/>
        </w:trPr>
        <w:tc>
          <w:tcPr>
            <w:tcW w:w="1500" w:type="pct"/>
            <w:tcBorders>
              <w:top w:val="nil"/>
              <w:left w:val="nil"/>
              <w:bottom w:val="nil"/>
              <w:right w:val="nil"/>
            </w:tcBorders>
            <w:hideMark/>
          </w:tcPr>
          <w:p w14:paraId="5E236BB7"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FE83FFF" w14:textId="77777777" w:rsidR="002E0941" w:rsidRDefault="002E0941">
            <w:pPr>
              <w:rPr>
                <w:rFonts w:ascii="Calibri" w:hAnsi="Calibri" w:cs="Calibri"/>
                <w:sz w:val="22"/>
                <w:szCs w:val="22"/>
              </w:rPr>
            </w:pPr>
            <w:r>
              <w:rPr>
                <w:rFonts w:ascii="Calibri" w:hAnsi="Calibri" w:cs="Calibri"/>
                <w:sz w:val="22"/>
                <w:szCs w:val="22"/>
              </w:rPr>
              <w:t>IMGeo</w:t>
            </w:r>
          </w:p>
        </w:tc>
      </w:tr>
      <w:tr w:rsidR="002E0941" w14:paraId="3ECA4402" w14:textId="77777777" w:rsidTr="002E0941">
        <w:trPr>
          <w:tblCellSpacing w:w="15" w:type="dxa"/>
        </w:trPr>
        <w:tc>
          <w:tcPr>
            <w:tcW w:w="1500" w:type="pct"/>
            <w:tcBorders>
              <w:top w:val="nil"/>
              <w:left w:val="nil"/>
              <w:bottom w:val="nil"/>
              <w:right w:val="nil"/>
            </w:tcBorders>
            <w:hideMark/>
          </w:tcPr>
          <w:p w14:paraId="02C0A55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3938E63" w14:textId="77777777" w:rsidR="002E0941" w:rsidRDefault="002E0941">
            <w:pPr>
              <w:rPr>
                <w:rFonts w:ascii="Calibri" w:hAnsi="Calibri" w:cs="Calibri"/>
                <w:sz w:val="22"/>
                <w:szCs w:val="22"/>
              </w:rPr>
            </w:pPr>
            <w:r>
              <w:rPr>
                <w:rFonts w:ascii="Calibri" w:hAnsi="Calibri" w:cs="Calibri"/>
                <w:sz w:val="22"/>
                <w:szCs w:val="22"/>
              </w:rPr>
              <w:t xml:space="preserve">Solitair vegetatieobject of lijn- of vlakvormige groep gelijksoortige vegetatieobjecten met een beperkte omvang. </w:t>
            </w:r>
          </w:p>
        </w:tc>
      </w:tr>
      <w:tr w:rsidR="002E0941" w14:paraId="36BD0031" w14:textId="77777777" w:rsidTr="002E0941">
        <w:trPr>
          <w:tblCellSpacing w:w="15" w:type="dxa"/>
        </w:trPr>
        <w:tc>
          <w:tcPr>
            <w:tcW w:w="1500" w:type="pct"/>
            <w:tcBorders>
              <w:top w:val="nil"/>
              <w:left w:val="nil"/>
              <w:bottom w:val="nil"/>
              <w:right w:val="nil"/>
            </w:tcBorders>
            <w:hideMark/>
          </w:tcPr>
          <w:p w14:paraId="709FDB9D"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FB8FC8A" w14:textId="77777777" w:rsidR="002E0941" w:rsidRDefault="002E0941">
            <w:pPr>
              <w:rPr>
                <w:rFonts w:ascii="Calibri" w:hAnsi="Calibri" w:cs="Calibri"/>
                <w:sz w:val="22"/>
                <w:szCs w:val="22"/>
              </w:rPr>
            </w:pPr>
            <w:r>
              <w:rPr>
                <w:rFonts w:ascii="Calibri" w:hAnsi="Calibri" w:cs="Calibri"/>
                <w:sz w:val="22"/>
                <w:szCs w:val="22"/>
              </w:rPr>
              <w:t>CityGML</w:t>
            </w:r>
          </w:p>
        </w:tc>
      </w:tr>
      <w:tr w:rsidR="002E0941" w14:paraId="5B0171EF" w14:textId="77777777" w:rsidTr="002E0941">
        <w:trPr>
          <w:tblCellSpacing w:w="15" w:type="dxa"/>
        </w:trPr>
        <w:tc>
          <w:tcPr>
            <w:tcW w:w="1500" w:type="pct"/>
            <w:tcBorders>
              <w:top w:val="nil"/>
              <w:left w:val="nil"/>
              <w:bottom w:val="nil"/>
              <w:right w:val="nil"/>
            </w:tcBorders>
            <w:hideMark/>
          </w:tcPr>
          <w:p w14:paraId="0BBD2B46"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31DD3D"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037B22CA" w14:textId="77777777" w:rsidTr="002E0941">
        <w:trPr>
          <w:tblCellSpacing w:w="15" w:type="dxa"/>
        </w:trPr>
        <w:tc>
          <w:tcPr>
            <w:tcW w:w="1500" w:type="pct"/>
            <w:tcBorders>
              <w:top w:val="nil"/>
              <w:left w:val="nil"/>
              <w:bottom w:val="nil"/>
              <w:right w:val="nil"/>
            </w:tcBorders>
            <w:hideMark/>
          </w:tcPr>
          <w:p w14:paraId="617CB291"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7DB4F3A" w14:textId="77777777" w:rsidR="002E0941" w:rsidRDefault="002E0941">
            <w:pPr>
              <w:rPr>
                <w:rFonts w:ascii="Calibri" w:hAnsi="Calibri" w:cs="Calibri"/>
                <w:sz w:val="22"/>
                <w:szCs w:val="22"/>
              </w:rPr>
            </w:pPr>
            <w:r>
              <w:rPr>
                <w:rFonts w:ascii="Calibri" w:hAnsi="Calibri" w:cs="Calibri"/>
                <w:sz w:val="22"/>
                <w:szCs w:val="22"/>
              </w:rPr>
              <w:t>Identificatie vegetatieobject</w:t>
            </w:r>
          </w:p>
        </w:tc>
      </w:tr>
      <w:tr w:rsidR="002E0941" w14:paraId="79150FBF" w14:textId="77777777" w:rsidTr="002E0941">
        <w:trPr>
          <w:tblCellSpacing w:w="15" w:type="dxa"/>
        </w:trPr>
        <w:tc>
          <w:tcPr>
            <w:tcW w:w="1500" w:type="pct"/>
            <w:tcBorders>
              <w:top w:val="nil"/>
              <w:left w:val="nil"/>
              <w:bottom w:val="nil"/>
              <w:right w:val="nil"/>
            </w:tcBorders>
            <w:hideMark/>
          </w:tcPr>
          <w:p w14:paraId="25F25422"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C927165" w14:textId="77777777" w:rsidR="002E0941" w:rsidRDefault="002E0941">
            <w:pPr>
              <w:rPr>
                <w:rFonts w:ascii="Calibri" w:hAnsi="Calibri" w:cs="Calibri"/>
                <w:sz w:val="22"/>
                <w:szCs w:val="22"/>
              </w:rPr>
            </w:pPr>
            <w:r>
              <w:rPr>
                <w:rFonts w:ascii="Calibri" w:hAnsi="Calibri" w:cs="Calibri"/>
                <w:sz w:val="22"/>
                <w:szCs w:val="22"/>
              </w:rPr>
              <w:t xml:space="preserve">Vegetatieobjecten met status plan en een einddatum maken geen deel uit van de verzameling vegetatieobjecten. Zie verder IMGeo. </w:t>
            </w:r>
          </w:p>
        </w:tc>
      </w:tr>
      <w:tr w:rsidR="002E0941" w14:paraId="6FE18BF4" w14:textId="77777777" w:rsidTr="002E0941">
        <w:trPr>
          <w:tblCellSpacing w:w="15" w:type="dxa"/>
        </w:trPr>
        <w:tc>
          <w:tcPr>
            <w:tcW w:w="1500" w:type="pct"/>
            <w:tcBorders>
              <w:top w:val="nil"/>
              <w:left w:val="nil"/>
              <w:bottom w:val="nil"/>
              <w:right w:val="nil"/>
            </w:tcBorders>
            <w:hideMark/>
          </w:tcPr>
          <w:p w14:paraId="380A0D58"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74AEC5A7" w14:textId="77777777" w:rsidR="002E0941" w:rsidRDefault="002E0941">
            <w:pPr>
              <w:rPr>
                <w:rFonts w:ascii="Calibri" w:hAnsi="Calibri" w:cs="Calibri"/>
                <w:sz w:val="22"/>
                <w:szCs w:val="22"/>
              </w:rPr>
            </w:pPr>
          </w:p>
        </w:tc>
      </w:tr>
      <w:tr w:rsidR="002E0941" w14:paraId="58A57A96" w14:textId="77777777" w:rsidTr="002E0941">
        <w:trPr>
          <w:tblCellSpacing w:w="15" w:type="dxa"/>
        </w:trPr>
        <w:tc>
          <w:tcPr>
            <w:tcW w:w="1500" w:type="pct"/>
            <w:tcBorders>
              <w:top w:val="nil"/>
              <w:left w:val="nil"/>
              <w:bottom w:val="nil"/>
              <w:right w:val="nil"/>
            </w:tcBorders>
            <w:hideMark/>
          </w:tcPr>
          <w:p w14:paraId="3AC30C3F"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67B9A96C" w14:textId="77777777" w:rsidR="002E0941" w:rsidRDefault="002E0941">
            <w:pPr>
              <w:rPr>
                <w:rFonts w:ascii="Calibri" w:hAnsi="Calibri" w:cs="Calibri"/>
                <w:sz w:val="22"/>
                <w:szCs w:val="22"/>
              </w:rPr>
            </w:pPr>
            <w:r>
              <w:rPr>
                <w:rFonts w:ascii="Calibri" w:hAnsi="Calibri" w:cs="Calibri"/>
                <w:sz w:val="22"/>
                <w:szCs w:val="22"/>
              </w:rPr>
              <w:t>Nee</w:t>
            </w:r>
          </w:p>
        </w:tc>
      </w:tr>
    </w:tbl>
    <w:p w14:paraId="5F5CAAF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3D88BD6" w14:textId="77777777" w:rsidTr="002E0941">
        <w:trPr>
          <w:tblCellSpacing w:w="15" w:type="dxa"/>
        </w:trPr>
        <w:tc>
          <w:tcPr>
            <w:tcW w:w="1500" w:type="pct"/>
            <w:tcBorders>
              <w:top w:val="nil"/>
              <w:left w:val="nil"/>
              <w:bottom w:val="nil"/>
              <w:right w:val="nil"/>
            </w:tcBorders>
            <w:hideMark/>
          </w:tcPr>
          <w:p w14:paraId="01181489"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5794FD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9"/>
        <w:gridCol w:w="1949"/>
        <w:gridCol w:w="4192"/>
        <w:gridCol w:w="2226"/>
        <w:gridCol w:w="618"/>
      </w:tblGrid>
      <w:tr w:rsidR="002E0941" w14:paraId="3602EAD9" w14:textId="77777777" w:rsidTr="002E0941">
        <w:trPr>
          <w:tblCellSpacing w:w="15" w:type="dxa"/>
        </w:trPr>
        <w:tc>
          <w:tcPr>
            <w:tcW w:w="0" w:type="auto"/>
            <w:tcBorders>
              <w:top w:val="nil"/>
              <w:left w:val="nil"/>
              <w:bottom w:val="nil"/>
              <w:right w:val="nil"/>
            </w:tcBorders>
            <w:hideMark/>
          </w:tcPr>
          <w:p w14:paraId="49F88179"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D8BCE28"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770AE25"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8D5A493"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7175ACA"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486D7BA3" w14:textId="77777777" w:rsidTr="002E0941">
        <w:trPr>
          <w:tblCellSpacing w:w="15" w:type="dxa"/>
        </w:trPr>
        <w:tc>
          <w:tcPr>
            <w:tcW w:w="250" w:type="pct"/>
            <w:tcBorders>
              <w:top w:val="nil"/>
              <w:left w:val="nil"/>
              <w:bottom w:val="nil"/>
              <w:right w:val="nil"/>
            </w:tcBorders>
            <w:hideMark/>
          </w:tcPr>
          <w:p w14:paraId="28F85D2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B1A5E3C" w14:textId="77777777" w:rsidR="002E0941" w:rsidRDefault="002E0941">
            <w:pPr>
              <w:rPr>
                <w:rFonts w:ascii="Calibri" w:hAnsi="Calibri" w:cs="Calibri"/>
                <w:sz w:val="22"/>
                <w:szCs w:val="22"/>
              </w:rPr>
            </w:pPr>
            <w:r>
              <w:rPr>
                <w:rFonts w:ascii="Calibri" w:hAnsi="Calibri" w:cs="Calibri"/>
                <w:sz w:val="22"/>
                <w:szCs w:val="22"/>
              </w:rPr>
              <w:t xml:space="preserve">Identificatie vegetatieobject </w:t>
            </w:r>
          </w:p>
        </w:tc>
        <w:tc>
          <w:tcPr>
            <w:tcW w:w="2500" w:type="pct"/>
            <w:tcBorders>
              <w:top w:val="nil"/>
              <w:left w:val="nil"/>
              <w:bottom w:val="nil"/>
              <w:right w:val="nil"/>
            </w:tcBorders>
            <w:hideMark/>
          </w:tcPr>
          <w:p w14:paraId="1D9DFF10" w14:textId="77777777" w:rsidR="002E0941" w:rsidRDefault="002E0941">
            <w:pPr>
              <w:rPr>
                <w:rFonts w:ascii="Calibri" w:hAnsi="Calibri" w:cs="Calibri"/>
                <w:sz w:val="22"/>
                <w:szCs w:val="22"/>
              </w:rPr>
            </w:pPr>
            <w:r>
              <w:rPr>
                <w:rFonts w:ascii="Calibri" w:hAnsi="Calibri" w:cs="Calibri"/>
                <w:sz w:val="22"/>
                <w:szCs w:val="22"/>
              </w:rPr>
              <w:t>Een unieke identificatie voor een vegetatieobject.</w:t>
            </w:r>
          </w:p>
        </w:tc>
        <w:tc>
          <w:tcPr>
            <w:tcW w:w="500" w:type="pct"/>
            <w:tcBorders>
              <w:top w:val="nil"/>
              <w:left w:val="nil"/>
              <w:bottom w:val="nil"/>
              <w:right w:val="nil"/>
            </w:tcBorders>
            <w:hideMark/>
          </w:tcPr>
          <w:p w14:paraId="514EC56E"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55F8E4C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76D224D" w14:textId="77777777" w:rsidTr="002E0941">
        <w:trPr>
          <w:tblCellSpacing w:w="15" w:type="dxa"/>
        </w:trPr>
        <w:tc>
          <w:tcPr>
            <w:tcW w:w="250" w:type="pct"/>
            <w:tcBorders>
              <w:top w:val="nil"/>
              <w:left w:val="nil"/>
              <w:bottom w:val="nil"/>
              <w:right w:val="nil"/>
            </w:tcBorders>
            <w:hideMark/>
          </w:tcPr>
          <w:p w14:paraId="2B2CF1C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447020" w14:textId="77777777" w:rsidR="002E0941" w:rsidRDefault="002E0941">
            <w:pPr>
              <w:rPr>
                <w:rFonts w:ascii="Calibri" w:hAnsi="Calibri" w:cs="Calibri"/>
                <w:sz w:val="22"/>
                <w:szCs w:val="22"/>
              </w:rPr>
            </w:pPr>
            <w:r>
              <w:rPr>
                <w:rFonts w:ascii="Calibri" w:hAnsi="Calibri" w:cs="Calibri"/>
                <w:sz w:val="22"/>
                <w:szCs w:val="22"/>
              </w:rPr>
              <w:t xml:space="preserve">Geometrie vegetatieobject </w:t>
            </w:r>
          </w:p>
        </w:tc>
        <w:tc>
          <w:tcPr>
            <w:tcW w:w="2500" w:type="pct"/>
            <w:tcBorders>
              <w:top w:val="nil"/>
              <w:left w:val="nil"/>
              <w:bottom w:val="nil"/>
              <w:right w:val="nil"/>
            </w:tcBorders>
            <w:hideMark/>
          </w:tcPr>
          <w:p w14:paraId="3A8E8019" w14:textId="77777777" w:rsidR="002E0941" w:rsidRDefault="002E0941">
            <w:pPr>
              <w:rPr>
                <w:rFonts w:ascii="Calibri" w:hAnsi="Calibri" w:cs="Calibri"/>
                <w:sz w:val="22"/>
                <w:szCs w:val="22"/>
              </w:rPr>
            </w:pPr>
            <w:r>
              <w:rPr>
                <w:rFonts w:ascii="Calibri" w:hAnsi="Calibri" w:cs="Calibri"/>
                <w:sz w:val="22"/>
                <w:szCs w:val="22"/>
              </w:rPr>
              <w:t>De geometrische representatie van een vegetatieobject als punt, lijn of vlak.</w:t>
            </w:r>
          </w:p>
        </w:tc>
        <w:tc>
          <w:tcPr>
            <w:tcW w:w="500" w:type="pct"/>
            <w:tcBorders>
              <w:top w:val="nil"/>
              <w:left w:val="nil"/>
              <w:bottom w:val="nil"/>
              <w:right w:val="nil"/>
            </w:tcBorders>
            <w:hideMark/>
          </w:tcPr>
          <w:p w14:paraId="07D51E52" w14:textId="77777777" w:rsidR="002E0941" w:rsidRDefault="002E0941">
            <w:pPr>
              <w:rPr>
                <w:rFonts w:ascii="Calibri" w:hAnsi="Calibri" w:cs="Calibri"/>
                <w:sz w:val="22"/>
                <w:szCs w:val="22"/>
              </w:rPr>
            </w:pPr>
            <w:r>
              <w:rPr>
                <w:rFonts w:ascii="Calibri" w:hAnsi="Calibri" w:cs="Calibri"/>
                <w:sz w:val="22"/>
                <w:szCs w:val="22"/>
              </w:rPr>
              <w:t xml:space="preserve">PuntLijnVlak </w:t>
            </w:r>
          </w:p>
        </w:tc>
        <w:tc>
          <w:tcPr>
            <w:tcW w:w="500" w:type="pct"/>
            <w:tcBorders>
              <w:top w:val="nil"/>
              <w:left w:val="nil"/>
              <w:bottom w:val="nil"/>
              <w:right w:val="nil"/>
            </w:tcBorders>
            <w:hideMark/>
          </w:tcPr>
          <w:p w14:paraId="15F8DE1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8587B90" w14:textId="77777777" w:rsidTr="002E0941">
        <w:trPr>
          <w:tblCellSpacing w:w="15" w:type="dxa"/>
        </w:trPr>
        <w:tc>
          <w:tcPr>
            <w:tcW w:w="250" w:type="pct"/>
            <w:tcBorders>
              <w:top w:val="nil"/>
              <w:left w:val="nil"/>
              <w:bottom w:val="nil"/>
              <w:right w:val="nil"/>
            </w:tcBorders>
            <w:hideMark/>
          </w:tcPr>
          <w:p w14:paraId="00C9A6D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112DF0" w14:textId="77777777" w:rsidR="002E0941" w:rsidRDefault="002E0941">
            <w:pPr>
              <w:rPr>
                <w:rFonts w:ascii="Calibri" w:hAnsi="Calibri" w:cs="Calibri"/>
                <w:sz w:val="22"/>
                <w:szCs w:val="22"/>
              </w:rPr>
            </w:pPr>
            <w:r>
              <w:rPr>
                <w:rFonts w:ascii="Calibri" w:hAnsi="Calibri" w:cs="Calibri"/>
                <w:sz w:val="22"/>
                <w:szCs w:val="22"/>
              </w:rPr>
              <w:t xml:space="preserve">Type vegetatieobject </w:t>
            </w:r>
          </w:p>
        </w:tc>
        <w:tc>
          <w:tcPr>
            <w:tcW w:w="2500" w:type="pct"/>
            <w:tcBorders>
              <w:top w:val="nil"/>
              <w:left w:val="nil"/>
              <w:bottom w:val="nil"/>
              <w:right w:val="nil"/>
            </w:tcBorders>
            <w:hideMark/>
          </w:tcPr>
          <w:p w14:paraId="551C28C1" w14:textId="77777777" w:rsidR="002E0941" w:rsidRDefault="002E0941">
            <w:pPr>
              <w:rPr>
                <w:rFonts w:ascii="Calibri" w:hAnsi="Calibri" w:cs="Calibri"/>
                <w:sz w:val="22"/>
                <w:szCs w:val="22"/>
              </w:rPr>
            </w:pPr>
            <w:r>
              <w:rPr>
                <w:rFonts w:ascii="Calibri" w:hAnsi="Calibri" w:cs="Calibri"/>
                <w:sz w:val="22"/>
                <w:szCs w:val="22"/>
              </w:rPr>
              <w:t>De specificatie van het soort vrijstaand vegetatieobject.</w:t>
            </w:r>
          </w:p>
        </w:tc>
        <w:tc>
          <w:tcPr>
            <w:tcW w:w="500" w:type="pct"/>
            <w:tcBorders>
              <w:top w:val="nil"/>
              <w:left w:val="nil"/>
              <w:bottom w:val="nil"/>
              <w:right w:val="nil"/>
            </w:tcBorders>
            <w:hideMark/>
          </w:tcPr>
          <w:p w14:paraId="34544DE1" w14:textId="77777777" w:rsidR="002E0941" w:rsidRDefault="002E0941">
            <w:pPr>
              <w:rPr>
                <w:rFonts w:ascii="Calibri" w:hAnsi="Calibri" w:cs="Calibri"/>
                <w:sz w:val="22"/>
                <w:szCs w:val="22"/>
              </w:rPr>
            </w:pPr>
            <w:r>
              <w:rPr>
                <w:rFonts w:ascii="Calibri" w:hAnsi="Calibri" w:cs="Calibri"/>
                <w:sz w:val="22"/>
                <w:szCs w:val="22"/>
              </w:rPr>
              <w:t xml:space="preserve">typeringVegetatieobject </w:t>
            </w:r>
          </w:p>
        </w:tc>
        <w:tc>
          <w:tcPr>
            <w:tcW w:w="500" w:type="pct"/>
            <w:tcBorders>
              <w:top w:val="nil"/>
              <w:left w:val="nil"/>
              <w:bottom w:val="nil"/>
              <w:right w:val="nil"/>
            </w:tcBorders>
            <w:hideMark/>
          </w:tcPr>
          <w:p w14:paraId="213C7B7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64CC515" w14:textId="77777777" w:rsidTr="002E0941">
        <w:trPr>
          <w:tblCellSpacing w:w="15" w:type="dxa"/>
        </w:trPr>
        <w:tc>
          <w:tcPr>
            <w:tcW w:w="250" w:type="pct"/>
            <w:tcBorders>
              <w:top w:val="nil"/>
              <w:left w:val="nil"/>
              <w:bottom w:val="nil"/>
              <w:right w:val="nil"/>
            </w:tcBorders>
            <w:hideMark/>
          </w:tcPr>
          <w:p w14:paraId="6589112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644788" w14:textId="77777777" w:rsidR="002E0941" w:rsidRDefault="002E0941">
            <w:pPr>
              <w:rPr>
                <w:rFonts w:ascii="Calibri" w:hAnsi="Calibri" w:cs="Calibri"/>
                <w:sz w:val="22"/>
                <w:szCs w:val="22"/>
              </w:rPr>
            </w:pPr>
            <w:r>
              <w:rPr>
                <w:rFonts w:ascii="Calibri" w:hAnsi="Calibri" w:cs="Calibri"/>
                <w:sz w:val="22"/>
                <w:szCs w:val="22"/>
              </w:rPr>
              <w:t xml:space="preserve">Datum begin geldigheid vegetatieobject </w:t>
            </w:r>
          </w:p>
        </w:tc>
        <w:tc>
          <w:tcPr>
            <w:tcW w:w="2500" w:type="pct"/>
            <w:tcBorders>
              <w:top w:val="nil"/>
              <w:left w:val="nil"/>
              <w:bottom w:val="nil"/>
              <w:right w:val="nil"/>
            </w:tcBorders>
            <w:hideMark/>
          </w:tcPr>
          <w:p w14:paraId="60190CFD" w14:textId="77777777" w:rsidR="002E0941" w:rsidRDefault="002E0941">
            <w:pPr>
              <w:rPr>
                <w:rFonts w:ascii="Calibri" w:hAnsi="Calibri" w:cs="Calibri"/>
                <w:sz w:val="22"/>
                <w:szCs w:val="22"/>
              </w:rPr>
            </w:pPr>
            <w:r>
              <w:rPr>
                <w:rFonts w:ascii="Calibri" w:hAnsi="Calibri" w:cs="Calibri"/>
                <w:sz w:val="22"/>
                <w:szCs w:val="22"/>
              </w:rPr>
              <w:t>De datum waarop het vegetatieobject is ontstaan.</w:t>
            </w:r>
          </w:p>
        </w:tc>
        <w:tc>
          <w:tcPr>
            <w:tcW w:w="500" w:type="pct"/>
            <w:tcBorders>
              <w:top w:val="nil"/>
              <w:left w:val="nil"/>
              <w:bottom w:val="nil"/>
              <w:right w:val="nil"/>
            </w:tcBorders>
            <w:hideMark/>
          </w:tcPr>
          <w:p w14:paraId="3C1424EB"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BD9317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D13320A" w14:textId="77777777" w:rsidTr="002E0941">
        <w:trPr>
          <w:tblCellSpacing w:w="15" w:type="dxa"/>
        </w:trPr>
        <w:tc>
          <w:tcPr>
            <w:tcW w:w="250" w:type="pct"/>
            <w:tcBorders>
              <w:top w:val="nil"/>
              <w:left w:val="nil"/>
              <w:bottom w:val="nil"/>
              <w:right w:val="nil"/>
            </w:tcBorders>
            <w:hideMark/>
          </w:tcPr>
          <w:p w14:paraId="4A31787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6E846A6" w14:textId="77777777" w:rsidR="002E0941" w:rsidRDefault="002E0941">
            <w:pPr>
              <w:rPr>
                <w:rFonts w:ascii="Calibri" w:hAnsi="Calibri" w:cs="Calibri"/>
                <w:sz w:val="22"/>
                <w:szCs w:val="22"/>
              </w:rPr>
            </w:pPr>
            <w:r>
              <w:rPr>
                <w:rFonts w:ascii="Calibri" w:hAnsi="Calibri" w:cs="Calibri"/>
                <w:sz w:val="22"/>
                <w:szCs w:val="22"/>
              </w:rPr>
              <w:t xml:space="preserve">Datum einde geldigheid vegetatieobject </w:t>
            </w:r>
          </w:p>
        </w:tc>
        <w:tc>
          <w:tcPr>
            <w:tcW w:w="2500" w:type="pct"/>
            <w:tcBorders>
              <w:top w:val="nil"/>
              <w:left w:val="nil"/>
              <w:bottom w:val="nil"/>
              <w:right w:val="nil"/>
            </w:tcBorders>
            <w:hideMark/>
          </w:tcPr>
          <w:p w14:paraId="77EB3614" w14:textId="77777777" w:rsidR="002E0941" w:rsidRDefault="002E0941">
            <w:pPr>
              <w:rPr>
                <w:rFonts w:ascii="Calibri" w:hAnsi="Calibri" w:cs="Calibri"/>
                <w:sz w:val="22"/>
                <w:szCs w:val="22"/>
              </w:rPr>
            </w:pPr>
            <w:r>
              <w:rPr>
                <w:rFonts w:ascii="Calibri" w:hAnsi="Calibri" w:cs="Calibri"/>
                <w:sz w:val="22"/>
                <w:szCs w:val="22"/>
              </w:rPr>
              <w:t>De datum waarop het vegetatieobject ongeldig is geworden.</w:t>
            </w:r>
          </w:p>
        </w:tc>
        <w:tc>
          <w:tcPr>
            <w:tcW w:w="500" w:type="pct"/>
            <w:tcBorders>
              <w:top w:val="nil"/>
              <w:left w:val="nil"/>
              <w:bottom w:val="nil"/>
              <w:right w:val="nil"/>
            </w:tcBorders>
            <w:hideMark/>
          </w:tcPr>
          <w:p w14:paraId="15868D1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5DE5296" w14:textId="77777777" w:rsidR="002E0941" w:rsidRDefault="002E0941">
            <w:pPr>
              <w:rPr>
                <w:rFonts w:ascii="Calibri" w:hAnsi="Calibri" w:cs="Calibri"/>
                <w:sz w:val="22"/>
                <w:szCs w:val="22"/>
              </w:rPr>
            </w:pPr>
            <w:r>
              <w:rPr>
                <w:rFonts w:ascii="Calibri" w:hAnsi="Calibri" w:cs="Calibri"/>
                <w:sz w:val="22"/>
                <w:szCs w:val="22"/>
              </w:rPr>
              <w:t>0 .. 1</w:t>
            </w:r>
          </w:p>
        </w:tc>
      </w:tr>
    </w:tbl>
    <w:p w14:paraId="0473728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6B4A097" w14:textId="77777777" w:rsidTr="002E0941">
        <w:trPr>
          <w:tblCellSpacing w:w="15" w:type="dxa"/>
        </w:trPr>
        <w:tc>
          <w:tcPr>
            <w:tcW w:w="1500" w:type="pct"/>
            <w:tcBorders>
              <w:top w:val="nil"/>
              <w:left w:val="nil"/>
              <w:bottom w:val="nil"/>
              <w:right w:val="nil"/>
            </w:tcBorders>
            <w:hideMark/>
          </w:tcPr>
          <w:p w14:paraId="5BFDE7DB"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4A81872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7788C29" w14:textId="77777777" w:rsidTr="002E0941">
        <w:trPr>
          <w:tblCellSpacing w:w="15" w:type="dxa"/>
        </w:trPr>
        <w:tc>
          <w:tcPr>
            <w:tcW w:w="250" w:type="pct"/>
            <w:tcBorders>
              <w:top w:val="nil"/>
              <w:left w:val="nil"/>
              <w:bottom w:val="nil"/>
              <w:right w:val="nil"/>
            </w:tcBorders>
            <w:hideMark/>
          </w:tcPr>
          <w:p w14:paraId="662A3217"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D0772A"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VEGETATIEOBJECT is het equivalent van het city gml objecttype SOLITARY VEGETATION OBJECT. Individuele bomen hoeven alleen te worden opgenomen indien dit gewenst is. Vaak zal dit in het stedelijk gebied wel gebeuren en in landelijk gebied niet, uitzonderingen daargelaten. </w:t>
            </w:r>
          </w:p>
        </w:tc>
      </w:tr>
    </w:tbl>
    <w:p w14:paraId="36A5A4C9" w14:textId="77777777" w:rsidR="002E0941" w:rsidRDefault="002E0941" w:rsidP="0055546E">
      <w:pPr>
        <w:pStyle w:val="Kop3"/>
        <w:rPr>
          <w:rFonts w:ascii="Calibri" w:hAnsi="Calibri" w:cs="Calibri"/>
        </w:rPr>
      </w:pPr>
      <w:bookmarkStart w:id="96" w:name="global_class_Model_VERBLIJFSOBJECT"/>
      <w:bookmarkEnd w:id="96"/>
      <w:r>
        <w:rPr>
          <w:rFonts w:ascii="Calibri" w:hAnsi="Calibri" w:cs="Calibri"/>
        </w:rPr>
        <w:t>Objecttype VERBLIJFSOBJECT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C9FCF48" w14:textId="77777777" w:rsidTr="002E0941">
        <w:trPr>
          <w:tblCellSpacing w:w="15" w:type="dxa"/>
        </w:trPr>
        <w:tc>
          <w:tcPr>
            <w:tcW w:w="1500" w:type="pct"/>
            <w:tcBorders>
              <w:top w:val="nil"/>
              <w:left w:val="nil"/>
              <w:bottom w:val="nil"/>
              <w:right w:val="nil"/>
            </w:tcBorders>
            <w:hideMark/>
          </w:tcPr>
          <w:p w14:paraId="0BAF8D16"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8C44534" w14:textId="77777777" w:rsidR="002E0941" w:rsidRDefault="002E0941">
            <w:pPr>
              <w:rPr>
                <w:rFonts w:ascii="Calibri" w:hAnsi="Calibri" w:cs="Calibri"/>
                <w:sz w:val="22"/>
                <w:szCs w:val="22"/>
              </w:rPr>
            </w:pPr>
            <w:r>
              <w:rPr>
                <w:rFonts w:ascii="Calibri" w:hAnsi="Calibri" w:cs="Calibri"/>
                <w:sz w:val="22"/>
                <w:szCs w:val="22"/>
              </w:rPr>
              <w:t>VERBLIJFSOBJECT</w:t>
            </w:r>
          </w:p>
        </w:tc>
      </w:tr>
      <w:tr w:rsidR="002E0941" w14:paraId="0D0DB566" w14:textId="77777777" w:rsidTr="002E0941">
        <w:trPr>
          <w:tblCellSpacing w:w="15" w:type="dxa"/>
        </w:trPr>
        <w:tc>
          <w:tcPr>
            <w:tcW w:w="1500" w:type="pct"/>
            <w:tcBorders>
              <w:top w:val="nil"/>
              <w:left w:val="nil"/>
              <w:bottom w:val="nil"/>
              <w:right w:val="nil"/>
            </w:tcBorders>
            <w:hideMark/>
          </w:tcPr>
          <w:p w14:paraId="29DFCC82"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9B5586B"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4BDEAC2D" w14:textId="77777777" w:rsidTr="002E0941">
        <w:trPr>
          <w:tblCellSpacing w:w="15" w:type="dxa"/>
        </w:trPr>
        <w:tc>
          <w:tcPr>
            <w:tcW w:w="1500" w:type="pct"/>
            <w:tcBorders>
              <w:top w:val="nil"/>
              <w:left w:val="nil"/>
              <w:bottom w:val="nil"/>
              <w:right w:val="nil"/>
            </w:tcBorders>
            <w:hideMark/>
          </w:tcPr>
          <w:p w14:paraId="61F4CA3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FDA63A" w14:textId="77777777" w:rsidR="002E0941" w:rsidRDefault="002E0941">
            <w:pPr>
              <w:rPr>
                <w:rFonts w:ascii="Calibri" w:hAnsi="Calibri" w:cs="Calibri"/>
                <w:sz w:val="22"/>
                <w:szCs w:val="22"/>
              </w:rPr>
            </w:pPr>
            <w:r>
              <w:rPr>
                <w:rFonts w:ascii="Calibri" w:hAnsi="Calibri" w:cs="Calibri"/>
                <w:sz w:val="22"/>
                <w:szCs w:val="22"/>
              </w:rPr>
              <w:t xml:space="preserve">De kleinste binnen één of meer panden gelegen en voor woon -, bedrijfsmatige, of recreatieve doeleinden geschikte eenheid van gebruik die ontsloten wordt via een eigen afsluitbare toegang vanaf de openbare weg, een erf of een gedeelde verkeersruimte, onderwerp kan zijn van goederenrechtelijke rechtshandelingen en in functioneel opzicht zelfstandig is. </w:t>
            </w:r>
          </w:p>
        </w:tc>
      </w:tr>
      <w:tr w:rsidR="002E0941" w14:paraId="6E117719" w14:textId="77777777" w:rsidTr="002E0941">
        <w:trPr>
          <w:tblCellSpacing w:w="15" w:type="dxa"/>
        </w:trPr>
        <w:tc>
          <w:tcPr>
            <w:tcW w:w="1500" w:type="pct"/>
            <w:tcBorders>
              <w:top w:val="nil"/>
              <w:left w:val="nil"/>
              <w:bottom w:val="nil"/>
              <w:right w:val="nil"/>
            </w:tcBorders>
            <w:hideMark/>
          </w:tcPr>
          <w:p w14:paraId="3880218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692F017"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7A822A87" w14:textId="77777777" w:rsidTr="002E0941">
        <w:trPr>
          <w:tblCellSpacing w:w="15" w:type="dxa"/>
        </w:trPr>
        <w:tc>
          <w:tcPr>
            <w:tcW w:w="1500" w:type="pct"/>
            <w:tcBorders>
              <w:top w:val="nil"/>
              <w:left w:val="nil"/>
              <w:bottom w:val="nil"/>
              <w:right w:val="nil"/>
            </w:tcBorders>
            <w:hideMark/>
          </w:tcPr>
          <w:p w14:paraId="2F12E4A2"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2D9D9B8"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5D9BE5BC" w14:textId="77777777" w:rsidTr="002E0941">
        <w:trPr>
          <w:tblCellSpacing w:w="15" w:type="dxa"/>
        </w:trPr>
        <w:tc>
          <w:tcPr>
            <w:tcW w:w="1500" w:type="pct"/>
            <w:tcBorders>
              <w:top w:val="nil"/>
              <w:left w:val="nil"/>
              <w:bottom w:val="nil"/>
              <w:right w:val="nil"/>
            </w:tcBorders>
            <w:hideMark/>
          </w:tcPr>
          <w:p w14:paraId="6EA67035"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22B9911" w14:textId="77777777" w:rsidR="002E0941" w:rsidRDefault="002E0941">
            <w:pPr>
              <w:rPr>
                <w:rFonts w:ascii="Calibri" w:hAnsi="Calibri" w:cs="Calibri"/>
                <w:sz w:val="22"/>
                <w:szCs w:val="22"/>
              </w:rPr>
            </w:pPr>
            <w:r>
              <w:rPr>
                <w:rFonts w:ascii="Calibri" w:hAnsi="Calibri" w:cs="Calibri"/>
                <w:sz w:val="22"/>
                <w:szCs w:val="22"/>
              </w:rPr>
              <w:t>Verblijfsobjectidentificatie</w:t>
            </w:r>
          </w:p>
        </w:tc>
      </w:tr>
      <w:tr w:rsidR="002E0941" w14:paraId="7569C163" w14:textId="77777777" w:rsidTr="002E0941">
        <w:trPr>
          <w:tblCellSpacing w:w="15" w:type="dxa"/>
        </w:trPr>
        <w:tc>
          <w:tcPr>
            <w:tcW w:w="1500" w:type="pct"/>
            <w:tcBorders>
              <w:top w:val="nil"/>
              <w:left w:val="nil"/>
              <w:bottom w:val="nil"/>
              <w:right w:val="nil"/>
            </w:tcBorders>
            <w:hideMark/>
          </w:tcPr>
          <w:p w14:paraId="40C93EDB"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37D3513" w14:textId="77777777" w:rsidR="002E0941" w:rsidRDefault="002E0941">
            <w:pPr>
              <w:rPr>
                <w:rFonts w:ascii="Calibri" w:hAnsi="Calibri" w:cs="Calibri"/>
                <w:sz w:val="22"/>
                <w:szCs w:val="22"/>
              </w:rPr>
            </w:pPr>
            <w:r>
              <w:rPr>
                <w:rFonts w:ascii="Calibri" w:hAnsi="Calibri" w:cs="Calibri"/>
                <w:sz w:val="22"/>
                <w:szCs w:val="22"/>
              </w:rPr>
              <w:t xml:space="preserve">De basisregistratie adressen en gebouwen omvat gegevens over alle verblijfsobjecten op het Nederlands grondgebied die voldoen aan bovenstaande objectdefinitie. Gegevens over een nieuw verblijfsobject worden in de basisregistratie adressen en gebouwen opgenomen bij verlening van de voor het realiseren van het verblijfsobject benodigde toestemming of het opmaken van een in artikel 10, eerste lid, onderdeel b, van de wet genoemd proces-verbaal van constatering. De gegevens over verblijfsobjecten blijven in de basisregistratie adressen en gebouwen aanwezig, ook indien het verblijfsobject als zodanig niet meer aanwezig is. De basisregistratie adressen en gebouwen bevat in principe geen gegevens over verblijfsobjecten die op 1 juli 2009 niet meer als zodanig aanwezig waren. </w:t>
            </w:r>
          </w:p>
        </w:tc>
      </w:tr>
      <w:tr w:rsidR="002E0941" w14:paraId="0CF8A5DF" w14:textId="77777777" w:rsidTr="002E0941">
        <w:trPr>
          <w:tblCellSpacing w:w="15" w:type="dxa"/>
        </w:trPr>
        <w:tc>
          <w:tcPr>
            <w:tcW w:w="1500" w:type="pct"/>
            <w:tcBorders>
              <w:top w:val="nil"/>
              <w:left w:val="nil"/>
              <w:bottom w:val="nil"/>
              <w:right w:val="nil"/>
            </w:tcBorders>
            <w:hideMark/>
          </w:tcPr>
          <w:p w14:paraId="752CE899"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56E43CAD" w14:textId="77777777" w:rsidR="002E0941" w:rsidRDefault="002E0941">
            <w:pPr>
              <w:rPr>
                <w:rFonts w:ascii="Calibri" w:hAnsi="Calibri" w:cs="Calibri"/>
                <w:sz w:val="22"/>
                <w:szCs w:val="22"/>
              </w:rPr>
            </w:pPr>
          </w:p>
        </w:tc>
      </w:tr>
      <w:tr w:rsidR="002E0941" w14:paraId="3D01CCF2" w14:textId="77777777" w:rsidTr="002E0941">
        <w:trPr>
          <w:tblCellSpacing w:w="15" w:type="dxa"/>
        </w:trPr>
        <w:tc>
          <w:tcPr>
            <w:tcW w:w="1500" w:type="pct"/>
            <w:tcBorders>
              <w:top w:val="nil"/>
              <w:left w:val="nil"/>
              <w:bottom w:val="nil"/>
              <w:right w:val="nil"/>
            </w:tcBorders>
            <w:hideMark/>
          </w:tcPr>
          <w:p w14:paraId="3A001A81"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1058D13" w14:textId="77777777" w:rsidR="002E0941" w:rsidRDefault="002E0941">
            <w:pPr>
              <w:rPr>
                <w:rFonts w:ascii="Calibri" w:hAnsi="Calibri" w:cs="Calibri"/>
                <w:sz w:val="22"/>
                <w:szCs w:val="22"/>
              </w:rPr>
            </w:pPr>
            <w:r>
              <w:rPr>
                <w:rFonts w:ascii="Calibri" w:hAnsi="Calibri" w:cs="Calibri"/>
                <w:sz w:val="22"/>
                <w:szCs w:val="22"/>
              </w:rPr>
              <w:t>Nee</w:t>
            </w:r>
          </w:p>
        </w:tc>
      </w:tr>
    </w:tbl>
    <w:p w14:paraId="09203ED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17882F9" w14:textId="77777777" w:rsidTr="002E0941">
        <w:trPr>
          <w:tblCellSpacing w:w="15" w:type="dxa"/>
        </w:trPr>
        <w:tc>
          <w:tcPr>
            <w:tcW w:w="1500" w:type="pct"/>
            <w:tcBorders>
              <w:top w:val="nil"/>
              <w:left w:val="nil"/>
              <w:bottom w:val="nil"/>
              <w:right w:val="nil"/>
            </w:tcBorders>
            <w:hideMark/>
          </w:tcPr>
          <w:p w14:paraId="3517E9FE"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3745722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5"/>
        <w:gridCol w:w="2419"/>
        <w:gridCol w:w="4024"/>
        <w:gridCol w:w="2075"/>
        <w:gridCol w:w="511"/>
      </w:tblGrid>
      <w:tr w:rsidR="002E0941" w14:paraId="05717A8B" w14:textId="77777777" w:rsidTr="002E0941">
        <w:trPr>
          <w:tblCellSpacing w:w="15" w:type="dxa"/>
        </w:trPr>
        <w:tc>
          <w:tcPr>
            <w:tcW w:w="0" w:type="auto"/>
            <w:tcBorders>
              <w:top w:val="nil"/>
              <w:left w:val="nil"/>
              <w:bottom w:val="nil"/>
              <w:right w:val="nil"/>
            </w:tcBorders>
            <w:hideMark/>
          </w:tcPr>
          <w:p w14:paraId="7E39515A"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7F2EE51"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DAD86B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51727D3"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45FACB6"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D8636A7" w14:textId="77777777" w:rsidTr="002E0941">
        <w:trPr>
          <w:tblCellSpacing w:w="15" w:type="dxa"/>
        </w:trPr>
        <w:tc>
          <w:tcPr>
            <w:tcW w:w="250" w:type="pct"/>
            <w:tcBorders>
              <w:top w:val="nil"/>
              <w:left w:val="nil"/>
              <w:bottom w:val="nil"/>
              <w:right w:val="nil"/>
            </w:tcBorders>
            <w:hideMark/>
          </w:tcPr>
          <w:p w14:paraId="6D76D15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24A6601" w14:textId="77777777" w:rsidR="002E0941" w:rsidRDefault="002E0941">
            <w:pPr>
              <w:rPr>
                <w:rFonts w:ascii="Calibri" w:hAnsi="Calibri" w:cs="Calibri"/>
                <w:sz w:val="22"/>
                <w:szCs w:val="22"/>
              </w:rPr>
            </w:pPr>
            <w:r>
              <w:rPr>
                <w:rFonts w:ascii="Calibri" w:hAnsi="Calibri" w:cs="Calibri"/>
                <w:sz w:val="22"/>
                <w:szCs w:val="22"/>
              </w:rPr>
              <w:t xml:space="preserve">Verblijfsobjectidentificatie </w:t>
            </w:r>
          </w:p>
        </w:tc>
        <w:tc>
          <w:tcPr>
            <w:tcW w:w="2500" w:type="pct"/>
            <w:tcBorders>
              <w:top w:val="nil"/>
              <w:left w:val="nil"/>
              <w:bottom w:val="nil"/>
              <w:right w:val="nil"/>
            </w:tcBorders>
            <w:hideMark/>
          </w:tcPr>
          <w:p w14:paraId="7B37F506" w14:textId="77777777" w:rsidR="002E0941" w:rsidRDefault="002E0941">
            <w:pPr>
              <w:rPr>
                <w:rFonts w:ascii="Calibri" w:hAnsi="Calibri" w:cs="Calibri"/>
                <w:sz w:val="22"/>
                <w:szCs w:val="22"/>
              </w:rPr>
            </w:pPr>
            <w:r>
              <w:rPr>
                <w:rFonts w:ascii="Calibri" w:hAnsi="Calibri" w:cs="Calibri"/>
                <w:sz w:val="22"/>
                <w:szCs w:val="22"/>
              </w:rPr>
              <w:t>De unieke identificatie van een VERBLIJFSOBJECT.</w:t>
            </w:r>
          </w:p>
        </w:tc>
        <w:tc>
          <w:tcPr>
            <w:tcW w:w="500" w:type="pct"/>
            <w:tcBorders>
              <w:top w:val="nil"/>
              <w:left w:val="nil"/>
              <w:bottom w:val="nil"/>
              <w:right w:val="nil"/>
            </w:tcBorders>
            <w:hideMark/>
          </w:tcPr>
          <w:p w14:paraId="2CBFDE05" w14:textId="77777777" w:rsidR="002E0941" w:rsidRDefault="002E0941">
            <w:pPr>
              <w:rPr>
                <w:rFonts w:ascii="Calibri" w:hAnsi="Calibri" w:cs="Calibri"/>
                <w:sz w:val="22"/>
                <w:szCs w:val="22"/>
              </w:rPr>
            </w:pPr>
            <w:r>
              <w:rPr>
                <w:rFonts w:ascii="Calibri" w:hAnsi="Calibri" w:cs="Calibri"/>
                <w:sz w:val="22"/>
                <w:szCs w:val="22"/>
              </w:rPr>
              <w:t xml:space="preserve">BAGObjectnummering </w:t>
            </w:r>
          </w:p>
        </w:tc>
        <w:tc>
          <w:tcPr>
            <w:tcW w:w="500" w:type="pct"/>
            <w:tcBorders>
              <w:top w:val="nil"/>
              <w:left w:val="nil"/>
              <w:bottom w:val="nil"/>
              <w:right w:val="nil"/>
            </w:tcBorders>
            <w:hideMark/>
          </w:tcPr>
          <w:p w14:paraId="57B5338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E9FF9CA" w14:textId="77777777" w:rsidTr="002E0941">
        <w:trPr>
          <w:tblCellSpacing w:w="15" w:type="dxa"/>
        </w:trPr>
        <w:tc>
          <w:tcPr>
            <w:tcW w:w="250" w:type="pct"/>
            <w:tcBorders>
              <w:top w:val="nil"/>
              <w:left w:val="nil"/>
              <w:bottom w:val="nil"/>
              <w:right w:val="nil"/>
            </w:tcBorders>
            <w:hideMark/>
          </w:tcPr>
          <w:p w14:paraId="00EB8D7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79FF908" w14:textId="77777777" w:rsidR="002E0941" w:rsidRDefault="002E0941">
            <w:pPr>
              <w:rPr>
                <w:rFonts w:ascii="Calibri" w:hAnsi="Calibri" w:cs="Calibri"/>
                <w:sz w:val="22"/>
                <w:szCs w:val="22"/>
              </w:rPr>
            </w:pPr>
            <w:r>
              <w:rPr>
                <w:rFonts w:ascii="Calibri" w:hAnsi="Calibri" w:cs="Calibri"/>
                <w:sz w:val="22"/>
                <w:szCs w:val="22"/>
              </w:rPr>
              <w:t xml:space="preserve">Gebouwd object puntgeometrie </w:t>
            </w:r>
          </w:p>
        </w:tc>
        <w:tc>
          <w:tcPr>
            <w:tcW w:w="2500" w:type="pct"/>
            <w:tcBorders>
              <w:top w:val="nil"/>
              <w:left w:val="nil"/>
              <w:bottom w:val="nil"/>
              <w:right w:val="nil"/>
            </w:tcBorders>
            <w:hideMark/>
          </w:tcPr>
          <w:p w14:paraId="7F219513"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een GEBOUWD OBJECT.</w:t>
            </w:r>
          </w:p>
        </w:tc>
        <w:tc>
          <w:tcPr>
            <w:tcW w:w="500" w:type="pct"/>
            <w:tcBorders>
              <w:top w:val="nil"/>
              <w:left w:val="nil"/>
              <w:bottom w:val="nil"/>
              <w:right w:val="nil"/>
            </w:tcBorders>
            <w:hideMark/>
          </w:tcPr>
          <w:p w14:paraId="4660F828" w14:textId="77777777" w:rsidR="002E0941" w:rsidRDefault="002E0941">
            <w:pPr>
              <w:rPr>
                <w:rFonts w:ascii="Calibri" w:hAnsi="Calibri" w:cs="Calibri"/>
                <w:sz w:val="22"/>
                <w:szCs w:val="22"/>
              </w:rPr>
            </w:pPr>
            <w:r>
              <w:rPr>
                <w:rFonts w:ascii="Calibri" w:hAnsi="Calibri" w:cs="Calibri"/>
                <w:sz w:val="22"/>
                <w:szCs w:val="22"/>
              </w:rPr>
              <w:t xml:space="preserve">GM_Point </w:t>
            </w:r>
          </w:p>
        </w:tc>
        <w:tc>
          <w:tcPr>
            <w:tcW w:w="500" w:type="pct"/>
            <w:tcBorders>
              <w:top w:val="nil"/>
              <w:left w:val="nil"/>
              <w:bottom w:val="nil"/>
              <w:right w:val="nil"/>
            </w:tcBorders>
            <w:hideMark/>
          </w:tcPr>
          <w:p w14:paraId="111CF2E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4AACDFE" w14:textId="77777777" w:rsidTr="002E0941">
        <w:trPr>
          <w:tblCellSpacing w:w="15" w:type="dxa"/>
        </w:trPr>
        <w:tc>
          <w:tcPr>
            <w:tcW w:w="250" w:type="pct"/>
            <w:tcBorders>
              <w:top w:val="nil"/>
              <w:left w:val="nil"/>
              <w:bottom w:val="nil"/>
              <w:right w:val="nil"/>
            </w:tcBorders>
            <w:hideMark/>
          </w:tcPr>
          <w:p w14:paraId="7A3E7AB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F7CC59" w14:textId="77777777" w:rsidR="002E0941" w:rsidRDefault="002E0941">
            <w:pPr>
              <w:rPr>
                <w:rFonts w:ascii="Calibri" w:hAnsi="Calibri" w:cs="Calibri"/>
                <w:sz w:val="22"/>
                <w:szCs w:val="22"/>
              </w:rPr>
            </w:pPr>
            <w:r>
              <w:rPr>
                <w:rFonts w:ascii="Calibri" w:hAnsi="Calibri" w:cs="Calibri"/>
                <w:sz w:val="22"/>
                <w:szCs w:val="22"/>
              </w:rPr>
              <w:t xml:space="preserve">Datum begin geldigheid gebouwd object </w:t>
            </w:r>
          </w:p>
        </w:tc>
        <w:tc>
          <w:tcPr>
            <w:tcW w:w="2500" w:type="pct"/>
            <w:tcBorders>
              <w:top w:val="nil"/>
              <w:left w:val="nil"/>
              <w:bottom w:val="nil"/>
              <w:right w:val="nil"/>
            </w:tcBorders>
            <w:hideMark/>
          </w:tcPr>
          <w:p w14:paraId="42675FF4" w14:textId="77777777" w:rsidR="002E0941" w:rsidRDefault="002E0941">
            <w:pPr>
              <w:rPr>
                <w:rFonts w:ascii="Calibri" w:hAnsi="Calibri" w:cs="Calibri"/>
                <w:sz w:val="22"/>
                <w:szCs w:val="22"/>
              </w:rPr>
            </w:pPr>
            <w:r>
              <w:rPr>
                <w:rFonts w:ascii="Calibri" w:hAnsi="Calibri" w:cs="Calibri"/>
                <w:sz w:val="22"/>
                <w:szCs w:val="22"/>
              </w:rPr>
              <w:t xml:space="preserve">De datum waarop van gemeentewege is vastgesteld dat de bouwwerkzaamheden betreffende de oprichting van een GEBOUWD OBJECT conform de vergunning, de melding of de aanschrijving zijn uitgevoerd. </w:t>
            </w:r>
          </w:p>
        </w:tc>
        <w:tc>
          <w:tcPr>
            <w:tcW w:w="500" w:type="pct"/>
            <w:tcBorders>
              <w:top w:val="nil"/>
              <w:left w:val="nil"/>
              <w:bottom w:val="nil"/>
              <w:right w:val="nil"/>
            </w:tcBorders>
            <w:hideMark/>
          </w:tcPr>
          <w:p w14:paraId="12D8E38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59D0A8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3F02413" w14:textId="77777777" w:rsidTr="002E0941">
        <w:trPr>
          <w:tblCellSpacing w:w="15" w:type="dxa"/>
        </w:trPr>
        <w:tc>
          <w:tcPr>
            <w:tcW w:w="250" w:type="pct"/>
            <w:tcBorders>
              <w:top w:val="nil"/>
              <w:left w:val="nil"/>
              <w:bottom w:val="nil"/>
              <w:right w:val="nil"/>
            </w:tcBorders>
            <w:hideMark/>
          </w:tcPr>
          <w:p w14:paraId="77AD4C0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4AC90A" w14:textId="77777777" w:rsidR="002E0941" w:rsidRDefault="002E0941">
            <w:pPr>
              <w:rPr>
                <w:rFonts w:ascii="Calibri" w:hAnsi="Calibri" w:cs="Calibri"/>
                <w:sz w:val="22"/>
                <w:szCs w:val="22"/>
              </w:rPr>
            </w:pPr>
            <w:r>
              <w:rPr>
                <w:rFonts w:ascii="Calibri" w:hAnsi="Calibri" w:cs="Calibri"/>
                <w:sz w:val="22"/>
                <w:szCs w:val="22"/>
              </w:rPr>
              <w:t xml:space="preserve">Datum einde geldigheid gebouwd object </w:t>
            </w:r>
          </w:p>
        </w:tc>
        <w:tc>
          <w:tcPr>
            <w:tcW w:w="2500" w:type="pct"/>
            <w:tcBorders>
              <w:top w:val="nil"/>
              <w:left w:val="nil"/>
              <w:bottom w:val="nil"/>
              <w:right w:val="nil"/>
            </w:tcBorders>
            <w:hideMark/>
          </w:tcPr>
          <w:p w14:paraId="260F6179" w14:textId="77777777" w:rsidR="002E0941" w:rsidRDefault="002E0941">
            <w:pPr>
              <w:rPr>
                <w:rFonts w:ascii="Calibri" w:hAnsi="Calibri" w:cs="Calibri"/>
                <w:sz w:val="22"/>
                <w:szCs w:val="22"/>
              </w:rPr>
            </w:pPr>
            <w:r>
              <w:rPr>
                <w:rFonts w:ascii="Calibri" w:hAnsi="Calibri" w:cs="Calibri"/>
                <w:sz w:val="22"/>
                <w:szCs w:val="22"/>
              </w:rPr>
              <w:t>De datum waarop het gebouwd object is gesloopt volgens de sloopgereedmelding.</w:t>
            </w:r>
          </w:p>
        </w:tc>
        <w:tc>
          <w:tcPr>
            <w:tcW w:w="500" w:type="pct"/>
            <w:tcBorders>
              <w:top w:val="nil"/>
              <w:left w:val="nil"/>
              <w:bottom w:val="nil"/>
              <w:right w:val="nil"/>
            </w:tcBorders>
            <w:hideMark/>
          </w:tcPr>
          <w:p w14:paraId="371B147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4EC9A8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90240C6" w14:textId="77777777" w:rsidTr="002E0941">
        <w:trPr>
          <w:tblCellSpacing w:w="15" w:type="dxa"/>
        </w:trPr>
        <w:tc>
          <w:tcPr>
            <w:tcW w:w="250" w:type="pct"/>
            <w:tcBorders>
              <w:top w:val="nil"/>
              <w:left w:val="nil"/>
              <w:bottom w:val="nil"/>
              <w:right w:val="nil"/>
            </w:tcBorders>
            <w:hideMark/>
          </w:tcPr>
          <w:p w14:paraId="4EA4C53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2FBB49" w14:textId="77777777" w:rsidR="002E0941" w:rsidRDefault="002E0941">
            <w:pPr>
              <w:rPr>
                <w:rFonts w:ascii="Calibri" w:hAnsi="Calibri" w:cs="Calibri"/>
                <w:sz w:val="22"/>
                <w:szCs w:val="22"/>
              </w:rPr>
            </w:pPr>
            <w:r>
              <w:rPr>
                <w:rFonts w:ascii="Calibri" w:hAnsi="Calibri" w:cs="Calibri"/>
                <w:sz w:val="22"/>
                <w:szCs w:val="22"/>
              </w:rPr>
              <w:t xml:space="preserve">/Hoofdadres VERBLIJFSOBJECT : </w:t>
            </w:r>
          </w:p>
        </w:tc>
        <w:tc>
          <w:tcPr>
            <w:tcW w:w="2500" w:type="pct"/>
            <w:tcBorders>
              <w:top w:val="nil"/>
              <w:left w:val="nil"/>
              <w:bottom w:val="nil"/>
              <w:right w:val="nil"/>
            </w:tcBorders>
            <w:hideMark/>
          </w:tcPr>
          <w:p w14:paraId="1C30983E" w14:textId="77777777" w:rsidR="002E0941" w:rsidRDefault="002E0941">
            <w:pPr>
              <w:rPr>
                <w:rFonts w:ascii="Calibri" w:hAnsi="Calibri" w:cs="Calibri"/>
                <w:sz w:val="22"/>
                <w:szCs w:val="22"/>
              </w:rPr>
            </w:pPr>
            <w:r>
              <w:rPr>
                <w:rFonts w:ascii="Calibri" w:hAnsi="Calibri" w:cs="Calibri"/>
                <w:sz w:val="22"/>
                <w:szCs w:val="22"/>
              </w:rPr>
              <w:t xml:space="preserve">Het hoofdadres van een VERBLIJFSOBJECT dat in het kader van de basisregistratie gebouwen als zodanig is aangemerkt en is opgenomen in de basisregistratie adressen. </w:t>
            </w:r>
          </w:p>
        </w:tc>
        <w:tc>
          <w:tcPr>
            <w:tcW w:w="500" w:type="pct"/>
            <w:tcBorders>
              <w:top w:val="nil"/>
              <w:left w:val="nil"/>
              <w:bottom w:val="nil"/>
              <w:right w:val="nil"/>
            </w:tcBorders>
            <w:hideMark/>
          </w:tcPr>
          <w:p w14:paraId="0F4D4942"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3002E70"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6E6C6C77" w14:textId="77777777" w:rsidTr="002E0941">
        <w:trPr>
          <w:tblCellSpacing w:w="15" w:type="dxa"/>
        </w:trPr>
        <w:tc>
          <w:tcPr>
            <w:tcW w:w="250" w:type="pct"/>
            <w:tcBorders>
              <w:top w:val="nil"/>
              <w:left w:val="nil"/>
              <w:bottom w:val="nil"/>
              <w:right w:val="nil"/>
            </w:tcBorders>
            <w:hideMark/>
          </w:tcPr>
          <w:p w14:paraId="467BCDB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8F9A88"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1E281DF6"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041235F2"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49AC34A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E08BAD3" w14:textId="77777777" w:rsidTr="002E0941">
        <w:trPr>
          <w:tblCellSpacing w:w="15" w:type="dxa"/>
        </w:trPr>
        <w:tc>
          <w:tcPr>
            <w:tcW w:w="250" w:type="pct"/>
            <w:tcBorders>
              <w:top w:val="nil"/>
              <w:left w:val="nil"/>
              <w:bottom w:val="nil"/>
              <w:right w:val="nil"/>
            </w:tcBorders>
            <w:hideMark/>
          </w:tcPr>
          <w:p w14:paraId="5089F8D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81CCB7D"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63B763C2"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0D7AF228"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40A8927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622CE56" w14:textId="77777777" w:rsidTr="002E0941">
        <w:trPr>
          <w:tblCellSpacing w:w="15" w:type="dxa"/>
        </w:trPr>
        <w:tc>
          <w:tcPr>
            <w:tcW w:w="250" w:type="pct"/>
            <w:tcBorders>
              <w:top w:val="nil"/>
              <w:left w:val="nil"/>
              <w:bottom w:val="nil"/>
              <w:right w:val="nil"/>
            </w:tcBorders>
            <w:hideMark/>
          </w:tcPr>
          <w:p w14:paraId="4FF3FC5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240DE3"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2835A278"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2CA6A9BD"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10CA90D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9E78899" w14:textId="77777777" w:rsidTr="002E0941">
        <w:trPr>
          <w:tblCellSpacing w:w="15" w:type="dxa"/>
        </w:trPr>
        <w:tc>
          <w:tcPr>
            <w:tcW w:w="250" w:type="pct"/>
            <w:tcBorders>
              <w:top w:val="nil"/>
              <w:left w:val="nil"/>
              <w:bottom w:val="nil"/>
              <w:right w:val="nil"/>
            </w:tcBorders>
            <w:hideMark/>
          </w:tcPr>
          <w:p w14:paraId="4052915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A9F4147"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0A9805E1"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05264E5A"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9987C5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DD54618" w14:textId="77777777" w:rsidTr="002E0941">
        <w:trPr>
          <w:tblCellSpacing w:w="15" w:type="dxa"/>
        </w:trPr>
        <w:tc>
          <w:tcPr>
            <w:tcW w:w="250" w:type="pct"/>
            <w:tcBorders>
              <w:top w:val="nil"/>
              <w:left w:val="nil"/>
              <w:bottom w:val="nil"/>
              <w:right w:val="nil"/>
            </w:tcBorders>
            <w:hideMark/>
          </w:tcPr>
          <w:p w14:paraId="227031B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5312FE6"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0B075749"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33AC3EFF"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71F98E4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292CDB3" w14:textId="77777777" w:rsidTr="002E0941">
        <w:trPr>
          <w:tblCellSpacing w:w="15" w:type="dxa"/>
        </w:trPr>
        <w:tc>
          <w:tcPr>
            <w:tcW w:w="250" w:type="pct"/>
            <w:tcBorders>
              <w:top w:val="nil"/>
              <w:left w:val="nil"/>
              <w:bottom w:val="nil"/>
              <w:right w:val="nil"/>
            </w:tcBorders>
            <w:hideMark/>
          </w:tcPr>
          <w:p w14:paraId="49EEAEA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4AF35C0"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30ADF4F9"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1C9BAF5A"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BA2E0B2" w14:textId="77777777" w:rsidR="002E0941" w:rsidRDefault="002E0941">
            <w:pPr>
              <w:rPr>
                <w:rFonts w:ascii="Calibri" w:hAnsi="Calibri" w:cs="Calibri"/>
                <w:sz w:val="22"/>
                <w:szCs w:val="22"/>
              </w:rPr>
            </w:pPr>
            <w:r>
              <w:rPr>
                <w:rFonts w:ascii="Calibri" w:hAnsi="Calibri" w:cs="Calibri"/>
                <w:sz w:val="22"/>
                <w:szCs w:val="22"/>
              </w:rPr>
              <w:t>1</w:t>
            </w:r>
          </w:p>
        </w:tc>
      </w:tr>
    </w:tbl>
    <w:p w14:paraId="64EA3F5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BC7D100" w14:textId="77777777" w:rsidTr="002E0941">
        <w:trPr>
          <w:tblCellSpacing w:w="15" w:type="dxa"/>
        </w:trPr>
        <w:tc>
          <w:tcPr>
            <w:tcW w:w="1500" w:type="pct"/>
            <w:tcBorders>
              <w:top w:val="nil"/>
              <w:left w:val="nil"/>
              <w:bottom w:val="nil"/>
              <w:right w:val="nil"/>
            </w:tcBorders>
            <w:hideMark/>
          </w:tcPr>
          <w:p w14:paraId="098CDB5A"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BA9EDE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15A4F71" w14:textId="77777777" w:rsidTr="002E0941">
        <w:trPr>
          <w:tblCellSpacing w:w="15" w:type="dxa"/>
        </w:trPr>
        <w:tc>
          <w:tcPr>
            <w:tcW w:w="250" w:type="pct"/>
            <w:tcBorders>
              <w:top w:val="nil"/>
              <w:left w:val="nil"/>
              <w:bottom w:val="nil"/>
              <w:right w:val="nil"/>
            </w:tcBorders>
            <w:hideMark/>
          </w:tcPr>
          <w:p w14:paraId="01179467"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0A4E7B9" w14:textId="77777777" w:rsidR="002E0941" w:rsidRDefault="002E0941">
            <w:pPr>
              <w:rPr>
                <w:rFonts w:ascii="Calibri" w:hAnsi="Calibri" w:cs="Calibri"/>
                <w:sz w:val="22"/>
                <w:szCs w:val="22"/>
              </w:rPr>
            </w:pPr>
            <w:r>
              <w:rPr>
                <w:rFonts w:ascii="Calibri" w:hAnsi="Calibri" w:cs="Calibri"/>
                <w:sz w:val="22"/>
                <w:szCs w:val="22"/>
              </w:rPr>
              <w:t>Zie de catalogus BAG.</w:t>
            </w:r>
          </w:p>
        </w:tc>
      </w:tr>
    </w:tbl>
    <w:p w14:paraId="10A67FF9" w14:textId="77777777" w:rsidR="002E0941" w:rsidRDefault="002E0941" w:rsidP="0055546E">
      <w:pPr>
        <w:pStyle w:val="Kop3"/>
        <w:rPr>
          <w:rFonts w:ascii="Calibri" w:hAnsi="Calibri" w:cs="Calibri"/>
        </w:rPr>
      </w:pPr>
      <w:bookmarkStart w:id="97" w:name="global_class_Model_VESTIGING"/>
      <w:r>
        <w:rPr>
          <w:rFonts w:ascii="Calibri" w:hAnsi="Calibri" w:cs="Calibri"/>
        </w:rPr>
        <w:t>Objecttype VESTIGING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395129D" w14:textId="77777777" w:rsidTr="002E0941">
        <w:trPr>
          <w:tblCellSpacing w:w="15" w:type="dxa"/>
        </w:trPr>
        <w:tc>
          <w:tcPr>
            <w:tcW w:w="1500" w:type="pct"/>
            <w:tcBorders>
              <w:top w:val="nil"/>
              <w:left w:val="nil"/>
              <w:bottom w:val="nil"/>
              <w:right w:val="nil"/>
            </w:tcBorders>
            <w:hideMark/>
          </w:tcPr>
          <w:p w14:paraId="5E883D7C"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BABA992" w14:textId="77777777" w:rsidR="002E0941" w:rsidRDefault="002E0941">
            <w:pPr>
              <w:rPr>
                <w:rFonts w:ascii="Calibri" w:hAnsi="Calibri" w:cs="Calibri"/>
                <w:sz w:val="22"/>
                <w:szCs w:val="22"/>
              </w:rPr>
            </w:pPr>
            <w:r>
              <w:rPr>
                <w:rFonts w:ascii="Calibri" w:hAnsi="Calibri" w:cs="Calibri"/>
                <w:sz w:val="22"/>
                <w:szCs w:val="22"/>
              </w:rPr>
              <w:t>VESTIGING</w:t>
            </w:r>
          </w:p>
        </w:tc>
      </w:tr>
      <w:tr w:rsidR="002E0941" w14:paraId="23B10EFA" w14:textId="77777777" w:rsidTr="002E0941">
        <w:trPr>
          <w:tblCellSpacing w:w="15" w:type="dxa"/>
        </w:trPr>
        <w:tc>
          <w:tcPr>
            <w:tcW w:w="1500" w:type="pct"/>
            <w:tcBorders>
              <w:top w:val="nil"/>
              <w:left w:val="nil"/>
              <w:bottom w:val="nil"/>
              <w:right w:val="nil"/>
            </w:tcBorders>
            <w:hideMark/>
          </w:tcPr>
          <w:p w14:paraId="38F8034D"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DA37AF7" w14:textId="77777777" w:rsidR="002E0941" w:rsidRDefault="002E0941">
            <w:pPr>
              <w:rPr>
                <w:rFonts w:ascii="Calibri" w:hAnsi="Calibri" w:cs="Calibri"/>
                <w:sz w:val="22"/>
                <w:szCs w:val="22"/>
              </w:rPr>
            </w:pPr>
            <w:r>
              <w:rPr>
                <w:rFonts w:ascii="Calibri" w:hAnsi="Calibri" w:cs="Calibri"/>
                <w:sz w:val="22"/>
                <w:szCs w:val="22"/>
              </w:rPr>
              <w:t>NHR</w:t>
            </w:r>
          </w:p>
        </w:tc>
      </w:tr>
      <w:tr w:rsidR="002E0941" w14:paraId="6876F13F" w14:textId="77777777" w:rsidTr="002E0941">
        <w:trPr>
          <w:tblCellSpacing w:w="15" w:type="dxa"/>
        </w:trPr>
        <w:tc>
          <w:tcPr>
            <w:tcW w:w="1500" w:type="pct"/>
            <w:tcBorders>
              <w:top w:val="nil"/>
              <w:left w:val="nil"/>
              <w:bottom w:val="nil"/>
              <w:right w:val="nil"/>
            </w:tcBorders>
            <w:hideMark/>
          </w:tcPr>
          <w:p w14:paraId="5A985DF7"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259C212" w14:textId="77777777" w:rsidR="002E0941" w:rsidRDefault="002E0941">
            <w:pPr>
              <w:rPr>
                <w:rFonts w:ascii="Calibri" w:hAnsi="Calibri" w:cs="Calibri"/>
                <w:sz w:val="22"/>
                <w:szCs w:val="22"/>
              </w:rPr>
            </w:pPr>
            <w:r>
              <w:rPr>
                <w:rFonts w:ascii="Calibri" w:hAnsi="Calibri" w:cs="Calibri"/>
                <w:sz w:val="22"/>
                <w:szCs w:val="22"/>
              </w:rPr>
              <w:t xml:space="preserve">Een gebouw of complex van gebouwen waar duurzame uitoefening van de activiteiten van een onderneming of rechtspersoon plaatsvindt. </w:t>
            </w:r>
          </w:p>
        </w:tc>
      </w:tr>
      <w:tr w:rsidR="002E0941" w14:paraId="095ECA51" w14:textId="77777777" w:rsidTr="002E0941">
        <w:trPr>
          <w:tblCellSpacing w:w="15" w:type="dxa"/>
        </w:trPr>
        <w:tc>
          <w:tcPr>
            <w:tcW w:w="1500" w:type="pct"/>
            <w:tcBorders>
              <w:top w:val="nil"/>
              <w:left w:val="nil"/>
              <w:bottom w:val="nil"/>
              <w:right w:val="nil"/>
            </w:tcBorders>
            <w:hideMark/>
          </w:tcPr>
          <w:p w14:paraId="3611ED62"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8CC86DD" w14:textId="77777777" w:rsidR="002E0941" w:rsidRDefault="002E0941">
            <w:pPr>
              <w:rPr>
                <w:rFonts w:ascii="Calibri" w:hAnsi="Calibri" w:cs="Calibri"/>
                <w:sz w:val="22"/>
                <w:szCs w:val="22"/>
              </w:rPr>
            </w:pPr>
            <w:r>
              <w:rPr>
                <w:rFonts w:ascii="Calibri" w:hAnsi="Calibri" w:cs="Calibri"/>
                <w:sz w:val="22"/>
                <w:szCs w:val="22"/>
              </w:rPr>
              <w:t>NHR</w:t>
            </w:r>
          </w:p>
        </w:tc>
      </w:tr>
      <w:tr w:rsidR="002E0941" w14:paraId="1C2ACC2A" w14:textId="77777777" w:rsidTr="002E0941">
        <w:trPr>
          <w:tblCellSpacing w:w="15" w:type="dxa"/>
        </w:trPr>
        <w:tc>
          <w:tcPr>
            <w:tcW w:w="1500" w:type="pct"/>
            <w:tcBorders>
              <w:top w:val="nil"/>
              <w:left w:val="nil"/>
              <w:bottom w:val="nil"/>
              <w:right w:val="nil"/>
            </w:tcBorders>
            <w:hideMark/>
          </w:tcPr>
          <w:p w14:paraId="14844CD6"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2846531"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03D1CBFA" w14:textId="77777777" w:rsidTr="002E0941">
        <w:trPr>
          <w:tblCellSpacing w:w="15" w:type="dxa"/>
        </w:trPr>
        <w:tc>
          <w:tcPr>
            <w:tcW w:w="1500" w:type="pct"/>
            <w:tcBorders>
              <w:top w:val="nil"/>
              <w:left w:val="nil"/>
              <w:bottom w:val="nil"/>
              <w:right w:val="nil"/>
            </w:tcBorders>
            <w:hideMark/>
          </w:tcPr>
          <w:p w14:paraId="30E7260D"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EAB7C71" w14:textId="77777777" w:rsidR="002E0941" w:rsidRDefault="002E0941">
            <w:pPr>
              <w:rPr>
                <w:rFonts w:ascii="Calibri" w:hAnsi="Calibri" w:cs="Calibri"/>
                <w:sz w:val="22"/>
                <w:szCs w:val="22"/>
              </w:rPr>
            </w:pPr>
          </w:p>
        </w:tc>
      </w:tr>
      <w:tr w:rsidR="002E0941" w14:paraId="770B3BEC" w14:textId="77777777" w:rsidTr="002E0941">
        <w:trPr>
          <w:tblCellSpacing w:w="15" w:type="dxa"/>
        </w:trPr>
        <w:tc>
          <w:tcPr>
            <w:tcW w:w="1500" w:type="pct"/>
            <w:tcBorders>
              <w:top w:val="nil"/>
              <w:left w:val="nil"/>
              <w:bottom w:val="nil"/>
              <w:right w:val="nil"/>
            </w:tcBorders>
            <w:hideMark/>
          </w:tcPr>
          <w:p w14:paraId="228AEFE4"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4721CEE7" w14:textId="77777777" w:rsidR="002E0941" w:rsidRDefault="002E0941">
            <w:pPr>
              <w:rPr>
                <w:rFonts w:ascii="Calibri" w:hAnsi="Calibri" w:cs="Calibri"/>
                <w:sz w:val="22"/>
                <w:szCs w:val="22"/>
              </w:rPr>
            </w:pPr>
          </w:p>
        </w:tc>
      </w:tr>
      <w:tr w:rsidR="002E0941" w14:paraId="1C18C022" w14:textId="77777777" w:rsidTr="002E0941">
        <w:trPr>
          <w:tblCellSpacing w:w="15" w:type="dxa"/>
        </w:trPr>
        <w:tc>
          <w:tcPr>
            <w:tcW w:w="1500" w:type="pct"/>
            <w:tcBorders>
              <w:top w:val="nil"/>
              <w:left w:val="nil"/>
              <w:bottom w:val="nil"/>
              <w:right w:val="nil"/>
            </w:tcBorders>
            <w:hideMark/>
          </w:tcPr>
          <w:p w14:paraId="0506BBEF"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E646237" w14:textId="77777777" w:rsidR="002E0941" w:rsidRDefault="002E0941">
            <w:pPr>
              <w:rPr>
                <w:rFonts w:ascii="Calibri" w:hAnsi="Calibri" w:cs="Calibri"/>
                <w:sz w:val="22"/>
                <w:szCs w:val="22"/>
              </w:rPr>
            </w:pPr>
          </w:p>
        </w:tc>
      </w:tr>
      <w:tr w:rsidR="002E0941" w14:paraId="68276F5C" w14:textId="77777777" w:rsidTr="002E0941">
        <w:trPr>
          <w:tblCellSpacing w:w="15" w:type="dxa"/>
        </w:trPr>
        <w:tc>
          <w:tcPr>
            <w:tcW w:w="1500" w:type="pct"/>
            <w:tcBorders>
              <w:top w:val="nil"/>
              <w:left w:val="nil"/>
              <w:bottom w:val="nil"/>
              <w:right w:val="nil"/>
            </w:tcBorders>
            <w:hideMark/>
          </w:tcPr>
          <w:p w14:paraId="7C8F9E68"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CBCF59E" w14:textId="77777777" w:rsidR="002E0941" w:rsidRDefault="002E0941">
            <w:pPr>
              <w:rPr>
                <w:rFonts w:ascii="Calibri" w:hAnsi="Calibri" w:cs="Calibri"/>
                <w:sz w:val="22"/>
                <w:szCs w:val="22"/>
              </w:rPr>
            </w:pPr>
            <w:r>
              <w:rPr>
                <w:rFonts w:ascii="Calibri" w:hAnsi="Calibri" w:cs="Calibri"/>
                <w:sz w:val="22"/>
                <w:szCs w:val="22"/>
              </w:rPr>
              <w:t>Nee</w:t>
            </w:r>
          </w:p>
        </w:tc>
      </w:tr>
    </w:tbl>
    <w:p w14:paraId="4BE808C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0B1897A" w14:textId="77777777" w:rsidTr="002E0941">
        <w:trPr>
          <w:tblCellSpacing w:w="15" w:type="dxa"/>
        </w:trPr>
        <w:tc>
          <w:tcPr>
            <w:tcW w:w="1500" w:type="pct"/>
            <w:tcBorders>
              <w:top w:val="nil"/>
              <w:left w:val="nil"/>
              <w:bottom w:val="nil"/>
              <w:right w:val="nil"/>
            </w:tcBorders>
            <w:hideMark/>
          </w:tcPr>
          <w:p w14:paraId="1FA53A12"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5F3C4F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43CCA4F8" w14:textId="77777777" w:rsidTr="002E0941">
        <w:trPr>
          <w:tblCellSpacing w:w="15" w:type="dxa"/>
        </w:trPr>
        <w:tc>
          <w:tcPr>
            <w:tcW w:w="0" w:type="auto"/>
            <w:tcBorders>
              <w:top w:val="nil"/>
              <w:left w:val="nil"/>
              <w:bottom w:val="nil"/>
              <w:right w:val="nil"/>
            </w:tcBorders>
            <w:hideMark/>
          </w:tcPr>
          <w:p w14:paraId="03D91C8B"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B28B2EC"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364EAF1"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195E5E8"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EA1E4A1"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F5D1956" w14:textId="77777777" w:rsidTr="002E0941">
        <w:trPr>
          <w:tblCellSpacing w:w="15" w:type="dxa"/>
        </w:trPr>
        <w:tc>
          <w:tcPr>
            <w:tcW w:w="250" w:type="pct"/>
            <w:tcBorders>
              <w:top w:val="nil"/>
              <w:left w:val="nil"/>
              <w:bottom w:val="nil"/>
              <w:right w:val="nil"/>
            </w:tcBorders>
            <w:hideMark/>
          </w:tcPr>
          <w:p w14:paraId="1CE1859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CE3D2F" w14:textId="77777777" w:rsidR="002E0941" w:rsidRDefault="002E0941">
            <w:pPr>
              <w:rPr>
                <w:rFonts w:ascii="Calibri" w:hAnsi="Calibri" w:cs="Calibri"/>
                <w:sz w:val="22"/>
                <w:szCs w:val="22"/>
              </w:rPr>
            </w:pPr>
            <w:r>
              <w:rPr>
                <w:rFonts w:ascii="Calibri" w:hAnsi="Calibri" w:cs="Calibri"/>
                <w:sz w:val="22"/>
                <w:szCs w:val="22"/>
              </w:rPr>
              <w:t xml:space="preserve">Vestigingsnummer </w:t>
            </w:r>
          </w:p>
        </w:tc>
        <w:tc>
          <w:tcPr>
            <w:tcW w:w="2500" w:type="pct"/>
            <w:tcBorders>
              <w:top w:val="nil"/>
              <w:left w:val="nil"/>
              <w:bottom w:val="nil"/>
              <w:right w:val="nil"/>
            </w:tcBorders>
            <w:hideMark/>
          </w:tcPr>
          <w:p w14:paraId="0D0DF351" w14:textId="77777777" w:rsidR="002E0941" w:rsidRDefault="002E0941">
            <w:pPr>
              <w:rPr>
                <w:rFonts w:ascii="Calibri" w:hAnsi="Calibri" w:cs="Calibri"/>
                <w:sz w:val="22"/>
                <w:szCs w:val="22"/>
              </w:rPr>
            </w:pPr>
            <w:r>
              <w:rPr>
                <w:rFonts w:ascii="Calibri" w:hAnsi="Calibri" w:cs="Calibri"/>
                <w:sz w:val="22"/>
                <w:szCs w:val="22"/>
              </w:rPr>
              <w:t xml:space="preserve">Landelijk uniek identificerend administratienummer van een VESTIGING zoals toegewezen door de Kamer van Koophandel (KvK). </w:t>
            </w:r>
          </w:p>
        </w:tc>
        <w:tc>
          <w:tcPr>
            <w:tcW w:w="500" w:type="pct"/>
            <w:tcBorders>
              <w:top w:val="nil"/>
              <w:left w:val="nil"/>
              <w:bottom w:val="nil"/>
              <w:right w:val="nil"/>
            </w:tcBorders>
            <w:hideMark/>
          </w:tcPr>
          <w:p w14:paraId="6B3C2997" w14:textId="77777777" w:rsidR="002E0941" w:rsidRDefault="002E0941">
            <w:pPr>
              <w:rPr>
                <w:rFonts w:ascii="Calibri" w:hAnsi="Calibri" w:cs="Calibri"/>
                <w:sz w:val="22"/>
                <w:szCs w:val="22"/>
              </w:rPr>
            </w:pPr>
            <w:r>
              <w:rPr>
                <w:rFonts w:ascii="Calibri" w:hAnsi="Calibri" w:cs="Calibri"/>
                <w:sz w:val="22"/>
                <w:szCs w:val="22"/>
              </w:rPr>
              <w:t xml:space="preserve">AN12 </w:t>
            </w:r>
          </w:p>
        </w:tc>
        <w:tc>
          <w:tcPr>
            <w:tcW w:w="500" w:type="pct"/>
            <w:tcBorders>
              <w:top w:val="nil"/>
              <w:left w:val="nil"/>
              <w:bottom w:val="nil"/>
              <w:right w:val="nil"/>
            </w:tcBorders>
            <w:hideMark/>
          </w:tcPr>
          <w:p w14:paraId="7E14646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4301DC0" w14:textId="77777777" w:rsidTr="002E0941">
        <w:trPr>
          <w:tblCellSpacing w:w="15" w:type="dxa"/>
        </w:trPr>
        <w:tc>
          <w:tcPr>
            <w:tcW w:w="250" w:type="pct"/>
            <w:tcBorders>
              <w:top w:val="nil"/>
              <w:left w:val="nil"/>
              <w:bottom w:val="nil"/>
              <w:right w:val="nil"/>
            </w:tcBorders>
            <w:hideMark/>
          </w:tcPr>
          <w:p w14:paraId="61A1E88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639A95" w14:textId="77777777" w:rsidR="002E0941" w:rsidRDefault="002E0941">
            <w:pPr>
              <w:rPr>
                <w:rFonts w:ascii="Calibri" w:hAnsi="Calibri" w:cs="Calibri"/>
                <w:sz w:val="22"/>
                <w:szCs w:val="22"/>
              </w:rPr>
            </w:pPr>
            <w:r>
              <w:rPr>
                <w:rFonts w:ascii="Calibri" w:hAnsi="Calibri" w:cs="Calibri"/>
                <w:sz w:val="22"/>
                <w:szCs w:val="22"/>
              </w:rPr>
              <w:t xml:space="preserve">Primaire (handels)naam </w:t>
            </w:r>
          </w:p>
        </w:tc>
        <w:tc>
          <w:tcPr>
            <w:tcW w:w="2500" w:type="pct"/>
            <w:tcBorders>
              <w:top w:val="nil"/>
              <w:left w:val="nil"/>
              <w:bottom w:val="nil"/>
              <w:right w:val="nil"/>
            </w:tcBorders>
            <w:hideMark/>
          </w:tcPr>
          <w:p w14:paraId="572DF76E" w14:textId="77777777" w:rsidR="002E0941" w:rsidRDefault="002E0941">
            <w:pPr>
              <w:rPr>
                <w:rFonts w:ascii="Calibri" w:hAnsi="Calibri" w:cs="Calibri"/>
                <w:sz w:val="22"/>
                <w:szCs w:val="22"/>
              </w:rPr>
            </w:pPr>
            <w:r>
              <w:rPr>
                <w:rFonts w:ascii="Calibri" w:hAnsi="Calibri" w:cs="Calibri"/>
                <w:sz w:val="22"/>
                <w:szCs w:val="22"/>
              </w:rPr>
              <w:t>De naam van de vestiging waaronder primair gehandeld wordt.</w:t>
            </w:r>
          </w:p>
        </w:tc>
        <w:tc>
          <w:tcPr>
            <w:tcW w:w="500" w:type="pct"/>
            <w:tcBorders>
              <w:top w:val="nil"/>
              <w:left w:val="nil"/>
              <w:bottom w:val="nil"/>
              <w:right w:val="nil"/>
            </w:tcBorders>
            <w:hideMark/>
          </w:tcPr>
          <w:p w14:paraId="197A24BC" w14:textId="77777777" w:rsidR="002E0941" w:rsidRDefault="002E0941">
            <w:pPr>
              <w:rPr>
                <w:rFonts w:ascii="Calibri" w:hAnsi="Calibri" w:cs="Calibri"/>
                <w:sz w:val="22"/>
                <w:szCs w:val="22"/>
              </w:rPr>
            </w:pPr>
            <w:r>
              <w:rPr>
                <w:rFonts w:ascii="Calibri" w:hAnsi="Calibri" w:cs="Calibri"/>
                <w:sz w:val="22"/>
                <w:szCs w:val="22"/>
              </w:rPr>
              <w:t xml:space="preserve">AN625 </w:t>
            </w:r>
          </w:p>
        </w:tc>
        <w:tc>
          <w:tcPr>
            <w:tcW w:w="500" w:type="pct"/>
            <w:tcBorders>
              <w:top w:val="nil"/>
              <w:left w:val="nil"/>
              <w:bottom w:val="nil"/>
              <w:right w:val="nil"/>
            </w:tcBorders>
            <w:hideMark/>
          </w:tcPr>
          <w:p w14:paraId="7DDFF7B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52E567B" w14:textId="77777777" w:rsidTr="002E0941">
        <w:trPr>
          <w:tblCellSpacing w:w="15" w:type="dxa"/>
        </w:trPr>
        <w:tc>
          <w:tcPr>
            <w:tcW w:w="250" w:type="pct"/>
            <w:tcBorders>
              <w:top w:val="nil"/>
              <w:left w:val="nil"/>
              <w:bottom w:val="nil"/>
              <w:right w:val="nil"/>
            </w:tcBorders>
            <w:hideMark/>
          </w:tcPr>
          <w:p w14:paraId="14F20D9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012916" w14:textId="77777777" w:rsidR="002E0941" w:rsidRDefault="002E0941">
            <w:pPr>
              <w:rPr>
                <w:rFonts w:ascii="Calibri" w:hAnsi="Calibri" w:cs="Calibri"/>
                <w:sz w:val="22"/>
                <w:szCs w:val="22"/>
              </w:rPr>
            </w:pPr>
            <w:r>
              <w:rPr>
                <w:rFonts w:ascii="Calibri" w:hAnsi="Calibri" w:cs="Calibri"/>
                <w:sz w:val="22"/>
                <w:szCs w:val="22"/>
              </w:rPr>
              <w:t xml:space="preserve">Datum aanvang </w:t>
            </w:r>
          </w:p>
        </w:tc>
        <w:tc>
          <w:tcPr>
            <w:tcW w:w="2500" w:type="pct"/>
            <w:tcBorders>
              <w:top w:val="nil"/>
              <w:left w:val="nil"/>
              <w:bottom w:val="nil"/>
              <w:right w:val="nil"/>
            </w:tcBorders>
            <w:hideMark/>
          </w:tcPr>
          <w:p w14:paraId="3891FDCB" w14:textId="77777777" w:rsidR="002E0941" w:rsidRDefault="002E0941">
            <w:pPr>
              <w:rPr>
                <w:rFonts w:ascii="Calibri" w:hAnsi="Calibri" w:cs="Calibri"/>
                <w:sz w:val="22"/>
                <w:szCs w:val="22"/>
              </w:rPr>
            </w:pPr>
            <w:r>
              <w:rPr>
                <w:rFonts w:ascii="Calibri" w:hAnsi="Calibri" w:cs="Calibri"/>
                <w:sz w:val="22"/>
                <w:szCs w:val="22"/>
              </w:rPr>
              <w:t>De datum van aanvang van de vestiging.</w:t>
            </w:r>
          </w:p>
        </w:tc>
        <w:tc>
          <w:tcPr>
            <w:tcW w:w="500" w:type="pct"/>
            <w:tcBorders>
              <w:top w:val="nil"/>
              <w:left w:val="nil"/>
              <w:bottom w:val="nil"/>
              <w:right w:val="nil"/>
            </w:tcBorders>
            <w:hideMark/>
          </w:tcPr>
          <w:p w14:paraId="53C2358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C8D562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85E1BF6" w14:textId="77777777" w:rsidTr="002E0941">
        <w:trPr>
          <w:tblCellSpacing w:w="15" w:type="dxa"/>
        </w:trPr>
        <w:tc>
          <w:tcPr>
            <w:tcW w:w="250" w:type="pct"/>
            <w:tcBorders>
              <w:top w:val="nil"/>
              <w:left w:val="nil"/>
              <w:bottom w:val="nil"/>
              <w:right w:val="nil"/>
            </w:tcBorders>
            <w:hideMark/>
          </w:tcPr>
          <w:p w14:paraId="4DB8776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C8EE7A" w14:textId="77777777" w:rsidR="002E0941" w:rsidRDefault="002E0941">
            <w:pPr>
              <w:rPr>
                <w:rFonts w:ascii="Calibri" w:hAnsi="Calibri" w:cs="Calibri"/>
                <w:sz w:val="22"/>
                <w:szCs w:val="22"/>
              </w:rPr>
            </w:pPr>
            <w:r>
              <w:rPr>
                <w:rFonts w:ascii="Calibri" w:hAnsi="Calibri" w:cs="Calibri"/>
                <w:sz w:val="22"/>
                <w:szCs w:val="22"/>
              </w:rPr>
              <w:t xml:space="preserve">Datum beeindiging </w:t>
            </w:r>
          </w:p>
        </w:tc>
        <w:tc>
          <w:tcPr>
            <w:tcW w:w="2500" w:type="pct"/>
            <w:tcBorders>
              <w:top w:val="nil"/>
              <w:left w:val="nil"/>
              <w:bottom w:val="nil"/>
              <w:right w:val="nil"/>
            </w:tcBorders>
            <w:hideMark/>
          </w:tcPr>
          <w:p w14:paraId="0F718C2D" w14:textId="77777777" w:rsidR="002E0941" w:rsidRDefault="002E0941">
            <w:pPr>
              <w:rPr>
                <w:rFonts w:ascii="Calibri" w:hAnsi="Calibri" w:cs="Calibri"/>
                <w:sz w:val="22"/>
                <w:szCs w:val="22"/>
              </w:rPr>
            </w:pPr>
            <w:r>
              <w:rPr>
                <w:rFonts w:ascii="Calibri" w:hAnsi="Calibri" w:cs="Calibri"/>
                <w:sz w:val="22"/>
                <w:szCs w:val="22"/>
              </w:rPr>
              <w:t>De datum van beëindiging van de vestiging</w:t>
            </w:r>
          </w:p>
        </w:tc>
        <w:tc>
          <w:tcPr>
            <w:tcW w:w="500" w:type="pct"/>
            <w:tcBorders>
              <w:top w:val="nil"/>
              <w:left w:val="nil"/>
              <w:bottom w:val="nil"/>
              <w:right w:val="nil"/>
            </w:tcBorders>
            <w:hideMark/>
          </w:tcPr>
          <w:p w14:paraId="121B434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AF01B8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B112CA2" w14:textId="77777777" w:rsidTr="002E0941">
        <w:trPr>
          <w:tblCellSpacing w:w="15" w:type="dxa"/>
        </w:trPr>
        <w:tc>
          <w:tcPr>
            <w:tcW w:w="250" w:type="pct"/>
            <w:tcBorders>
              <w:top w:val="nil"/>
              <w:left w:val="nil"/>
              <w:bottom w:val="nil"/>
              <w:right w:val="nil"/>
            </w:tcBorders>
            <w:hideMark/>
          </w:tcPr>
          <w:p w14:paraId="3D636C2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A381DEF" w14:textId="77777777" w:rsidR="002E0941" w:rsidRDefault="002E0941">
            <w:pPr>
              <w:rPr>
                <w:rFonts w:ascii="Calibri" w:hAnsi="Calibri" w:cs="Calibri"/>
                <w:sz w:val="22"/>
                <w:szCs w:val="22"/>
              </w:rPr>
            </w:pPr>
            <w:r>
              <w:rPr>
                <w:rFonts w:ascii="Calibri" w:hAnsi="Calibri" w:cs="Calibri"/>
                <w:sz w:val="22"/>
                <w:szCs w:val="22"/>
              </w:rPr>
              <w:t xml:space="preserve">/Locatieadres VESTIGING : </w:t>
            </w:r>
          </w:p>
        </w:tc>
        <w:tc>
          <w:tcPr>
            <w:tcW w:w="2500" w:type="pct"/>
            <w:tcBorders>
              <w:top w:val="nil"/>
              <w:left w:val="nil"/>
              <w:bottom w:val="nil"/>
              <w:right w:val="nil"/>
            </w:tcBorders>
            <w:hideMark/>
          </w:tcPr>
          <w:p w14:paraId="45E11B89" w14:textId="77777777" w:rsidR="002E0941" w:rsidRDefault="002E0941">
            <w:pPr>
              <w:rPr>
                <w:rFonts w:ascii="Calibri" w:hAnsi="Calibri" w:cs="Calibri"/>
                <w:sz w:val="22"/>
                <w:szCs w:val="22"/>
              </w:rPr>
            </w:pPr>
            <w:r>
              <w:rPr>
                <w:rFonts w:ascii="Calibri" w:hAnsi="Calibri" w:cs="Calibri"/>
                <w:sz w:val="22"/>
                <w:szCs w:val="22"/>
              </w:rPr>
              <w:t xml:space="preserve">Het locatieadres van een VESTIGING </w:t>
            </w:r>
          </w:p>
        </w:tc>
        <w:tc>
          <w:tcPr>
            <w:tcW w:w="500" w:type="pct"/>
            <w:tcBorders>
              <w:top w:val="nil"/>
              <w:left w:val="nil"/>
              <w:bottom w:val="nil"/>
              <w:right w:val="nil"/>
            </w:tcBorders>
            <w:hideMark/>
          </w:tcPr>
          <w:p w14:paraId="67EA3C12"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00F6E8F"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3B1E0D58" w14:textId="77777777" w:rsidTr="002E0941">
        <w:trPr>
          <w:tblCellSpacing w:w="15" w:type="dxa"/>
        </w:trPr>
        <w:tc>
          <w:tcPr>
            <w:tcW w:w="250" w:type="pct"/>
            <w:tcBorders>
              <w:top w:val="nil"/>
              <w:left w:val="nil"/>
              <w:bottom w:val="nil"/>
              <w:right w:val="nil"/>
            </w:tcBorders>
            <w:hideMark/>
          </w:tcPr>
          <w:p w14:paraId="2CE9FDA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7B57984" w14:textId="77777777" w:rsidR="002E0941" w:rsidRDefault="002E0941">
            <w:pPr>
              <w:rPr>
                <w:rFonts w:ascii="Calibri" w:hAnsi="Calibri" w:cs="Calibri"/>
                <w:sz w:val="22"/>
                <w:szCs w:val="22"/>
              </w:rPr>
            </w:pPr>
            <w:r>
              <w:rPr>
                <w:rFonts w:ascii="Calibri" w:hAnsi="Calibri" w:cs="Calibri"/>
                <w:sz w:val="22"/>
                <w:szCs w:val="22"/>
              </w:rPr>
              <w:t xml:space="preserve">- Toevoeging adres </w:t>
            </w:r>
          </w:p>
        </w:tc>
        <w:tc>
          <w:tcPr>
            <w:tcW w:w="2500" w:type="pct"/>
            <w:tcBorders>
              <w:top w:val="nil"/>
              <w:left w:val="nil"/>
              <w:bottom w:val="nil"/>
              <w:right w:val="nil"/>
            </w:tcBorders>
            <w:hideMark/>
          </w:tcPr>
          <w:p w14:paraId="7803821C" w14:textId="77777777" w:rsidR="002E0941" w:rsidRDefault="002E0941">
            <w:pPr>
              <w:rPr>
                <w:rFonts w:ascii="Calibri" w:hAnsi="Calibri" w:cs="Calibri"/>
                <w:sz w:val="22"/>
                <w:szCs w:val="22"/>
              </w:rPr>
            </w:pPr>
            <w:r>
              <w:rPr>
                <w:rFonts w:ascii="Calibri" w:hAnsi="Calibri" w:cs="Calibri"/>
                <w:sz w:val="22"/>
                <w:szCs w:val="22"/>
              </w:rPr>
              <w:t>Nadere aanduiding van het adres van een vestiging</w:t>
            </w:r>
          </w:p>
        </w:tc>
        <w:tc>
          <w:tcPr>
            <w:tcW w:w="500" w:type="pct"/>
            <w:tcBorders>
              <w:top w:val="nil"/>
              <w:left w:val="nil"/>
              <w:bottom w:val="nil"/>
              <w:right w:val="nil"/>
            </w:tcBorders>
            <w:hideMark/>
          </w:tcPr>
          <w:p w14:paraId="39A35F1D" w14:textId="77777777" w:rsidR="002E0941" w:rsidRDefault="002E0941">
            <w:pPr>
              <w:rPr>
                <w:rFonts w:ascii="Calibri" w:hAnsi="Calibri" w:cs="Calibri"/>
                <w:sz w:val="22"/>
                <w:szCs w:val="22"/>
              </w:rPr>
            </w:pPr>
            <w:r>
              <w:rPr>
                <w:rFonts w:ascii="Calibri" w:hAnsi="Calibri" w:cs="Calibri"/>
                <w:sz w:val="22"/>
                <w:szCs w:val="22"/>
              </w:rPr>
              <w:t xml:space="preserve">AN100 </w:t>
            </w:r>
          </w:p>
        </w:tc>
        <w:tc>
          <w:tcPr>
            <w:tcW w:w="500" w:type="pct"/>
            <w:tcBorders>
              <w:top w:val="nil"/>
              <w:left w:val="nil"/>
              <w:bottom w:val="nil"/>
              <w:right w:val="nil"/>
            </w:tcBorders>
            <w:hideMark/>
          </w:tcPr>
          <w:p w14:paraId="4B84A79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C87646F" w14:textId="77777777" w:rsidTr="002E0941">
        <w:trPr>
          <w:tblCellSpacing w:w="15" w:type="dxa"/>
        </w:trPr>
        <w:tc>
          <w:tcPr>
            <w:tcW w:w="250" w:type="pct"/>
            <w:tcBorders>
              <w:top w:val="nil"/>
              <w:left w:val="nil"/>
              <w:bottom w:val="nil"/>
              <w:right w:val="nil"/>
            </w:tcBorders>
            <w:hideMark/>
          </w:tcPr>
          <w:p w14:paraId="0AF2B95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BE212B"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450B362D"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5A2A4818"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231CA23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5B9E24B" w14:textId="77777777" w:rsidTr="002E0941">
        <w:trPr>
          <w:tblCellSpacing w:w="15" w:type="dxa"/>
        </w:trPr>
        <w:tc>
          <w:tcPr>
            <w:tcW w:w="250" w:type="pct"/>
            <w:tcBorders>
              <w:top w:val="nil"/>
              <w:left w:val="nil"/>
              <w:bottom w:val="nil"/>
              <w:right w:val="nil"/>
            </w:tcBorders>
            <w:hideMark/>
          </w:tcPr>
          <w:p w14:paraId="1124AB0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C0ED13"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7253D614"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1548B7DA"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21C1DFF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26E43F2" w14:textId="77777777" w:rsidTr="002E0941">
        <w:trPr>
          <w:tblCellSpacing w:w="15" w:type="dxa"/>
        </w:trPr>
        <w:tc>
          <w:tcPr>
            <w:tcW w:w="250" w:type="pct"/>
            <w:tcBorders>
              <w:top w:val="nil"/>
              <w:left w:val="nil"/>
              <w:bottom w:val="nil"/>
              <w:right w:val="nil"/>
            </w:tcBorders>
            <w:hideMark/>
          </w:tcPr>
          <w:p w14:paraId="672B2FB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D32CFD"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0671E31F"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5A22BD74"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01CAF6E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1898BCA" w14:textId="77777777" w:rsidTr="002E0941">
        <w:trPr>
          <w:tblCellSpacing w:w="15" w:type="dxa"/>
        </w:trPr>
        <w:tc>
          <w:tcPr>
            <w:tcW w:w="250" w:type="pct"/>
            <w:tcBorders>
              <w:top w:val="nil"/>
              <w:left w:val="nil"/>
              <w:bottom w:val="nil"/>
              <w:right w:val="nil"/>
            </w:tcBorders>
            <w:hideMark/>
          </w:tcPr>
          <w:p w14:paraId="3B3180D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27C3F7"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1195C61B"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39DDB886"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9FCC7C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87CDCE1" w14:textId="77777777" w:rsidTr="002E0941">
        <w:trPr>
          <w:tblCellSpacing w:w="15" w:type="dxa"/>
        </w:trPr>
        <w:tc>
          <w:tcPr>
            <w:tcW w:w="250" w:type="pct"/>
            <w:tcBorders>
              <w:top w:val="nil"/>
              <w:left w:val="nil"/>
              <w:bottom w:val="nil"/>
              <w:right w:val="nil"/>
            </w:tcBorders>
            <w:hideMark/>
          </w:tcPr>
          <w:p w14:paraId="54C4A47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E557A6"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7760318D"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4059DB8B"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52483DE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E4DE697" w14:textId="77777777" w:rsidTr="002E0941">
        <w:trPr>
          <w:tblCellSpacing w:w="15" w:type="dxa"/>
        </w:trPr>
        <w:tc>
          <w:tcPr>
            <w:tcW w:w="250" w:type="pct"/>
            <w:tcBorders>
              <w:top w:val="nil"/>
              <w:left w:val="nil"/>
              <w:bottom w:val="nil"/>
              <w:right w:val="nil"/>
            </w:tcBorders>
            <w:hideMark/>
          </w:tcPr>
          <w:p w14:paraId="2932828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1C61FE8"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78C2B6DC"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60EDFCDF"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50AE70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B668687" w14:textId="77777777" w:rsidTr="002E0941">
        <w:trPr>
          <w:tblCellSpacing w:w="15" w:type="dxa"/>
        </w:trPr>
        <w:tc>
          <w:tcPr>
            <w:tcW w:w="250" w:type="pct"/>
            <w:tcBorders>
              <w:top w:val="nil"/>
              <w:left w:val="nil"/>
              <w:bottom w:val="nil"/>
              <w:right w:val="nil"/>
            </w:tcBorders>
            <w:hideMark/>
          </w:tcPr>
          <w:p w14:paraId="7D93E9A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E785BE1"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5A698BE5" w14:textId="77777777" w:rsidR="002E0941" w:rsidRDefault="002E0941">
            <w:pPr>
              <w:rPr>
                <w:rFonts w:ascii="Calibri" w:hAnsi="Calibri" w:cs="Calibri"/>
                <w:sz w:val="22"/>
                <w:szCs w:val="22"/>
              </w:rPr>
            </w:pPr>
            <w:r>
              <w:rPr>
                <w:rFonts w:ascii="Calibri" w:hAnsi="Calibri" w:cs="Calibri"/>
                <w:sz w:val="22"/>
                <w:szCs w:val="22"/>
              </w:rPr>
              <w:t xml:space="preserve">De gegevens over het verblijf in het buitenland </w:t>
            </w:r>
          </w:p>
        </w:tc>
        <w:tc>
          <w:tcPr>
            <w:tcW w:w="500" w:type="pct"/>
            <w:tcBorders>
              <w:top w:val="nil"/>
              <w:left w:val="nil"/>
              <w:bottom w:val="nil"/>
              <w:right w:val="nil"/>
            </w:tcBorders>
            <w:hideMark/>
          </w:tcPr>
          <w:p w14:paraId="1E28C322"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CD2BB42"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2B6D29CE" w14:textId="77777777" w:rsidTr="002E0941">
        <w:trPr>
          <w:tblCellSpacing w:w="15" w:type="dxa"/>
        </w:trPr>
        <w:tc>
          <w:tcPr>
            <w:tcW w:w="250" w:type="pct"/>
            <w:tcBorders>
              <w:top w:val="nil"/>
              <w:left w:val="nil"/>
              <w:bottom w:val="nil"/>
              <w:right w:val="nil"/>
            </w:tcBorders>
            <w:hideMark/>
          </w:tcPr>
          <w:p w14:paraId="0743C1B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D6A2BD8" w14:textId="77777777" w:rsidR="002E0941" w:rsidRDefault="002E0941">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7D20CC11" w14:textId="77777777" w:rsidR="002E0941" w:rsidRDefault="002E0941">
            <w:pPr>
              <w:rPr>
                <w:rFonts w:ascii="Calibri" w:hAnsi="Calibri" w:cs="Calibri"/>
                <w:sz w:val="22"/>
                <w:szCs w:val="22"/>
              </w:rPr>
            </w:pPr>
            <w:r>
              <w:rPr>
                <w:rFonts w:ascii="Calibri" w:hAnsi="Calibri" w:cs="Calibri"/>
                <w:sz w:val="22"/>
                <w:szCs w:val="22"/>
              </w:rPr>
              <w:t xml:space="preserve">Het eerste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6E4196C4"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6541E14D"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1EE4F19" w14:textId="77777777" w:rsidTr="002E0941">
        <w:trPr>
          <w:tblCellSpacing w:w="15" w:type="dxa"/>
        </w:trPr>
        <w:tc>
          <w:tcPr>
            <w:tcW w:w="250" w:type="pct"/>
            <w:tcBorders>
              <w:top w:val="nil"/>
              <w:left w:val="nil"/>
              <w:bottom w:val="nil"/>
              <w:right w:val="nil"/>
            </w:tcBorders>
            <w:hideMark/>
          </w:tcPr>
          <w:p w14:paraId="15E98DB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EE8311" w14:textId="77777777" w:rsidR="002E0941" w:rsidRDefault="002E0941">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4826F7FF" w14:textId="77777777" w:rsidR="002E0941" w:rsidRDefault="002E0941">
            <w:pPr>
              <w:rPr>
                <w:rFonts w:ascii="Calibri" w:hAnsi="Calibri" w:cs="Calibri"/>
                <w:sz w:val="22"/>
                <w:szCs w:val="22"/>
              </w:rPr>
            </w:pPr>
            <w:r>
              <w:rPr>
                <w:rFonts w:ascii="Calibri" w:hAnsi="Calibri" w:cs="Calibri"/>
                <w:sz w:val="22"/>
                <w:szCs w:val="22"/>
              </w:rPr>
              <w:t xml:space="preserve">Het tweede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1A04BCCB"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42CB725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6540BFB" w14:textId="77777777" w:rsidTr="002E0941">
        <w:trPr>
          <w:tblCellSpacing w:w="15" w:type="dxa"/>
        </w:trPr>
        <w:tc>
          <w:tcPr>
            <w:tcW w:w="250" w:type="pct"/>
            <w:tcBorders>
              <w:top w:val="nil"/>
              <w:left w:val="nil"/>
              <w:bottom w:val="nil"/>
              <w:right w:val="nil"/>
            </w:tcBorders>
            <w:hideMark/>
          </w:tcPr>
          <w:p w14:paraId="7E5D1D3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379EFA" w14:textId="77777777" w:rsidR="002E0941" w:rsidRDefault="002E0941">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51DAB35D" w14:textId="77777777" w:rsidR="002E0941" w:rsidRDefault="002E0941">
            <w:pPr>
              <w:rPr>
                <w:rFonts w:ascii="Calibri" w:hAnsi="Calibri" w:cs="Calibri"/>
                <w:sz w:val="22"/>
                <w:szCs w:val="22"/>
              </w:rPr>
            </w:pPr>
            <w:r>
              <w:rPr>
                <w:rFonts w:ascii="Calibri" w:hAnsi="Calibri" w:cs="Calibri"/>
                <w:sz w:val="22"/>
                <w:szCs w:val="22"/>
              </w:rPr>
              <w:t xml:space="preserve">Het derde deel van het adres in het buitenland dat het SUBJECT opgeeft bij vertrek naar het buitenland dan wel waar het SUBJECT in het buitenland verblijft. </w:t>
            </w:r>
          </w:p>
        </w:tc>
        <w:tc>
          <w:tcPr>
            <w:tcW w:w="500" w:type="pct"/>
            <w:tcBorders>
              <w:top w:val="nil"/>
              <w:left w:val="nil"/>
              <w:bottom w:val="nil"/>
              <w:right w:val="nil"/>
            </w:tcBorders>
            <w:hideMark/>
          </w:tcPr>
          <w:p w14:paraId="4E1FC8C2"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3465896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199B847" w14:textId="77777777" w:rsidTr="002E0941">
        <w:trPr>
          <w:tblCellSpacing w:w="15" w:type="dxa"/>
        </w:trPr>
        <w:tc>
          <w:tcPr>
            <w:tcW w:w="250" w:type="pct"/>
            <w:tcBorders>
              <w:top w:val="nil"/>
              <w:left w:val="nil"/>
              <w:bottom w:val="nil"/>
              <w:right w:val="nil"/>
            </w:tcBorders>
            <w:hideMark/>
          </w:tcPr>
          <w:p w14:paraId="515C696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45AB94" w14:textId="77777777" w:rsidR="002E0941" w:rsidRDefault="002E0941">
            <w:pPr>
              <w:rPr>
                <w:rFonts w:ascii="Calibri" w:hAnsi="Calibri" w:cs="Calibri"/>
                <w:sz w:val="22"/>
                <w:szCs w:val="22"/>
              </w:rPr>
            </w:pPr>
            <w:r>
              <w:rPr>
                <w:rFonts w:ascii="Calibri" w:hAnsi="Calibri" w:cs="Calibri"/>
                <w:sz w:val="22"/>
                <w:szCs w:val="22"/>
              </w:rPr>
              <w:t xml:space="preserve">- Land/gebied </w:t>
            </w:r>
          </w:p>
        </w:tc>
        <w:tc>
          <w:tcPr>
            <w:tcW w:w="2500" w:type="pct"/>
            <w:tcBorders>
              <w:top w:val="nil"/>
              <w:left w:val="nil"/>
              <w:bottom w:val="nil"/>
              <w:right w:val="nil"/>
            </w:tcBorders>
            <w:hideMark/>
          </w:tcPr>
          <w:p w14:paraId="48D427F4" w14:textId="77777777" w:rsidR="002E0941" w:rsidRDefault="002E0941">
            <w:pPr>
              <w:rPr>
                <w:rFonts w:ascii="Calibri" w:hAnsi="Calibri" w:cs="Calibri"/>
                <w:sz w:val="22"/>
                <w:szCs w:val="22"/>
              </w:rPr>
            </w:pPr>
            <w:r>
              <w:rPr>
                <w:rFonts w:ascii="Calibri" w:hAnsi="Calibri" w:cs="Calibri"/>
                <w:sz w:val="22"/>
                <w:szCs w:val="22"/>
              </w:rPr>
              <w:t>Het SUBJECT dat heeft aangegeven te (gaan) verblijven dan wel verblijft in het LAND</w:t>
            </w:r>
          </w:p>
        </w:tc>
        <w:tc>
          <w:tcPr>
            <w:tcW w:w="500" w:type="pct"/>
            <w:tcBorders>
              <w:top w:val="nil"/>
              <w:left w:val="nil"/>
              <w:bottom w:val="nil"/>
              <w:right w:val="nil"/>
            </w:tcBorders>
            <w:hideMark/>
          </w:tcPr>
          <w:p w14:paraId="0E0D97A8" w14:textId="77777777" w:rsidR="002E0941" w:rsidRDefault="002E0941">
            <w:pPr>
              <w:rPr>
                <w:rFonts w:ascii="Calibri" w:hAnsi="Calibri" w:cs="Calibri"/>
                <w:sz w:val="22"/>
                <w:szCs w:val="22"/>
              </w:rPr>
            </w:pPr>
            <w:r>
              <w:rPr>
                <w:rFonts w:ascii="Calibri" w:hAnsi="Calibri" w:cs="Calibri"/>
                <w:sz w:val="22"/>
                <w:szCs w:val="22"/>
              </w:rPr>
              <w:t xml:space="preserve">LAND </w:t>
            </w:r>
          </w:p>
        </w:tc>
        <w:tc>
          <w:tcPr>
            <w:tcW w:w="500" w:type="pct"/>
            <w:tcBorders>
              <w:top w:val="nil"/>
              <w:left w:val="nil"/>
              <w:bottom w:val="nil"/>
              <w:right w:val="nil"/>
            </w:tcBorders>
            <w:hideMark/>
          </w:tcPr>
          <w:p w14:paraId="3A7FBD9B" w14:textId="77777777" w:rsidR="002E0941" w:rsidRDefault="002E0941">
            <w:pPr>
              <w:rPr>
                <w:rFonts w:ascii="Calibri" w:hAnsi="Calibri" w:cs="Calibri"/>
                <w:sz w:val="22"/>
                <w:szCs w:val="22"/>
              </w:rPr>
            </w:pPr>
            <w:r>
              <w:rPr>
                <w:rFonts w:ascii="Calibri" w:hAnsi="Calibri" w:cs="Calibri"/>
                <w:sz w:val="22"/>
                <w:szCs w:val="22"/>
              </w:rPr>
              <w:t>1</w:t>
            </w:r>
          </w:p>
        </w:tc>
      </w:tr>
    </w:tbl>
    <w:p w14:paraId="113F54E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1E54029" w14:textId="77777777" w:rsidTr="002E0941">
        <w:trPr>
          <w:tblCellSpacing w:w="15" w:type="dxa"/>
        </w:trPr>
        <w:tc>
          <w:tcPr>
            <w:tcW w:w="1500" w:type="pct"/>
            <w:tcBorders>
              <w:top w:val="nil"/>
              <w:left w:val="nil"/>
              <w:bottom w:val="nil"/>
              <w:right w:val="nil"/>
            </w:tcBorders>
            <w:hideMark/>
          </w:tcPr>
          <w:p w14:paraId="45A83AD1"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2DB55B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16F08386" w14:textId="77777777" w:rsidTr="002E0941">
        <w:trPr>
          <w:tblCellSpacing w:w="15" w:type="dxa"/>
        </w:trPr>
        <w:tc>
          <w:tcPr>
            <w:tcW w:w="250" w:type="pct"/>
            <w:tcBorders>
              <w:top w:val="nil"/>
              <w:left w:val="nil"/>
              <w:bottom w:val="nil"/>
              <w:right w:val="nil"/>
            </w:tcBorders>
            <w:hideMark/>
          </w:tcPr>
          <w:p w14:paraId="2374FC45"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9FE96EA" w14:textId="77777777" w:rsidR="002E0941" w:rsidRDefault="002E0941">
            <w:pPr>
              <w:rPr>
                <w:rFonts w:ascii="Calibri" w:hAnsi="Calibri" w:cs="Calibri"/>
                <w:sz w:val="22"/>
                <w:szCs w:val="22"/>
              </w:rPr>
            </w:pPr>
            <w:r>
              <w:rPr>
                <w:rFonts w:ascii="Calibri" w:hAnsi="Calibri" w:cs="Calibri"/>
                <w:sz w:val="22"/>
                <w:szCs w:val="22"/>
              </w:rPr>
              <w:t xml:space="preserve">Ofschoon de definitie in het NHR doet vermoeden dat het hier om een ruimtelijk object gaat, beschouwen we een VESTIGING in het RSGB als een specialisatie van SUBJECT. De toelichting in de catalogus NHR lijkt dit te bevestigen: ?De vestiging van een onderneming of een maatschappelijke activiteit (type niet onderneming) moet men opvatten als een (kleinste eenheid) bundeling van economische activiteiten. De vestiging is een combinatie van activiteiten en locatie. Wisseling van zowel de activiteiten als de locatie maakt dat er sprake is van een nieuwe vestiging. In de toekomstige situatie is er een eenduidige verwijzing naar een adresseerbaar object (een ligplaats, standplaats of verblijfsobject (BAG)) voor het bezoekadres. Als er sprake is van een inschrijfplichtige onderneming maar het adresseerbare object is nog niet bekend, omdat bijv. een bedrijfspand nog gebouwd wordt of er vanuit huis gewerkt wordt, kan als adres het woonadres (van de eigenaar) worden genomen. De vestiging kan aldus verhuizen, heeft een bezoekadres en een postadres en een naam. Allemaal zeer ongewone aspecten voor een locatie c.q. gebouwd object. Het lijkt dan ook meer weg te hebben van een subject (die activiteiten uitvoert) in een gebouwd object. Dit wordt versterkt doordat het wenselijk is bij het registreren van de WOZ-belanghebbende of een vergunningaanvraag een contactpersoon vast te leggen: iemand die werkzaam is in een vestiging (een NNP kent geen medewerkers) en voor dat geval optreedt als vertegenwoordiger van de vestiging van de onderneming/NNP. De definitie beperkt de locaties van VESTIGINGen tot gebouwen, In het RSGB gaan we er van uit dat een VESTIGING haar activiteiten ook kan uitoefenen op een STANDPLAATS, op een LIGPLAATS, op een OVERIG BENOEMD TERREIN of in een OVERIG GEBOUWD OBJECT. VESTIGING overerft gegevens van de generalisatie SUBJECT. Onder meer zijn dat de Datum begin geldigheid en Datum einde geldigheid voor resp. Datum in gebruikname en Datum beëindiging in het NHR. Ook het buitenlands adres indien een vestiging verplaatst wordt naar het buitenland. </w:t>
            </w:r>
          </w:p>
        </w:tc>
      </w:tr>
    </w:tbl>
    <w:p w14:paraId="23F27077" w14:textId="77777777" w:rsidR="002E0941" w:rsidRDefault="002E0941" w:rsidP="0055546E">
      <w:pPr>
        <w:pStyle w:val="Kop3"/>
        <w:rPr>
          <w:rFonts w:ascii="Calibri" w:hAnsi="Calibri" w:cs="Calibri"/>
        </w:rPr>
      </w:pPr>
      <w:bookmarkStart w:id="98" w:name="global_class_Model_WATERDEEL"/>
      <w:bookmarkEnd w:id="98"/>
      <w:r>
        <w:rPr>
          <w:rFonts w:ascii="Calibri" w:hAnsi="Calibri" w:cs="Calibri"/>
        </w:rPr>
        <w:t>Objecttype WATERDEEL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C14B639" w14:textId="77777777" w:rsidTr="002E0941">
        <w:trPr>
          <w:tblCellSpacing w:w="15" w:type="dxa"/>
        </w:trPr>
        <w:tc>
          <w:tcPr>
            <w:tcW w:w="1500" w:type="pct"/>
            <w:tcBorders>
              <w:top w:val="nil"/>
              <w:left w:val="nil"/>
              <w:bottom w:val="nil"/>
              <w:right w:val="nil"/>
            </w:tcBorders>
            <w:hideMark/>
          </w:tcPr>
          <w:p w14:paraId="26D15555"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7C35806" w14:textId="77777777" w:rsidR="002E0941" w:rsidRDefault="002E0941">
            <w:pPr>
              <w:rPr>
                <w:rFonts w:ascii="Calibri" w:hAnsi="Calibri" w:cs="Calibri"/>
                <w:sz w:val="22"/>
                <w:szCs w:val="22"/>
              </w:rPr>
            </w:pPr>
            <w:r>
              <w:rPr>
                <w:rFonts w:ascii="Calibri" w:hAnsi="Calibri" w:cs="Calibri"/>
                <w:sz w:val="22"/>
                <w:szCs w:val="22"/>
              </w:rPr>
              <w:t>WATERDEEL</w:t>
            </w:r>
          </w:p>
        </w:tc>
      </w:tr>
      <w:tr w:rsidR="002E0941" w14:paraId="7B5036D4" w14:textId="77777777" w:rsidTr="002E0941">
        <w:trPr>
          <w:tblCellSpacing w:w="15" w:type="dxa"/>
        </w:trPr>
        <w:tc>
          <w:tcPr>
            <w:tcW w:w="1500" w:type="pct"/>
            <w:tcBorders>
              <w:top w:val="nil"/>
              <w:left w:val="nil"/>
              <w:bottom w:val="nil"/>
              <w:right w:val="nil"/>
            </w:tcBorders>
            <w:hideMark/>
          </w:tcPr>
          <w:p w14:paraId="319F6C98"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C15CC6C"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5C06ECE5" w14:textId="77777777" w:rsidTr="002E0941">
        <w:trPr>
          <w:tblCellSpacing w:w="15" w:type="dxa"/>
        </w:trPr>
        <w:tc>
          <w:tcPr>
            <w:tcW w:w="1500" w:type="pct"/>
            <w:tcBorders>
              <w:top w:val="nil"/>
              <w:left w:val="nil"/>
              <w:bottom w:val="nil"/>
              <w:right w:val="nil"/>
            </w:tcBorders>
            <w:hideMark/>
          </w:tcPr>
          <w:p w14:paraId="4F545CEC"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27DB7F3" w14:textId="77777777" w:rsidR="002E0941" w:rsidRDefault="002E0941">
            <w:pPr>
              <w:rPr>
                <w:rFonts w:ascii="Calibri" w:hAnsi="Calibri" w:cs="Calibri"/>
                <w:sz w:val="22"/>
                <w:szCs w:val="22"/>
              </w:rPr>
            </w:pPr>
            <w:r>
              <w:rPr>
                <w:rFonts w:ascii="Calibri" w:hAnsi="Calibri" w:cs="Calibri"/>
                <w:sz w:val="22"/>
                <w:szCs w:val="22"/>
              </w:rPr>
              <w:t xml:space="preserve">Kleinste functioneel onafhankelijk stukje water met gelijkblijvende, homogene eigenschappen en relaties dat er binnen het objecttype Water van NEN 3610 wordt onderscheiden. </w:t>
            </w:r>
          </w:p>
        </w:tc>
      </w:tr>
      <w:tr w:rsidR="002E0941" w14:paraId="1108A6DC" w14:textId="77777777" w:rsidTr="002E0941">
        <w:trPr>
          <w:tblCellSpacing w:w="15" w:type="dxa"/>
        </w:trPr>
        <w:tc>
          <w:tcPr>
            <w:tcW w:w="1500" w:type="pct"/>
            <w:tcBorders>
              <w:top w:val="nil"/>
              <w:left w:val="nil"/>
              <w:bottom w:val="nil"/>
              <w:right w:val="nil"/>
            </w:tcBorders>
            <w:hideMark/>
          </w:tcPr>
          <w:p w14:paraId="10BB04B5"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1B03C5D"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17F3A041" w14:textId="77777777" w:rsidTr="002E0941">
        <w:trPr>
          <w:tblCellSpacing w:w="15" w:type="dxa"/>
        </w:trPr>
        <w:tc>
          <w:tcPr>
            <w:tcW w:w="1500" w:type="pct"/>
            <w:tcBorders>
              <w:top w:val="nil"/>
              <w:left w:val="nil"/>
              <w:bottom w:val="nil"/>
              <w:right w:val="nil"/>
            </w:tcBorders>
            <w:hideMark/>
          </w:tcPr>
          <w:p w14:paraId="13F60F21"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61AF2A38"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68668B60" w14:textId="77777777" w:rsidTr="002E0941">
        <w:trPr>
          <w:tblCellSpacing w:w="15" w:type="dxa"/>
        </w:trPr>
        <w:tc>
          <w:tcPr>
            <w:tcW w:w="1500" w:type="pct"/>
            <w:tcBorders>
              <w:top w:val="nil"/>
              <w:left w:val="nil"/>
              <w:bottom w:val="nil"/>
              <w:right w:val="nil"/>
            </w:tcBorders>
            <w:hideMark/>
          </w:tcPr>
          <w:p w14:paraId="7857A564"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5570EDFB" w14:textId="77777777" w:rsidR="002E0941" w:rsidRDefault="002E0941">
            <w:pPr>
              <w:rPr>
                <w:rFonts w:ascii="Calibri" w:hAnsi="Calibri" w:cs="Calibri"/>
                <w:sz w:val="22"/>
                <w:szCs w:val="22"/>
              </w:rPr>
            </w:pPr>
            <w:r>
              <w:rPr>
                <w:rFonts w:ascii="Calibri" w:hAnsi="Calibri" w:cs="Calibri"/>
                <w:sz w:val="22"/>
                <w:szCs w:val="22"/>
              </w:rPr>
              <w:t>Identificatie waterdeel</w:t>
            </w:r>
          </w:p>
        </w:tc>
      </w:tr>
      <w:tr w:rsidR="002E0941" w14:paraId="31294F26" w14:textId="77777777" w:rsidTr="002E0941">
        <w:trPr>
          <w:tblCellSpacing w:w="15" w:type="dxa"/>
        </w:trPr>
        <w:tc>
          <w:tcPr>
            <w:tcW w:w="1500" w:type="pct"/>
            <w:tcBorders>
              <w:top w:val="nil"/>
              <w:left w:val="nil"/>
              <w:bottom w:val="nil"/>
              <w:right w:val="nil"/>
            </w:tcBorders>
            <w:hideMark/>
          </w:tcPr>
          <w:p w14:paraId="40FDCFDF"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41C6A5D" w14:textId="77777777" w:rsidR="002E0941" w:rsidRDefault="002E0941">
            <w:pPr>
              <w:rPr>
                <w:rFonts w:ascii="Calibri" w:hAnsi="Calibri" w:cs="Calibri"/>
                <w:sz w:val="22"/>
                <w:szCs w:val="22"/>
              </w:rPr>
            </w:pPr>
            <w:r>
              <w:rPr>
                <w:rFonts w:ascii="Calibri" w:hAnsi="Calibri" w:cs="Calibri"/>
                <w:sz w:val="22"/>
                <w:szCs w:val="22"/>
              </w:rPr>
              <w:t xml:space="preserve">Waterdeelobjecten met status plan en een einddatum maken geen deel uit van de verzameling waterdelen. Zie verder BGT en IMGeo. </w:t>
            </w:r>
          </w:p>
        </w:tc>
      </w:tr>
      <w:tr w:rsidR="002E0941" w14:paraId="7EF36F40" w14:textId="77777777" w:rsidTr="002E0941">
        <w:trPr>
          <w:tblCellSpacing w:w="15" w:type="dxa"/>
        </w:trPr>
        <w:tc>
          <w:tcPr>
            <w:tcW w:w="1500" w:type="pct"/>
            <w:tcBorders>
              <w:top w:val="nil"/>
              <w:left w:val="nil"/>
              <w:bottom w:val="nil"/>
              <w:right w:val="nil"/>
            </w:tcBorders>
            <w:hideMark/>
          </w:tcPr>
          <w:p w14:paraId="18CE24B9"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37637E5C" w14:textId="77777777" w:rsidR="002E0941" w:rsidRDefault="002E0941">
            <w:pPr>
              <w:rPr>
                <w:rFonts w:ascii="Calibri" w:hAnsi="Calibri" w:cs="Calibri"/>
                <w:sz w:val="22"/>
                <w:szCs w:val="22"/>
              </w:rPr>
            </w:pPr>
          </w:p>
        </w:tc>
      </w:tr>
      <w:tr w:rsidR="002E0941" w14:paraId="694271DF" w14:textId="77777777" w:rsidTr="002E0941">
        <w:trPr>
          <w:tblCellSpacing w:w="15" w:type="dxa"/>
        </w:trPr>
        <w:tc>
          <w:tcPr>
            <w:tcW w:w="1500" w:type="pct"/>
            <w:tcBorders>
              <w:top w:val="nil"/>
              <w:left w:val="nil"/>
              <w:bottom w:val="nil"/>
              <w:right w:val="nil"/>
            </w:tcBorders>
            <w:hideMark/>
          </w:tcPr>
          <w:p w14:paraId="5BFFF6AA"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05A6C0E3" w14:textId="77777777" w:rsidR="002E0941" w:rsidRDefault="002E0941">
            <w:pPr>
              <w:rPr>
                <w:rFonts w:ascii="Calibri" w:hAnsi="Calibri" w:cs="Calibri"/>
                <w:sz w:val="22"/>
                <w:szCs w:val="22"/>
              </w:rPr>
            </w:pPr>
            <w:r>
              <w:rPr>
                <w:rFonts w:ascii="Calibri" w:hAnsi="Calibri" w:cs="Calibri"/>
                <w:sz w:val="22"/>
                <w:szCs w:val="22"/>
              </w:rPr>
              <w:t>Nee</w:t>
            </w:r>
          </w:p>
        </w:tc>
      </w:tr>
    </w:tbl>
    <w:p w14:paraId="351754B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EAB7AE1" w14:textId="77777777" w:rsidTr="002E0941">
        <w:trPr>
          <w:tblCellSpacing w:w="15" w:type="dxa"/>
        </w:trPr>
        <w:tc>
          <w:tcPr>
            <w:tcW w:w="1500" w:type="pct"/>
            <w:tcBorders>
              <w:top w:val="nil"/>
              <w:left w:val="nil"/>
              <w:bottom w:val="nil"/>
              <w:right w:val="nil"/>
            </w:tcBorders>
            <w:hideMark/>
          </w:tcPr>
          <w:p w14:paraId="5B1924F4"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3960C9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2"/>
        <w:gridCol w:w="2073"/>
        <w:gridCol w:w="4316"/>
        <w:gridCol w:w="1732"/>
        <w:gridCol w:w="741"/>
      </w:tblGrid>
      <w:tr w:rsidR="002E0941" w14:paraId="4EFE3C68" w14:textId="77777777" w:rsidTr="002E0941">
        <w:trPr>
          <w:tblCellSpacing w:w="15" w:type="dxa"/>
        </w:trPr>
        <w:tc>
          <w:tcPr>
            <w:tcW w:w="0" w:type="auto"/>
            <w:tcBorders>
              <w:top w:val="nil"/>
              <w:left w:val="nil"/>
              <w:bottom w:val="nil"/>
              <w:right w:val="nil"/>
            </w:tcBorders>
            <w:hideMark/>
          </w:tcPr>
          <w:p w14:paraId="6E6CCFD8"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F6E8202"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D7E8056"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90E3583"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6127CD5C"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E2F3D0D" w14:textId="77777777" w:rsidTr="002E0941">
        <w:trPr>
          <w:tblCellSpacing w:w="15" w:type="dxa"/>
        </w:trPr>
        <w:tc>
          <w:tcPr>
            <w:tcW w:w="250" w:type="pct"/>
            <w:tcBorders>
              <w:top w:val="nil"/>
              <w:left w:val="nil"/>
              <w:bottom w:val="nil"/>
              <w:right w:val="nil"/>
            </w:tcBorders>
            <w:hideMark/>
          </w:tcPr>
          <w:p w14:paraId="0A60308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732A793" w14:textId="77777777" w:rsidR="002E0941" w:rsidRDefault="002E0941">
            <w:pPr>
              <w:rPr>
                <w:rFonts w:ascii="Calibri" w:hAnsi="Calibri" w:cs="Calibri"/>
                <w:sz w:val="22"/>
                <w:szCs w:val="22"/>
              </w:rPr>
            </w:pPr>
            <w:r>
              <w:rPr>
                <w:rFonts w:ascii="Calibri" w:hAnsi="Calibri" w:cs="Calibri"/>
                <w:sz w:val="22"/>
                <w:szCs w:val="22"/>
              </w:rPr>
              <w:t xml:space="preserve">Identificatie waterdeel </w:t>
            </w:r>
          </w:p>
        </w:tc>
        <w:tc>
          <w:tcPr>
            <w:tcW w:w="2500" w:type="pct"/>
            <w:tcBorders>
              <w:top w:val="nil"/>
              <w:left w:val="nil"/>
              <w:bottom w:val="nil"/>
              <w:right w:val="nil"/>
            </w:tcBorders>
            <w:hideMark/>
          </w:tcPr>
          <w:p w14:paraId="5D5387E5" w14:textId="77777777" w:rsidR="002E0941" w:rsidRDefault="002E0941">
            <w:pPr>
              <w:rPr>
                <w:rFonts w:ascii="Calibri" w:hAnsi="Calibri" w:cs="Calibri"/>
                <w:sz w:val="22"/>
                <w:szCs w:val="22"/>
              </w:rPr>
            </w:pPr>
            <w:r>
              <w:rPr>
                <w:rFonts w:ascii="Calibri" w:hAnsi="Calibri" w:cs="Calibri"/>
                <w:sz w:val="22"/>
                <w:szCs w:val="22"/>
              </w:rPr>
              <w:t>Een unieke identificatie voor een waterdeel</w:t>
            </w:r>
          </w:p>
        </w:tc>
        <w:tc>
          <w:tcPr>
            <w:tcW w:w="500" w:type="pct"/>
            <w:tcBorders>
              <w:top w:val="nil"/>
              <w:left w:val="nil"/>
              <w:bottom w:val="nil"/>
              <w:right w:val="nil"/>
            </w:tcBorders>
            <w:hideMark/>
          </w:tcPr>
          <w:p w14:paraId="68913FB2"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274571E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E8C4B60" w14:textId="77777777" w:rsidTr="002E0941">
        <w:trPr>
          <w:tblCellSpacing w:w="15" w:type="dxa"/>
        </w:trPr>
        <w:tc>
          <w:tcPr>
            <w:tcW w:w="250" w:type="pct"/>
            <w:tcBorders>
              <w:top w:val="nil"/>
              <w:left w:val="nil"/>
              <w:bottom w:val="nil"/>
              <w:right w:val="nil"/>
            </w:tcBorders>
            <w:hideMark/>
          </w:tcPr>
          <w:p w14:paraId="6545F3E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7AB29D4" w14:textId="77777777" w:rsidR="002E0941" w:rsidRDefault="002E0941">
            <w:pPr>
              <w:rPr>
                <w:rFonts w:ascii="Calibri" w:hAnsi="Calibri" w:cs="Calibri"/>
                <w:sz w:val="22"/>
                <w:szCs w:val="22"/>
              </w:rPr>
            </w:pPr>
            <w:r>
              <w:rPr>
                <w:rFonts w:ascii="Calibri" w:hAnsi="Calibri" w:cs="Calibri"/>
                <w:sz w:val="22"/>
                <w:szCs w:val="22"/>
              </w:rPr>
              <w:t xml:space="preserve">Geometrie waterdeel </w:t>
            </w:r>
          </w:p>
        </w:tc>
        <w:tc>
          <w:tcPr>
            <w:tcW w:w="2500" w:type="pct"/>
            <w:tcBorders>
              <w:top w:val="nil"/>
              <w:left w:val="nil"/>
              <w:bottom w:val="nil"/>
              <w:right w:val="nil"/>
            </w:tcBorders>
            <w:hideMark/>
          </w:tcPr>
          <w:p w14:paraId="0C709158"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waterdeel.</w:t>
            </w:r>
          </w:p>
        </w:tc>
        <w:tc>
          <w:tcPr>
            <w:tcW w:w="500" w:type="pct"/>
            <w:tcBorders>
              <w:top w:val="nil"/>
              <w:left w:val="nil"/>
              <w:bottom w:val="nil"/>
              <w:right w:val="nil"/>
            </w:tcBorders>
            <w:hideMark/>
          </w:tcPr>
          <w:p w14:paraId="5584A2F3"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5C6C372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78D8430" w14:textId="77777777" w:rsidTr="002E0941">
        <w:trPr>
          <w:tblCellSpacing w:w="15" w:type="dxa"/>
        </w:trPr>
        <w:tc>
          <w:tcPr>
            <w:tcW w:w="250" w:type="pct"/>
            <w:tcBorders>
              <w:top w:val="nil"/>
              <w:left w:val="nil"/>
              <w:bottom w:val="nil"/>
              <w:right w:val="nil"/>
            </w:tcBorders>
            <w:hideMark/>
          </w:tcPr>
          <w:p w14:paraId="27347FE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1BE5E9" w14:textId="77777777" w:rsidR="002E0941" w:rsidRDefault="002E0941">
            <w:pPr>
              <w:rPr>
                <w:rFonts w:ascii="Calibri" w:hAnsi="Calibri" w:cs="Calibri"/>
                <w:sz w:val="22"/>
                <w:szCs w:val="22"/>
              </w:rPr>
            </w:pPr>
            <w:r>
              <w:rPr>
                <w:rFonts w:ascii="Calibri" w:hAnsi="Calibri" w:cs="Calibri"/>
                <w:sz w:val="22"/>
                <w:szCs w:val="22"/>
              </w:rPr>
              <w:t xml:space="preserve">Type waterdeel </w:t>
            </w:r>
          </w:p>
        </w:tc>
        <w:tc>
          <w:tcPr>
            <w:tcW w:w="2500" w:type="pct"/>
            <w:tcBorders>
              <w:top w:val="nil"/>
              <w:left w:val="nil"/>
              <w:bottom w:val="nil"/>
              <w:right w:val="nil"/>
            </w:tcBorders>
            <w:hideMark/>
          </w:tcPr>
          <w:p w14:paraId="5D4FF46F" w14:textId="77777777" w:rsidR="002E0941" w:rsidRDefault="002E0941">
            <w:pPr>
              <w:rPr>
                <w:rFonts w:ascii="Calibri" w:hAnsi="Calibri" w:cs="Calibri"/>
                <w:sz w:val="22"/>
                <w:szCs w:val="22"/>
              </w:rPr>
            </w:pPr>
            <w:r>
              <w:rPr>
                <w:rFonts w:ascii="Calibri" w:hAnsi="Calibri" w:cs="Calibri"/>
                <w:sz w:val="22"/>
                <w:szCs w:val="22"/>
              </w:rPr>
              <w:t>Specificatie van het soort water</w:t>
            </w:r>
          </w:p>
        </w:tc>
        <w:tc>
          <w:tcPr>
            <w:tcW w:w="500" w:type="pct"/>
            <w:tcBorders>
              <w:top w:val="nil"/>
              <w:left w:val="nil"/>
              <w:bottom w:val="nil"/>
              <w:right w:val="nil"/>
            </w:tcBorders>
            <w:hideMark/>
          </w:tcPr>
          <w:p w14:paraId="5F612987" w14:textId="77777777" w:rsidR="002E0941" w:rsidRDefault="002E0941">
            <w:pPr>
              <w:rPr>
                <w:rFonts w:ascii="Calibri" w:hAnsi="Calibri" w:cs="Calibri"/>
                <w:sz w:val="22"/>
                <w:szCs w:val="22"/>
              </w:rPr>
            </w:pPr>
            <w:r>
              <w:rPr>
                <w:rFonts w:ascii="Calibri" w:hAnsi="Calibri" w:cs="Calibri"/>
                <w:sz w:val="22"/>
                <w:szCs w:val="22"/>
              </w:rPr>
              <w:t xml:space="preserve">typeringWater </w:t>
            </w:r>
          </w:p>
        </w:tc>
        <w:tc>
          <w:tcPr>
            <w:tcW w:w="500" w:type="pct"/>
            <w:tcBorders>
              <w:top w:val="nil"/>
              <w:left w:val="nil"/>
              <w:bottom w:val="nil"/>
              <w:right w:val="nil"/>
            </w:tcBorders>
            <w:hideMark/>
          </w:tcPr>
          <w:p w14:paraId="2D830CC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739A392" w14:textId="77777777" w:rsidTr="002E0941">
        <w:trPr>
          <w:tblCellSpacing w:w="15" w:type="dxa"/>
        </w:trPr>
        <w:tc>
          <w:tcPr>
            <w:tcW w:w="250" w:type="pct"/>
            <w:tcBorders>
              <w:top w:val="nil"/>
              <w:left w:val="nil"/>
              <w:bottom w:val="nil"/>
              <w:right w:val="nil"/>
            </w:tcBorders>
            <w:hideMark/>
          </w:tcPr>
          <w:p w14:paraId="2B14D5C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959A01C" w14:textId="77777777" w:rsidR="002E0941" w:rsidRDefault="002E0941">
            <w:pPr>
              <w:rPr>
                <w:rFonts w:ascii="Calibri" w:hAnsi="Calibri" w:cs="Calibri"/>
                <w:sz w:val="22"/>
                <w:szCs w:val="22"/>
              </w:rPr>
            </w:pPr>
            <w:r>
              <w:rPr>
                <w:rFonts w:ascii="Calibri" w:hAnsi="Calibri" w:cs="Calibri"/>
                <w:sz w:val="22"/>
                <w:szCs w:val="22"/>
              </w:rPr>
              <w:t xml:space="preserve">Plus type waterdeel </w:t>
            </w:r>
          </w:p>
        </w:tc>
        <w:tc>
          <w:tcPr>
            <w:tcW w:w="2500" w:type="pct"/>
            <w:tcBorders>
              <w:top w:val="nil"/>
              <w:left w:val="nil"/>
              <w:bottom w:val="nil"/>
              <w:right w:val="nil"/>
            </w:tcBorders>
            <w:hideMark/>
          </w:tcPr>
          <w:p w14:paraId="5E603F31" w14:textId="77777777" w:rsidR="002E0941" w:rsidRDefault="002E0941">
            <w:pPr>
              <w:rPr>
                <w:rFonts w:ascii="Calibri" w:hAnsi="Calibri" w:cs="Calibri"/>
                <w:sz w:val="22"/>
                <w:szCs w:val="22"/>
              </w:rPr>
            </w:pPr>
            <w:r>
              <w:rPr>
                <w:rFonts w:ascii="Calibri" w:hAnsi="Calibri" w:cs="Calibri"/>
                <w:sz w:val="22"/>
                <w:szCs w:val="22"/>
              </w:rPr>
              <w:t>Specificatie van het soort water, nadere classificatie.</w:t>
            </w:r>
          </w:p>
        </w:tc>
        <w:tc>
          <w:tcPr>
            <w:tcW w:w="500" w:type="pct"/>
            <w:tcBorders>
              <w:top w:val="nil"/>
              <w:left w:val="nil"/>
              <w:bottom w:val="nil"/>
              <w:right w:val="nil"/>
            </w:tcBorders>
            <w:hideMark/>
          </w:tcPr>
          <w:p w14:paraId="2D651FA8" w14:textId="77777777" w:rsidR="002E0941" w:rsidRDefault="002E0941">
            <w:pPr>
              <w:rPr>
                <w:rFonts w:ascii="Calibri" w:hAnsi="Calibri" w:cs="Calibri"/>
                <w:sz w:val="22"/>
                <w:szCs w:val="22"/>
              </w:rPr>
            </w:pPr>
            <w:r>
              <w:rPr>
                <w:rFonts w:ascii="Calibri" w:hAnsi="Calibri" w:cs="Calibri"/>
                <w:sz w:val="22"/>
                <w:szCs w:val="22"/>
              </w:rPr>
              <w:t xml:space="preserve">typeringWaterPlus </w:t>
            </w:r>
          </w:p>
        </w:tc>
        <w:tc>
          <w:tcPr>
            <w:tcW w:w="500" w:type="pct"/>
            <w:tcBorders>
              <w:top w:val="nil"/>
              <w:left w:val="nil"/>
              <w:bottom w:val="nil"/>
              <w:right w:val="nil"/>
            </w:tcBorders>
            <w:hideMark/>
          </w:tcPr>
          <w:p w14:paraId="1B7C363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8A97DBD" w14:textId="77777777" w:rsidTr="002E0941">
        <w:trPr>
          <w:tblCellSpacing w:w="15" w:type="dxa"/>
        </w:trPr>
        <w:tc>
          <w:tcPr>
            <w:tcW w:w="250" w:type="pct"/>
            <w:tcBorders>
              <w:top w:val="nil"/>
              <w:left w:val="nil"/>
              <w:bottom w:val="nil"/>
              <w:right w:val="nil"/>
            </w:tcBorders>
            <w:hideMark/>
          </w:tcPr>
          <w:p w14:paraId="4944D09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03CFD4" w14:textId="77777777" w:rsidR="002E0941" w:rsidRDefault="002E0941">
            <w:pPr>
              <w:rPr>
                <w:rFonts w:ascii="Calibri" w:hAnsi="Calibri" w:cs="Calibri"/>
                <w:sz w:val="22"/>
                <w:szCs w:val="22"/>
              </w:rPr>
            </w:pPr>
            <w:r>
              <w:rPr>
                <w:rFonts w:ascii="Calibri" w:hAnsi="Calibri" w:cs="Calibri"/>
                <w:sz w:val="22"/>
                <w:szCs w:val="22"/>
              </w:rPr>
              <w:t xml:space="preserve">Datum begin geldigheid waterdeel </w:t>
            </w:r>
          </w:p>
        </w:tc>
        <w:tc>
          <w:tcPr>
            <w:tcW w:w="2500" w:type="pct"/>
            <w:tcBorders>
              <w:top w:val="nil"/>
              <w:left w:val="nil"/>
              <w:bottom w:val="nil"/>
              <w:right w:val="nil"/>
            </w:tcBorders>
            <w:hideMark/>
          </w:tcPr>
          <w:p w14:paraId="5D48EC14" w14:textId="77777777" w:rsidR="002E0941" w:rsidRDefault="002E0941">
            <w:pPr>
              <w:rPr>
                <w:rFonts w:ascii="Calibri" w:hAnsi="Calibri" w:cs="Calibri"/>
                <w:sz w:val="22"/>
                <w:szCs w:val="22"/>
              </w:rPr>
            </w:pPr>
            <w:r>
              <w:rPr>
                <w:rFonts w:ascii="Calibri" w:hAnsi="Calibri" w:cs="Calibri"/>
                <w:sz w:val="22"/>
                <w:szCs w:val="22"/>
              </w:rPr>
              <w:t>De datum waarop het waterdeel is ontstaan.</w:t>
            </w:r>
          </w:p>
        </w:tc>
        <w:tc>
          <w:tcPr>
            <w:tcW w:w="500" w:type="pct"/>
            <w:tcBorders>
              <w:top w:val="nil"/>
              <w:left w:val="nil"/>
              <w:bottom w:val="nil"/>
              <w:right w:val="nil"/>
            </w:tcBorders>
            <w:hideMark/>
          </w:tcPr>
          <w:p w14:paraId="5195A30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49CA66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87DD577" w14:textId="77777777" w:rsidTr="002E0941">
        <w:trPr>
          <w:tblCellSpacing w:w="15" w:type="dxa"/>
        </w:trPr>
        <w:tc>
          <w:tcPr>
            <w:tcW w:w="250" w:type="pct"/>
            <w:tcBorders>
              <w:top w:val="nil"/>
              <w:left w:val="nil"/>
              <w:bottom w:val="nil"/>
              <w:right w:val="nil"/>
            </w:tcBorders>
            <w:hideMark/>
          </w:tcPr>
          <w:p w14:paraId="594982E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430413E" w14:textId="77777777" w:rsidR="002E0941" w:rsidRDefault="002E0941">
            <w:pPr>
              <w:rPr>
                <w:rFonts w:ascii="Calibri" w:hAnsi="Calibri" w:cs="Calibri"/>
                <w:sz w:val="22"/>
                <w:szCs w:val="22"/>
              </w:rPr>
            </w:pPr>
            <w:r>
              <w:rPr>
                <w:rFonts w:ascii="Calibri" w:hAnsi="Calibri" w:cs="Calibri"/>
                <w:sz w:val="22"/>
                <w:szCs w:val="22"/>
              </w:rPr>
              <w:t xml:space="preserve">Datum einde geldigheid waterdeel </w:t>
            </w:r>
          </w:p>
        </w:tc>
        <w:tc>
          <w:tcPr>
            <w:tcW w:w="2500" w:type="pct"/>
            <w:tcBorders>
              <w:top w:val="nil"/>
              <w:left w:val="nil"/>
              <w:bottom w:val="nil"/>
              <w:right w:val="nil"/>
            </w:tcBorders>
            <w:hideMark/>
          </w:tcPr>
          <w:p w14:paraId="7A43D97C" w14:textId="77777777" w:rsidR="002E0941" w:rsidRDefault="002E0941">
            <w:pPr>
              <w:rPr>
                <w:rFonts w:ascii="Calibri" w:hAnsi="Calibri" w:cs="Calibri"/>
                <w:sz w:val="22"/>
                <w:szCs w:val="22"/>
              </w:rPr>
            </w:pPr>
            <w:r>
              <w:rPr>
                <w:rFonts w:ascii="Calibri" w:hAnsi="Calibri" w:cs="Calibri"/>
                <w:sz w:val="22"/>
                <w:szCs w:val="22"/>
              </w:rPr>
              <w:t>De datum waarop het waterdeel ongeldig is geworden.</w:t>
            </w:r>
          </w:p>
        </w:tc>
        <w:tc>
          <w:tcPr>
            <w:tcW w:w="500" w:type="pct"/>
            <w:tcBorders>
              <w:top w:val="nil"/>
              <w:left w:val="nil"/>
              <w:bottom w:val="nil"/>
              <w:right w:val="nil"/>
            </w:tcBorders>
            <w:hideMark/>
          </w:tcPr>
          <w:p w14:paraId="17FB74E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4C018A2" w14:textId="77777777" w:rsidR="002E0941" w:rsidRDefault="002E0941">
            <w:pPr>
              <w:rPr>
                <w:rFonts w:ascii="Calibri" w:hAnsi="Calibri" w:cs="Calibri"/>
                <w:sz w:val="22"/>
                <w:szCs w:val="22"/>
              </w:rPr>
            </w:pPr>
            <w:r>
              <w:rPr>
                <w:rFonts w:ascii="Calibri" w:hAnsi="Calibri" w:cs="Calibri"/>
                <w:sz w:val="22"/>
                <w:szCs w:val="22"/>
              </w:rPr>
              <w:t>0 .. 1</w:t>
            </w:r>
          </w:p>
        </w:tc>
      </w:tr>
    </w:tbl>
    <w:p w14:paraId="0E73358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A012635" w14:textId="77777777" w:rsidTr="002E0941">
        <w:trPr>
          <w:tblCellSpacing w:w="15" w:type="dxa"/>
        </w:trPr>
        <w:tc>
          <w:tcPr>
            <w:tcW w:w="1500" w:type="pct"/>
            <w:tcBorders>
              <w:top w:val="nil"/>
              <w:left w:val="nil"/>
              <w:bottom w:val="nil"/>
              <w:right w:val="nil"/>
            </w:tcBorders>
            <w:hideMark/>
          </w:tcPr>
          <w:p w14:paraId="74D9939F"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923AB5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7042A48" w14:textId="77777777" w:rsidTr="002E0941">
        <w:trPr>
          <w:tblCellSpacing w:w="15" w:type="dxa"/>
        </w:trPr>
        <w:tc>
          <w:tcPr>
            <w:tcW w:w="250" w:type="pct"/>
            <w:tcBorders>
              <w:top w:val="nil"/>
              <w:left w:val="nil"/>
              <w:bottom w:val="nil"/>
              <w:right w:val="nil"/>
            </w:tcBorders>
            <w:hideMark/>
          </w:tcPr>
          <w:p w14:paraId="68725FD5"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06D36631"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WATERDEEL is een specialisatie van het city gml objecttype WATERBODY. </w:t>
            </w:r>
          </w:p>
        </w:tc>
      </w:tr>
    </w:tbl>
    <w:p w14:paraId="75D70D1B" w14:textId="77777777" w:rsidR="002E0941" w:rsidRDefault="002E0941" w:rsidP="0055546E">
      <w:pPr>
        <w:pStyle w:val="Kop3"/>
        <w:rPr>
          <w:rFonts w:ascii="Calibri" w:hAnsi="Calibri" w:cs="Calibri"/>
        </w:rPr>
      </w:pPr>
      <w:bookmarkStart w:id="99" w:name="global_class_Model_WEGDEEL"/>
      <w:bookmarkEnd w:id="99"/>
      <w:r>
        <w:rPr>
          <w:rFonts w:ascii="Calibri" w:hAnsi="Calibri" w:cs="Calibri"/>
        </w:rPr>
        <w:t>Objecttype WEGDEEL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420C530" w14:textId="77777777" w:rsidTr="002E0941">
        <w:trPr>
          <w:tblCellSpacing w:w="15" w:type="dxa"/>
        </w:trPr>
        <w:tc>
          <w:tcPr>
            <w:tcW w:w="1500" w:type="pct"/>
            <w:tcBorders>
              <w:top w:val="nil"/>
              <w:left w:val="nil"/>
              <w:bottom w:val="nil"/>
              <w:right w:val="nil"/>
            </w:tcBorders>
            <w:hideMark/>
          </w:tcPr>
          <w:p w14:paraId="561EB5E0"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3342FF5" w14:textId="77777777" w:rsidR="002E0941" w:rsidRDefault="002E0941">
            <w:pPr>
              <w:rPr>
                <w:rFonts w:ascii="Calibri" w:hAnsi="Calibri" w:cs="Calibri"/>
                <w:sz w:val="22"/>
                <w:szCs w:val="22"/>
              </w:rPr>
            </w:pPr>
            <w:r>
              <w:rPr>
                <w:rFonts w:ascii="Calibri" w:hAnsi="Calibri" w:cs="Calibri"/>
                <w:sz w:val="22"/>
                <w:szCs w:val="22"/>
              </w:rPr>
              <w:t>WEGDEEL</w:t>
            </w:r>
          </w:p>
        </w:tc>
      </w:tr>
      <w:tr w:rsidR="002E0941" w14:paraId="4180990D" w14:textId="77777777" w:rsidTr="002E0941">
        <w:trPr>
          <w:tblCellSpacing w:w="15" w:type="dxa"/>
        </w:trPr>
        <w:tc>
          <w:tcPr>
            <w:tcW w:w="1500" w:type="pct"/>
            <w:tcBorders>
              <w:top w:val="nil"/>
              <w:left w:val="nil"/>
              <w:bottom w:val="nil"/>
              <w:right w:val="nil"/>
            </w:tcBorders>
            <w:hideMark/>
          </w:tcPr>
          <w:p w14:paraId="68398D97"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2F9BAD1"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7DDF0584" w14:textId="77777777" w:rsidTr="002E0941">
        <w:trPr>
          <w:tblCellSpacing w:w="15" w:type="dxa"/>
        </w:trPr>
        <w:tc>
          <w:tcPr>
            <w:tcW w:w="1500" w:type="pct"/>
            <w:tcBorders>
              <w:top w:val="nil"/>
              <w:left w:val="nil"/>
              <w:bottom w:val="nil"/>
              <w:right w:val="nil"/>
            </w:tcBorders>
            <w:hideMark/>
          </w:tcPr>
          <w:p w14:paraId="7D7C593E"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78A858" w14:textId="77777777" w:rsidR="002E0941" w:rsidRDefault="002E0941">
            <w:pPr>
              <w:rPr>
                <w:rFonts w:ascii="Calibri" w:hAnsi="Calibri" w:cs="Calibri"/>
                <w:sz w:val="22"/>
                <w:szCs w:val="22"/>
              </w:rPr>
            </w:pPr>
            <w:r>
              <w:rPr>
                <w:rFonts w:ascii="Calibri" w:hAnsi="Calibri" w:cs="Calibri"/>
                <w:sz w:val="22"/>
                <w:szCs w:val="22"/>
              </w:rPr>
              <w:t xml:space="preserve">Kleinste functioneel onafhankelijk stukje van een NEN 3610 Weg, met gelijkblijvende homogene eigenschappen en relaties en primair bedoeld voor gebruik door weg-, spoor- en vliegverkeer te land </w:t>
            </w:r>
          </w:p>
        </w:tc>
      </w:tr>
      <w:tr w:rsidR="002E0941" w14:paraId="5631AB34" w14:textId="77777777" w:rsidTr="002E0941">
        <w:trPr>
          <w:tblCellSpacing w:w="15" w:type="dxa"/>
        </w:trPr>
        <w:tc>
          <w:tcPr>
            <w:tcW w:w="1500" w:type="pct"/>
            <w:tcBorders>
              <w:top w:val="nil"/>
              <w:left w:val="nil"/>
              <w:bottom w:val="nil"/>
              <w:right w:val="nil"/>
            </w:tcBorders>
            <w:hideMark/>
          </w:tcPr>
          <w:p w14:paraId="6FE39914"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974857C" w14:textId="77777777" w:rsidR="002E0941" w:rsidRDefault="002E0941">
            <w:pPr>
              <w:rPr>
                <w:rFonts w:ascii="Calibri" w:hAnsi="Calibri" w:cs="Calibri"/>
                <w:sz w:val="22"/>
                <w:szCs w:val="22"/>
              </w:rPr>
            </w:pPr>
            <w:r>
              <w:rPr>
                <w:rFonts w:ascii="Calibri" w:hAnsi="Calibri" w:cs="Calibri"/>
                <w:sz w:val="22"/>
                <w:szCs w:val="22"/>
              </w:rPr>
              <w:t>BGT</w:t>
            </w:r>
          </w:p>
        </w:tc>
      </w:tr>
      <w:tr w:rsidR="002E0941" w14:paraId="20E1DB13" w14:textId="77777777" w:rsidTr="002E0941">
        <w:trPr>
          <w:tblCellSpacing w:w="15" w:type="dxa"/>
        </w:trPr>
        <w:tc>
          <w:tcPr>
            <w:tcW w:w="1500" w:type="pct"/>
            <w:tcBorders>
              <w:top w:val="nil"/>
              <w:left w:val="nil"/>
              <w:bottom w:val="nil"/>
              <w:right w:val="nil"/>
            </w:tcBorders>
            <w:hideMark/>
          </w:tcPr>
          <w:p w14:paraId="4A81DCD5"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01A347"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65270AC8" w14:textId="77777777" w:rsidTr="002E0941">
        <w:trPr>
          <w:tblCellSpacing w:w="15" w:type="dxa"/>
        </w:trPr>
        <w:tc>
          <w:tcPr>
            <w:tcW w:w="1500" w:type="pct"/>
            <w:tcBorders>
              <w:top w:val="nil"/>
              <w:left w:val="nil"/>
              <w:bottom w:val="nil"/>
              <w:right w:val="nil"/>
            </w:tcBorders>
            <w:hideMark/>
          </w:tcPr>
          <w:p w14:paraId="139E1A2F"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35F2BFB" w14:textId="77777777" w:rsidR="002E0941" w:rsidRDefault="002E0941">
            <w:pPr>
              <w:rPr>
                <w:rFonts w:ascii="Calibri" w:hAnsi="Calibri" w:cs="Calibri"/>
                <w:sz w:val="22"/>
                <w:szCs w:val="22"/>
              </w:rPr>
            </w:pPr>
            <w:r>
              <w:rPr>
                <w:rFonts w:ascii="Calibri" w:hAnsi="Calibri" w:cs="Calibri"/>
                <w:sz w:val="22"/>
                <w:szCs w:val="22"/>
              </w:rPr>
              <w:t>Identificatie wegdeel</w:t>
            </w:r>
          </w:p>
        </w:tc>
      </w:tr>
      <w:tr w:rsidR="002E0941" w14:paraId="59605B4D" w14:textId="77777777" w:rsidTr="002E0941">
        <w:trPr>
          <w:tblCellSpacing w:w="15" w:type="dxa"/>
        </w:trPr>
        <w:tc>
          <w:tcPr>
            <w:tcW w:w="1500" w:type="pct"/>
            <w:tcBorders>
              <w:top w:val="nil"/>
              <w:left w:val="nil"/>
              <w:bottom w:val="nil"/>
              <w:right w:val="nil"/>
            </w:tcBorders>
            <w:hideMark/>
          </w:tcPr>
          <w:p w14:paraId="25D58941"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BFF39FD" w14:textId="77777777" w:rsidR="002E0941" w:rsidRDefault="002E0941">
            <w:pPr>
              <w:rPr>
                <w:rFonts w:ascii="Calibri" w:hAnsi="Calibri" w:cs="Calibri"/>
                <w:sz w:val="22"/>
                <w:szCs w:val="22"/>
              </w:rPr>
            </w:pPr>
            <w:r>
              <w:rPr>
                <w:rFonts w:ascii="Calibri" w:hAnsi="Calibri" w:cs="Calibri"/>
                <w:sz w:val="22"/>
                <w:szCs w:val="22"/>
              </w:rPr>
              <w:t xml:space="preserve">Wegdeelobjecten met status plan en een einddatum maken geen deel uit van de verzameling wegdelen Zie verder BGT en IMGeo. </w:t>
            </w:r>
          </w:p>
        </w:tc>
      </w:tr>
      <w:tr w:rsidR="002E0941" w14:paraId="697E77A9" w14:textId="77777777" w:rsidTr="002E0941">
        <w:trPr>
          <w:tblCellSpacing w:w="15" w:type="dxa"/>
        </w:trPr>
        <w:tc>
          <w:tcPr>
            <w:tcW w:w="1500" w:type="pct"/>
            <w:tcBorders>
              <w:top w:val="nil"/>
              <w:left w:val="nil"/>
              <w:bottom w:val="nil"/>
              <w:right w:val="nil"/>
            </w:tcBorders>
            <w:hideMark/>
          </w:tcPr>
          <w:p w14:paraId="609B823F"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48E08C98" w14:textId="77777777" w:rsidR="002E0941" w:rsidRDefault="002E0941">
            <w:pPr>
              <w:rPr>
                <w:rFonts w:ascii="Calibri" w:hAnsi="Calibri" w:cs="Calibri"/>
                <w:sz w:val="22"/>
                <w:szCs w:val="22"/>
              </w:rPr>
            </w:pPr>
          </w:p>
        </w:tc>
      </w:tr>
      <w:tr w:rsidR="002E0941" w14:paraId="113FD64C" w14:textId="77777777" w:rsidTr="002E0941">
        <w:trPr>
          <w:tblCellSpacing w:w="15" w:type="dxa"/>
        </w:trPr>
        <w:tc>
          <w:tcPr>
            <w:tcW w:w="1500" w:type="pct"/>
            <w:tcBorders>
              <w:top w:val="nil"/>
              <w:left w:val="nil"/>
              <w:bottom w:val="nil"/>
              <w:right w:val="nil"/>
            </w:tcBorders>
            <w:hideMark/>
          </w:tcPr>
          <w:p w14:paraId="33C1836F"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1DC0887" w14:textId="77777777" w:rsidR="002E0941" w:rsidRDefault="002E0941">
            <w:pPr>
              <w:rPr>
                <w:rFonts w:ascii="Calibri" w:hAnsi="Calibri" w:cs="Calibri"/>
                <w:sz w:val="22"/>
                <w:szCs w:val="22"/>
              </w:rPr>
            </w:pPr>
            <w:r>
              <w:rPr>
                <w:rFonts w:ascii="Calibri" w:hAnsi="Calibri" w:cs="Calibri"/>
                <w:sz w:val="22"/>
                <w:szCs w:val="22"/>
              </w:rPr>
              <w:t>Nee</w:t>
            </w:r>
          </w:p>
        </w:tc>
      </w:tr>
    </w:tbl>
    <w:p w14:paraId="590CDE6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DBE6398" w14:textId="77777777" w:rsidTr="002E0941">
        <w:trPr>
          <w:tblCellSpacing w:w="15" w:type="dxa"/>
        </w:trPr>
        <w:tc>
          <w:tcPr>
            <w:tcW w:w="1500" w:type="pct"/>
            <w:tcBorders>
              <w:top w:val="nil"/>
              <w:left w:val="nil"/>
              <w:bottom w:val="nil"/>
              <w:right w:val="nil"/>
            </w:tcBorders>
            <w:hideMark/>
          </w:tcPr>
          <w:p w14:paraId="5DBBEEA0"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BFF6E2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0"/>
        <w:gridCol w:w="2141"/>
        <w:gridCol w:w="4384"/>
        <w:gridCol w:w="1460"/>
        <w:gridCol w:w="809"/>
      </w:tblGrid>
      <w:tr w:rsidR="002E0941" w14:paraId="0B691BC7" w14:textId="77777777" w:rsidTr="002E0941">
        <w:trPr>
          <w:tblCellSpacing w:w="15" w:type="dxa"/>
        </w:trPr>
        <w:tc>
          <w:tcPr>
            <w:tcW w:w="0" w:type="auto"/>
            <w:tcBorders>
              <w:top w:val="nil"/>
              <w:left w:val="nil"/>
              <w:bottom w:val="nil"/>
              <w:right w:val="nil"/>
            </w:tcBorders>
            <w:hideMark/>
          </w:tcPr>
          <w:p w14:paraId="71327169"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735CAC5"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5B0CAB3"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A5CF46C"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2B1979F9"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A7AD92B" w14:textId="77777777" w:rsidTr="002E0941">
        <w:trPr>
          <w:tblCellSpacing w:w="15" w:type="dxa"/>
        </w:trPr>
        <w:tc>
          <w:tcPr>
            <w:tcW w:w="250" w:type="pct"/>
            <w:tcBorders>
              <w:top w:val="nil"/>
              <w:left w:val="nil"/>
              <w:bottom w:val="nil"/>
              <w:right w:val="nil"/>
            </w:tcBorders>
            <w:hideMark/>
          </w:tcPr>
          <w:p w14:paraId="5A5B5E5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3FCAAE" w14:textId="77777777" w:rsidR="002E0941" w:rsidRDefault="002E0941">
            <w:pPr>
              <w:rPr>
                <w:rFonts w:ascii="Calibri" w:hAnsi="Calibri" w:cs="Calibri"/>
                <w:sz w:val="22"/>
                <w:szCs w:val="22"/>
              </w:rPr>
            </w:pPr>
            <w:r>
              <w:rPr>
                <w:rFonts w:ascii="Calibri" w:hAnsi="Calibri" w:cs="Calibri"/>
                <w:sz w:val="22"/>
                <w:szCs w:val="22"/>
              </w:rPr>
              <w:t xml:space="preserve">Identificatie wegdeel </w:t>
            </w:r>
          </w:p>
        </w:tc>
        <w:tc>
          <w:tcPr>
            <w:tcW w:w="2500" w:type="pct"/>
            <w:tcBorders>
              <w:top w:val="nil"/>
              <w:left w:val="nil"/>
              <w:bottom w:val="nil"/>
              <w:right w:val="nil"/>
            </w:tcBorders>
            <w:hideMark/>
          </w:tcPr>
          <w:p w14:paraId="704F7E8D" w14:textId="77777777" w:rsidR="002E0941" w:rsidRDefault="002E0941">
            <w:pPr>
              <w:rPr>
                <w:rFonts w:ascii="Calibri" w:hAnsi="Calibri" w:cs="Calibri"/>
                <w:sz w:val="22"/>
                <w:szCs w:val="22"/>
              </w:rPr>
            </w:pPr>
            <w:r>
              <w:rPr>
                <w:rFonts w:ascii="Calibri" w:hAnsi="Calibri" w:cs="Calibri"/>
                <w:sz w:val="22"/>
                <w:szCs w:val="22"/>
              </w:rPr>
              <w:t>Een unieke identificatie voor een wegdeel</w:t>
            </w:r>
          </w:p>
        </w:tc>
        <w:tc>
          <w:tcPr>
            <w:tcW w:w="500" w:type="pct"/>
            <w:tcBorders>
              <w:top w:val="nil"/>
              <w:left w:val="nil"/>
              <w:bottom w:val="nil"/>
              <w:right w:val="nil"/>
            </w:tcBorders>
            <w:hideMark/>
          </w:tcPr>
          <w:p w14:paraId="34B6E57A"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678E55B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022080B" w14:textId="77777777" w:rsidTr="002E0941">
        <w:trPr>
          <w:tblCellSpacing w:w="15" w:type="dxa"/>
        </w:trPr>
        <w:tc>
          <w:tcPr>
            <w:tcW w:w="250" w:type="pct"/>
            <w:tcBorders>
              <w:top w:val="nil"/>
              <w:left w:val="nil"/>
              <w:bottom w:val="nil"/>
              <w:right w:val="nil"/>
            </w:tcBorders>
            <w:hideMark/>
          </w:tcPr>
          <w:p w14:paraId="35EA2D5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3DA8A4B" w14:textId="77777777" w:rsidR="002E0941" w:rsidRDefault="002E0941">
            <w:pPr>
              <w:rPr>
                <w:rFonts w:ascii="Calibri" w:hAnsi="Calibri" w:cs="Calibri"/>
                <w:sz w:val="22"/>
                <w:szCs w:val="22"/>
              </w:rPr>
            </w:pPr>
            <w:r>
              <w:rPr>
                <w:rFonts w:ascii="Calibri" w:hAnsi="Calibri" w:cs="Calibri"/>
                <w:sz w:val="22"/>
                <w:szCs w:val="22"/>
              </w:rPr>
              <w:t xml:space="preserve">Geometrie wegdeel </w:t>
            </w:r>
          </w:p>
        </w:tc>
        <w:tc>
          <w:tcPr>
            <w:tcW w:w="2500" w:type="pct"/>
            <w:tcBorders>
              <w:top w:val="nil"/>
              <w:left w:val="nil"/>
              <w:bottom w:val="nil"/>
              <w:right w:val="nil"/>
            </w:tcBorders>
            <w:hideMark/>
          </w:tcPr>
          <w:p w14:paraId="21F84CB8"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wegdeel.</w:t>
            </w:r>
          </w:p>
        </w:tc>
        <w:tc>
          <w:tcPr>
            <w:tcW w:w="500" w:type="pct"/>
            <w:tcBorders>
              <w:top w:val="nil"/>
              <w:left w:val="nil"/>
              <w:bottom w:val="nil"/>
              <w:right w:val="nil"/>
            </w:tcBorders>
            <w:hideMark/>
          </w:tcPr>
          <w:p w14:paraId="4DA3F0DB"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255BDC6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BF96EC7" w14:textId="77777777" w:rsidTr="002E0941">
        <w:trPr>
          <w:tblCellSpacing w:w="15" w:type="dxa"/>
        </w:trPr>
        <w:tc>
          <w:tcPr>
            <w:tcW w:w="250" w:type="pct"/>
            <w:tcBorders>
              <w:top w:val="nil"/>
              <w:left w:val="nil"/>
              <w:bottom w:val="nil"/>
              <w:right w:val="nil"/>
            </w:tcBorders>
            <w:hideMark/>
          </w:tcPr>
          <w:p w14:paraId="449B7E8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52473B" w14:textId="77777777" w:rsidR="002E0941" w:rsidRDefault="002E0941">
            <w:pPr>
              <w:rPr>
                <w:rFonts w:ascii="Calibri" w:hAnsi="Calibri" w:cs="Calibri"/>
                <w:sz w:val="22"/>
                <w:szCs w:val="22"/>
              </w:rPr>
            </w:pPr>
            <w:r>
              <w:rPr>
                <w:rFonts w:ascii="Calibri" w:hAnsi="Calibri" w:cs="Calibri"/>
                <w:sz w:val="22"/>
                <w:szCs w:val="22"/>
              </w:rPr>
              <w:t xml:space="preserve">Functie wegdeel </w:t>
            </w:r>
          </w:p>
        </w:tc>
        <w:tc>
          <w:tcPr>
            <w:tcW w:w="2500" w:type="pct"/>
            <w:tcBorders>
              <w:top w:val="nil"/>
              <w:left w:val="nil"/>
              <w:bottom w:val="nil"/>
              <w:right w:val="nil"/>
            </w:tcBorders>
            <w:hideMark/>
          </w:tcPr>
          <w:p w14:paraId="1B8366C5" w14:textId="77777777" w:rsidR="002E0941" w:rsidRDefault="002E0941">
            <w:pPr>
              <w:rPr>
                <w:rFonts w:ascii="Calibri" w:hAnsi="Calibri" w:cs="Calibri"/>
                <w:sz w:val="22"/>
                <w:szCs w:val="22"/>
              </w:rPr>
            </w:pPr>
            <w:r>
              <w:rPr>
                <w:rFonts w:ascii="Calibri" w:hAnsi="Calibri" w:cs="Calibri"/>
                <w:sz w:val="22"/>
                <w:szCs w:val="22"/>
              </w:rPr>
              <w:t>Specificatie van het hoofdgebruiksdoel van het wegdeel.</w:t>
            </w:r>
          </w:p>
        </w:tc>
        <w:tc>
          <w:tcPr>
            <w:tcW w:w="500" w:type="pct"/>
            <w:tcBorders>
              <w:top w:val="nil"/>
              <w:left w:val="nil"/>
              <w:bottom w:val="nil"/>
              <w:right w:val="nil"/>
            </w:tcBorders>
            <w:hideMark/>
          </w:tcPr>
          <w:p w14:paraId="1B0A6038" w14:textId="77777777" w:rsidR="002E0941" w:rsidRDefault="002E0941">
            <w:pPr>
              <w:rPr>
                <w:rFonts w:ascii="Calibri" w:hAnsi="Calibri" w:cs="Calibri"/>
                <w:sz w:val="22"/>
                <w:szCs w:val="22"/>
              </w:rPr>
            </w:pPr>
            <w:r>
              <w:rPr>
                <w:rFonts w:ascii="Calibri" w:hAnsi="Calibri" w:cs="Calibri"/>
                <w:sz w:val="22"/>
                <w:szCs w:val="22"/>
              </w:rPr>
              <w:t xml:space="preserve">functieWeg </w:t>
            </w:r>
          </w:p>
        </w:tc>
        <w:tc>
          <w:tcPr>
            <w:tcW w:w="500" w:type="pct"/>
            <w:tcBorders>
              <w:top w:val="nil"/>
              <w:left w:val="nil"/>
              <w:bottom w:val="nil"/>
              <w:right w:val="nil"/>
            </w:tcBorders>
            <w:hideMark/>
          </w:tcPr>
          <w:p w14:paraId="781A173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3E2E314" w14:textId="77777777" w:rsidTr="002E0941">
        <w:trPr>
          <w:tblCellSpacing w:w="15" w:type="dxa"/>
        </w:trPr>
        <w:tc>
          <w:tcPr>
            <w:tcW w:w="250" w:type="pct"/>
            <w:tcBorders>
              <w:top w:val="nil"/>
              <w:left w:val="nil"/>
              <w:bottom w:val="nil"/>
              <w:right w:val="nil"/>
            </w:tcBorders>
            <w:hideMark/>
          </w:tcPr>
          <w:p w14:paraId="4B1B7B0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4B4787" w14:textId="77777777" w:rsidR="002E0941" w:rsidRDefault="002E0941">
            <w:pPr>
              <w:rPr>
                <w:rFonts w:ascii="Calibri" w:hAnsi="Calibri" w:cs="Calibri"/>
                <w:sz w:val="22"/>
                <w:szCs w:val="22"/>
              </w:rPr>
            </w:pPr>
            <w:r>
              <w:rPr>
                <w:rFonts w:ascii="Calibri" w:hAnsi="Calibri" w:cs="Calibri"/>
                <w:sz w:val="22"/>
                <w:szCs w:val="22"/>
              </w:rPr>
              <w:t xml:space="preserve">Plus functie wegdeel </w:t>
            </w:r>
          </w:p>
        </w:tc>
        <w:tc>
          <w:tcPr>
            <w:tcW w:w="2500" w:type="pct"/>
            <w:tcBorders>
              <w:top w:val="nil"/>
              <w:left w:val="nil"/>
              <w:bottom w:val="nil"/>
              <w:right w:val="nil"/>
            </w:tcBorders>
            <w:hideMark/>
          </w:tcPr>
          <w:p w14:paraId="7B0408A4" w14:textId="77777777" w:rsidR="002E0941" w:rsidRDefault="002E0941">
            <w:pPr>
              <w:rPr>
                <w:rFonts w:ascii="Calibri" w:hAnsi="Calibri" w:cs="Calibri"/>
                <w:sz w:val="22"/>
                <w:szCs w:val="22"/>
              </w:rPr>
            </w:pPr>
            <w:r>
              <w:rPr>
                <w:rFonts w:ascii="Calibri" w:hAnsi="Calibri" w:cs="Calibri"/>
                <w:sz w:val="22"/>
                <w:szCs w:val="22"/>
              </w:rPr>
              <w:t>Specificatie van het hoofdgebruiksdoel van het wegdeel, nadere classificatie.</w:t>
            </w:r>
          </w:p>
        </w:tc>
        <w:tc>
          <w:tcPr>
            <w:tcW w:w="500" w:type="pct"/>
            <w:tcBorders>
              <w:top w:val="nil"/>
              <w:left w:val="nil"/>
              <w:bottom w:val="nil"/>
              <w:right w:val="nil"/>
            </w:tcBorders>
            <w:hideMark/>
          </w:tcPr>
          <w:p w14:paraId="64CC6C7E" w14:textId="77777777" w:rsidR="002E0941" w:rsidRDefault="002E0941">
            <w:pPr>
              <w:rPr>
                <w:rFonts w:ascii="Calibri" w:hAnsi="Calibri" w:cs="Calibri"/>
                <w:sz w:val="22"/>
                <w:szCs w:val="22"/>
              </w:rPr>
            </w:pPr>
            <w:r>
              <w:rPr>
                <w:rFonts w:ascii="Calibri" w:hAnsi="Calibri" w:cs="Calibri"/>
                <w:sz w:val="22"/>
                <w:szCs w:val="22"/>
              </w:rPr>
              <w:t xml:space="preserve">functieWegPlus </w:t>
            </w:r>
          </w:p>
        </w:tc>
        <w:tc>
          <w:tcPr>
            <w:tcW w:w="500" w:type="pct"/>
            <w:tcBorders>
              <w:top w:val="nil"/>
              <w:left w:val="nil"/>
              <w:bottom w:val="nil"/>
              <w:right w:val="nil"/>
            </w:tcBorders>
            <w:hideMark/>
          </w:tcPr>
          <w:p w14:paraId="116B13CA"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CA5EB5E" w14:textId="77777777" w:rsidTr="002E0941">
        <w:trPr>
          <w:tblCellSpacing w:w="15" w:type="dxa"/>
        </w:trPr>
        <w:tc>
          <w:tcPr>
            <w:tcW w:w="250" w:type="pct"/>
            <w:tcBorders>
              <w:top w:val="nil"/>
              <w:left w:val="nil"/>
              <w:bottom w:val="nil"/>
              <w:right w:val="nil"/>
            </w:tcBorders>
            <w:hideMark/>
          </w:tcPr>
          <w:p w14:paraId="422E670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93385E9" w14:textId="77777777" w:rsidR="002E0941" w:rsidRDefault="002E0941">
            <w:pPr>
              <w:rPr>
                <w:rFonts w:ascii="Calibri" w:hAnsi="Calibri" w:cs="Calibri"/>
                <w:sz w:val="22"/>
                <w:szCs w:val="22"/>
              </w:rPr>
            </w:pPr>
            <w:r>
              <w:rPr>
                <w:rFonts w:ascii="Calibri" w:hAnsi="Calibri" w:cs="Calibri"/>
                <w:sz w:val="22"/>
                <w:szCs w:val="22"/>
              </w:rPr>
              <w:t xml:space="preserve">Datum begin geldigheid wegdeel </w:t>
            </w:r>
          </w:p>
        </w:tc>
        <w:tc>
          <w:tcPr>
            <w:tcW w:w="2500" w:type="pct"/>
            <w:tcBorders>
              <w:top w:val="nil"/>
              <w:left w:val="nil"/>
              <w:bottom w:val="nil"/>
              <w:right w:val="nil"/>
            </w:tcBorders>
            <w:hideMark/>
          </w:tcPr>
          <w:p w14:paraId="18A4F39E" w14:textId="77777777" w:rsidR="002E0941" w:rsidRDefault="002E0941">
            <w:pPr>
              <w:rPr>
                <w:rFonts w:ascii="Calibri" w:hAnsi="Calibri" w:cs="Calibri"/>
                <w:sz w:val="22"/>
                <w:szCs w:val="22"/>
              </w:rPr>
            </w:pPr>
            <w:r>
              <w:rPr>
                <w:rFonts w:ascii="Calibri" w:hAnsi="Calibri" w:cs="Calibri"/>
                <w:sz w:val="22"/>
                <w:szCs w:val="22"/>
              </w:rPr>
              <w:t>De datum waarop het wegdeel is ontstaan.</w:t>
            </w:r>
          </w:p>
        </w:tc>
        <w:tc>
          <w:tcPr>
            <w:tcW w:w="500" w:type="pct"/>
            <w:tcBorders>
              <w:top w:val="nil"/>
              <w:left w:val="nil"/>
              <w:bottom w:val="nil"/>
              <w:right w:val="nil"/>
            </w:tcBorders>
            <w:hideMark/>
          </w:tcPr>
          <w:p w14:paraId="0B22C22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F8000A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75B42B5" w14:textId="77777777" w:rsidTr="002E0941">
        <w:trPr>
          <w:tblCellSpacing w:w="15" w:type="dxa"/>
        </w:trPr>
        <w:tc>
          <w:tcPr>
            <w:tcW w:w="250" w:type="pct"/>
            <w:tcBorders>
              <w:top w:val="nil"/>
              <w:left w:val="nil"/>
              <w:bottom w:val="nil"/>
              <w:right w:val="nil"/>
            </w:tcBorders>
            <w:hideMark/>
          </w:tcPr>
          <w:p w14:paraId="04437A2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B1C72B" w14:textId="77777777" w:rsidR="002E0941" w:rsidRDefault="002E0941">
            <w:pPr>
              <w:rPr>
                <w:rFonts w:ascii="Calibri" w:hAnsi="Calibri" w:cs="Calibri"/>
                <w:sz w:val="22"/>
                <w:szCs w:val="22"/>
              </w:rPr>
            </w:pPr>
            <w:r>
              <w:rPr>
                <w:rFonts w:ascii="Calibri" w:hAnsi="Calibri" w:cs="Calibri"/>
                <w:sz w:val="22"/>
                <w:szCs w:val="22"/>
              </w:rPr>
              <w:t xml:space="preserve">Datum einde geldigheid wegdeel </w:t>
            </w:r>
          </w:p>
        </w:tc>
        <w:tc>
          <w:tcPr>
            <w:tcW w:w="2500" w:type="pct"/>
            <w:tcBorders>
              <w:top w:val="nil"/>
              <w:left w:val="nil"/>
              <w:bottom w:val="nil"/>
              <w:right w:val="nil"/>
            </w:tcBorders>
            <w:hideMark/>
          </w:tcPr>
          <w:p w14:paraId="5E327B69" w14:textId="77777777" w:rsidR="002E0941" w:rsidRDefault="002E0941">
            <w:pPr>
              <w:rPr>
                <w:rFonts w:ascii="Calibri" w:hAnsi="Calibri" w:cs="Calibri"/>
                <w:sz w:val="22"/>
                <w:szCs w:val="22"/>
              </w:rPr>
            </w:pPr>
            <w:r>
              <w:rPr>
                <w:rFonts w:ascii="Calibri" w:hAnsi="Calibri" w:cs="Calibri"/>
                <w:sz w:val="22"/>
                <w:szCs w:val="22"/>
              </w:rPr>
              <w:t>De datum waarop het wegdeel ongeldig is geworden.</w:t>
            </w:r>
          </w:p>
        </w:tc>
        <w:tc>
          <w:tcPr>
            <w:tcW w:w="500" w:type="pct"/>
            <w:tcBorders>
              <w:top w:val="nil"/>
              <w:left w:val="nil"/>
              <w:bottom w:val="nil"/>
              <w:right w:val="nil"/>
            </w:tcBorders>
            <w:hideMark/>
          </w:tcPr>
          <w:p w14:paraId="51B54D3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3607AFE" w14:textId="77777777" w:rsidR="002E0941" w:rsidRDefault="002E0941">
            <w:pPr>
              <w:rPr>
                <w:rFonts w:ascii="Calibri" w:hAnsi="Calibri" w:cs="Calibri"/>
                <w:sz w:val="22"/>
                <w:szCs w:val="22"/>
              </w:rPr>
            </w:pPr>
            <w:r>
              <w:rPr>
                <w:rFonts w:ascii="Calibri" w:hAnsi="Calibri" w:cs="Calibri"/>
                <w:sz w:val="22"/>
                <w:szCs w:val="22"/>
              </w:rPr>
              <w:t>0 .. 1</w:t>
            </w:r>
          </w:p>
        </w:tc>
      </w:tr>
    </w:tbl>
    <w:p w14:paraId="231AEAD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C0EA203" w14:textId="77777777" w:rsidTr="002E0941">
        <w:trPr>
          <w:tblCellSpacing w:w="15" w:type="dxa"/>
        </w:trPr>
        <w:tc>
          <w:tcPr>
            <w:tcW w:w="1500" w:type="pct"/>
            <w:tcBorders>
              <w:top w:val="nil"/>
              <w:left w:val="nil"/>
              <w:bottom w:val="nil"/>
              <w:right w:val="nil"/>
            </w:tcBorders>
            <w:hideMark/>
          </w:tcPr>
          <w:p w14:paraId="5AAF8F05"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86A15D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CE23FC2" w14:textId="77777777" w:rsidTr="002E0941">
        <w:trPr>
          <w:tblCellSpacing w:w="15" w:type="dxa"/>
        </w:trPr>
        <w:tc>
          <w:tcPr>
            <w:tcW w:w="250" w:type="pct"/>
            <w:tcBorders>
              <w:top w:val="nil"/>
              <w:left w:val="nil"/>
              <w:bottom w:val="nil"/>
              <w:right w:val="nil"/>
            </w:tcBorders>
            <w:hideMark/>
          </w:tcPr>
          <w:p w14:paraId="18D4E79F"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3AC684D2" w14:textId="77777777" w:rsidR="002E0941" w:rsidRDefault="002E0941">
            <w:pPr>
              <w:rPr>
                <w:rFonts w:ascii="Calibri" w:hAnsi="Calibri" w:cs="Calibri"/>
                <w:sz w:val="22"/>
                <w:szCs w:val="22"/>
              </w:rPr>
            </w:pPr>
            <w:r>
              <w:rPr>
                <w:rFonts w:ascii="Calibri" w:hAnsi="Calibri" w:cs="Calibri"/>
                <w:sz w:val="22"/>
                <w:szCs w:val="22"/>
              </w:rPr>
              <w:t xml:space="preserve">Naast het bestaande object kan tegelijkertijd ook een geplande geometriewijziging van hetzelfde bestaande object zijn vastgelegd. De plantopografie is dan als apart object opgenomen met een eigen identificatie. Via de geometrische relatie is af te leiden dat het de plantopografie van een bestaand object betreft. Zie verder IMGeo. Objecttype WEGDEEL is het equivalent van het city gml objecttype TRAFFIC AREA. </w:t>
            </w:r>
          </w:p>
        </w:tc>
      </w:tr>
    </w:tbl>
    <w:p w14:paraId="3EB4DCA7" w14:textId="77777777" w:rsidR="002E0941" w:rsidRDefault="002E0941" w:rsidP="0055546E">
      <w:pPr>
        <w:pStyle w:val="Kop3"/>
        <w:rPr>
          <w:rFonts w:ascii="Calibri" w:hAnsi="Calibri" w:cs="Calibri"/>
        </w:rPr>
      </w:pPr>
      <w:bookmarkStart w:id="100" w:name="global_class_Model_WIJK"/>
      <w:bookmarkEnd w:id="100"/>
      <w:r>
        <w:rPr>
          <w:rFonts w:ascii="Calibri" w:hAnsi="Calibri" w:cs="Calibri"/>
        </w:rPr>
        <w:t>Objecttype WIJK</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6C5BE2B" w14:textId="77777777" w:rsidTr="002E0941">
        <w:trPr>
          <w:tblCellSpacing w:w="15" w:type="dxa"/>
        </w:trPr>
        <w:tc>
          <w:tcPr>
            <w:tcW w:w="1500" w:type="pct"/>
            <w:tcBorders>
              <w:top w:val="nil"/>
              <w:left w:val="nil"/>
              <w:bottom w:val="nil"/>
              <w:right w:val="nil"/>
            </w:tcBorders>
            <w:hideMark/>
          </w:tcPr>
          <w:p w14:paraId="3B81D12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E41A0E0" w14:textId="77777777" w:rsidR="002E0941" w:rsidRDefault="002E0941">
            <w:pPr>
              <w:rPr>
                <w:rFonts w:ascii="Calibri" w:hAnsi="Calibri" w:cs="Calibri"/>
                <w:sz w:val="22"/>
                <w:szCs w:val="22"/>
              </w:rPr>
            </w:pPr>
            <w:r>
              <w:rPr>
                <w:rFonts w:ascii="Calibri" w:hAnsi="Calibri" w:cs="Calibri"/>
                <w:sz w:val="22"/>
                <w:szCs w:val="22"/>
              </w:rPr>
              <w:t>WIJK</w:t>
            </w:r>
          </w:p>
        </w:tc>
      </w:tr>
      <w:tr w:rsidR="002E0941" w14:paraId="401C5F72" w14:textId="77777777" w:rsidTr="002E0941">
        <w:trPr>
          <w:tblCellSpacing w:w="15" w:type="dxa"/>
        </w:trPr>
        <w:tc>
          <w:tcPr>
            <w:tcW w:w="1500" w:type="pct"/>
            <w:tcBorders>
              <w:top w:val="nil"/>
              <w:left w:val="nil"/>
              <w:bottom w:val="nil"/>
              <w:right w:val="nil"/>
            </w:tcBorders>
            <w:hideMark/>
          </w:tcPr>
          <w:p w14:paraId="5B1D36C9"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ACB9B95" w14:textId="77777777" w:rsidR="002E0941" w:rsidRDefault="002E0941">
            <w:pPr>
              <w:rPr>
                <w:rFonts w:ascii="Calibri" w:hAnsi="Calibri" w:cs="Calibri"/>
                <w:sz w:val="22"/>
                <w:szCs w:val="22"/>
              </w:rPr>
            </w:pPr>
            <w:r>
              <w:rPr>
                <w:rFonts w:ascii="Calibri" w:hAnsi="Calibri" w:cs="Calibri"/>
                <w:sz w:val="22"/>
                <w:szCs w:val="22"/>
              </w:rPr>
              <w:t>GFO BG</w:t>
            </w:r>
          </w:p>
        </w:tc>
      </w:tr>
      <w:tr w:rsidR="002E0941" w14:paraId="6551FC8D" w14:textId="77777777" w:rsidTr="002E0941">
        <w:trPr>
          <w:tblCellSpacing w:w="15" w:type="dxa"/>
        </w:trPr>
        <w:tc>
          <w:tcPr>
            <w:tcW w:w="1500" w:type="pct"/>
            <w:tcBorders>
              <w:top w:val="nil"/>
              <w:left w:val="nil"/>
              <w:bottom w:val="nil"/>
              <w:right w:val="nil"/>
            </w:tcBorders>
            <w:hideMark/>
          </w:tcPr>
          <w:p w14:paraId="1B867AB9"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11ECAAD" w14:textId="77777777" w:rsidR="002E0941" w:rsidRDefault="002E0941">
            <w:pPr>
              <w:rPr>
                <w:rFonts w:ascii="Calibri" w:hAnsi="Calibri" w:cs="Calibri"/>
                <w:sz w:val="22"/>
                <w:szCs w:val="22"/>
              </w:rPr>
            </w:pPr>
            <w:r>
              <w:rPr>
                <w:rFonts w:ascii="Calibri" w:hAnsi="Calibri" w:cs="Calibri"/>
                <w:sz w:val="22"/>
                <w:szCs w:val="22"/>
              </w:rPr>
              <w:t xml:space="preserve">Een aaneengesloten gedeelte van het grondgebied van een gemeente, waarvan de grenzen zo veel mogelijk zijn gebaseerd op sociaal-geografische kenmerken. </w:t>
            </w:r>
          </w:p>
        </w:tc>
      </w:tr>
      <w:tr w:rsidR="002E0941" w14:paraId="330CFF9C" w14:textId="77777777" w:rsidTr="002E0941">
        <w:trPr>
          <w:tblCellSpacing w:w="15" w:type="dxa"/>
        </w:trPr>
        <w:tc>
          <w:tcPr>
            <w:tcW w:w="1500" w:type="pct"/>
            <w:tcBorders>
              <w:top w:val="nil"/>
              <w:left w:val="nil"/>
              <w:bottom w:val="nil"/>
              <w:right w:val="nil"/>
            </w:tcBorders>
            <w:hideMark/>
          </w:tcPr>
          <w:p w14:paraId="1552A5C9"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AECD77" w14:textId="77777777" w:rsidR="002E0941" w:rsidRDefault="002E0941">
            <w:pPr>
              <w:rPr>
                <w:rFonts w:ascii="Calibri" w:hAnsi="Calibri" w:cs="Calibri"/>
                <w:sz w:val="22"/>
                <w:szCs w:val="22"/>
              </w:rPr>
            </w:pPr>
            <w:r>
              <w:rPr>
                <w:rFonts w:ascii="Calibri" w:hAnsi="Calibri" w:cs="Calibri"/>
                <w:sz w:val="22"/>
                <w:szCs w:val="22"/>
              </w:rPr>
              <w:t>GFO BG</w:t>
            </w:r>
          </w:p>
        </w:tc>
      </w:tr>
      <w:tr w:rsidR="002E0941" w14:paraId="0699E676" w14:textId="77777777" w:rsidTr="002E0941">
        <w:trPr>
          <w:tblCellSpacing w:w="15" w:type="dxa"/>
        </w:trPr>
        <w:tc>
          <w:tcPr>
            <w:tcW w:w="1500" w:type="pct"/>
            <w:tcBorders>
              <w:top w:val="nil"/>
              <w:left w:val="nil"/>
              <w:bottom w:val="nil"/>
              <w:right w:val="nil"/>
            </w:tcBorders>
            <w:hideMark/>
          </w:tcPr>
          <w:p w14:paraId="14B6D20D"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A4F00C"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623F3E98" w14:textId="77777777" w:rsidTr="002E0941">
        <w:trPr>
          <w:tblCellSpacing w:w="15" w:type="dxa"/>
        </w:trPr>
        <w:tc>
          <w:tcPr>
            <w:tcW w:w="1500" w:type="pct"/>
            <w:tcBorders>
              <w:top w:val="nil"/>
              <w:left w:val="nil"/>
              <w:bottom w:val="nil"/>
              <w:right w:val="nil"/>
            </w:tcBorders>
            <w:hideMark/>
          </w:tcPr>
          <w:p w14:paraId="592AF822"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07E2430" w14:textId="77777777" w:rsidR="002E0941" w:rsidRDefault="002E0941">
            <w:pPr>
              <w:rPr>
                <w:rFonts w:ascii="Calibri" w:hAnsi="Calibri" w:cs="Calibri"/>
                <w:sz w:val="22"/>
                <w:szCs w:val="22"/>
              </w:rPr>
            </w:pPr>
            <w:r>
              <w:rPr>
                <w:rFonts w:ascii="Calibri" w:hAnsi="Calibri" w:cs="Calibri"/>
                <w:sz w:val="22"/>
                <w:szCs w:val="22"/>
              </w:rPr>
              <w:t>Wijkcode Gemeentecode</w:t>
            </w:r>
          </w:p>
        </w:tc>
      </w:tr>
      <w:tr w:rsidR="002E0941" w14:paraId="0FF844BF" w14:textId="77777777" w:rsidTr="002E0941">
        <w:trPr>
          <w:tblCellSpacing w:w="15" w:type="dxa"/>
        </w:trPr>
        <w:tc>
          <w:tcPr>
            <w:tcW w:w="1500" w:type="pct"/>
            <w:tcBorders>
              <w:top w:val="nil"/>
              <w:left w:val="nil"/>
              <w:bottom w:val="nil"/>
              <w:right w:val="nil"/>
            </w:tcBorders>
            <w:hideMark/>
          </w:tcPr>
          <w:p w14:paraId="2F514268"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5B6D6CEA" w14:textId="77777777" w:rsidR="002E0941" w:rsidRDefault="002E0941">
            <w:pPr>
              <w:rPr>
                <w:rFonts w:ascii="Calibri" w:hAnsi="Calibri" w:cs="Calibri"/>
                <w:sz w:val="22"/>
                <w:szCs w:val="22"/>
              </w:rPr>
            </w:pPr>
            <w:r>
              <w:rPr>
                <w:rFonts w:ascii="Calibri" w:hAnsi="Calibri" w:cs="Calibri"/>
                <w:sz w:val="22"/>
                <w:szCs w:val="22"/>
              </w:rPr>
              <w:t xml:space="preserve">Alleen bestaande wijken maken deel uit van de populatie WIJK. Plantopografie maakt geen onderdeel uit van de populatie. </w:t>
            </w:r>
          </w:p>
        </w:tc>
      </w:tr>
      <w:tr w:rsidR="002E0941" w14:paraId="592B86BE" w14:textId="77777777" w:rsidTr="002E0941">
        <w:trPr>
          <w:tblCellSpacing w:w="15" w:type="dxa"/>
        </w:trPr>
        <w:tc>
          <w:tcPr>
            <w:tcW w:w="1500" w:type="pct"/>
            <w:tcBorders>
              <w:top w:val="nil"/>
              <w:left w:val="nil"/>
              <w:bottom w:val="nil"/>
              <w:right w:val="nil"/>
            </w:tcBorders>
            <w:hideMark/>
          </w:tcPr>
          <w:p w14:paraId="427210E7"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CFF4CA1" w14:textId="77777777" w:rsidR="002E0941" w:rsidRDefault="002E0941">
            <w:pPr>
              <w:rPr>
                <w:rFonts w:ascii="Calibri" w:hAnsi="Calibri" w:cs="Calibri"/>
                <w:sz w:val="22"/>
                <w:szCs w:val="22"/>
              </w:rPr>
            </w:pPr>
          </w:p>
        </w:tc>
      </w:tr>
      <w:tr w:rsidR="002E0941" w14:paraId="4AB3A124" w14:textId="77777777" w:rsidTr="002E0941">
        <w:trPr>
          <w:tblCellSpacing w:w="15" w:type="dxa"/>
        </w:trPr>
        <w:tc>
          <w:tcPr>
            <w:tcW w:w="1500" w:type="pct"/>
            <w:tcBorders>
              <w:top w:val="nil"/>
              <w:left w:val="nil"/>
              <w:bottom w:val="nil"/>
              <w:right w:val="nil"/>
            </w:tcBorders>
            <w:hideMark/>
          </w:tcPr>
          <w:p w14:paraId="75DD0116"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3A7F8F92" w14:textId="77777777" w:rsidR="002E0941" w:rsidRDefault="002E0941">
            <w:pPr>
              <w:rPr>
                <w:rFonts w:ascii="Calibri" w:hAnsi="Calibri" w:cs="Calibri"/>
                <w:sz w:val="22"/>
                <w:szCs w:val="22"/>
              </w:rPr>
            </w:pPr>
            <w:r>
              <w:rPr>
                <w:rFonts w:ascii="Calibri" w:hAnsi="Calibri" w:cs="Calibri"/>
                <w:sz w:val="22"/>
                <w:szCs w:val="22"/>
              </w:rPr>
              <w:t>Nee</w:t>
            </w:r>
          </w:p>
        </w:tc>
      </w:tr>
    </w:tbl>
    <w:p w14:paraId="6839B86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74D2686" w14:textId="77777777" w:rsidTr="002E0941">
        <w:trPr>
          <w:tblCellSpacing w:w="15" w:type="dxa"/>
        </w:trPr>
        <w:tc>
          <w:tcPr>
            <w:tcW w:w="1500" w:type="pct"/>
            <w:tcBorders>
              <w:top w:val="nil"/>
              <w:left w:val="nil"/>
              <w:bottom w:val="nil"/>
              <w:right w:val="nil"/>
            </w:tcBorders>
            <w:hideMark/>
          </w:tcPr>
          <w:p w14:paraId="0963DE20"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5CBC5A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4"/>
        <w:gridCol w:w="2095"/>
        <w:gridCol w:w="4338"/>
        <w:gridCol w:w="1644"/>
        <w:gridCol w:w="763"/>
      </w:tblGrid>
      <w:tr w:rsidR="002E0941" w14:paraId="1AE11415" w14:textId="77777777" w:rsidTr="002E0941">
        <w:trPr>
          <w:tblCellSpacing w:w="15" w:type="dxa"/>
        </w:trPr>
        <w:tc>
          <w:tcPr>
            <w:tcW w:w="0" w:type="auto"/>
            <w:tcBorders>
              <w:top w:val="nil"/>
              <w:left w:val="nil"/>
              <w:bottom w:val="nil"/>
              <w:right w:val="nil"/>
            </w:tcBorders>
            <w:hideMark/>
          </w:tcPr>
          <w:p w14:paraId="356ABC36"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AC338F6"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E6D0AF0"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8495D4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18D0AB9"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596DD92" w14:textId="77777777" w:rsidTr="002E0941">
        <w:trPr>
          <w:tblCellSpacing w:w="15" w:type="dxa"/>
        </w:trPr>
        <w:tc>
          <w:tcPr>
            <w:tcW w:w="250" w:type="pct"/>
            <w:tcBorders>
              <w:top w:val="nil"/>
              <w:left w:val="nil"/>
              <w:bottom w:val="nil"/>
              <w:right w:val="nil"/>
            </w:tcBorders>
            <w:hideMark/>
          </w:tcPr>
          <w:p w14:paraId="47CC17F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BF1AE7" w14:textId="77777777" w:rsidR="002E0941" w:rsidRDefault="002E0941">
            <w:pPr>
              <w:rPr>
                <w:rFonts w:ascii="Calibri" w:hAnsi="Calibri" w:cs="Calibri"/>
                <w:sz w:val="22"/>
                <w:szCs w:val="22"/>
              </w:rPr>
            </w:pPr>
            <w:r>
              <w:rPr>
                <w:rFonts w:ascii="Calibri" w:hAnsi="Calibri" w:cs="Calibri"/>
                <w:sz w:val="22"/>
                <w:szCs w:val="22"/>
              </w:rPr>
              <w:t xml:space="preserve">Wijkcode </w:t>
            </w:r>
          </w:p>
        </w:tc>
        <w:tc>
          <w:tcPr>
            <w:tcW w:w="2500" w:type="pct"/>
            <w:tcBorders>
              <w:top w:val="nil"/>
              <w:left w:val="nil"/>
              <w:bottom w:val="nil"/>
              <w:right w:val="nil"/>
            </w:tcBorders>
            <w:hideMark/>
          </w:tcPr>
          <w:p w14:paraId="6D7807CD" w14:textId="77777777" w:rsidR="002E0941" w:rsidRDefault="002E0941">
            <w:pPr>
              <w:rPr>
                <w:rFonts w:ascii="Calibri" w:hAnsi="Calibri" w:cs="Calibri"/>
                <w:sz w:val="22"/>
                <w:szCs w:val="22"/>
              </w:rPr>
            </w:pPr>
            <w:r>
              <w:rPr>
                <w:rFonts w:ascii="Calibri" w:hAnsi="Calibri" w:cs="Calibri"/>
                <w:sz w:val="22"/>
                <w:szCs w:val="22"/>
              </w:rPr>
              <w:t>De code behorende bij de naam van de wijk.</w:t>
            </w:r>
          </w:p>
        </w:tc>
        <w:tc>
          <w:tcPr>
            <w:tcW w:w="500" w:type="pct"/>
            <w:tcBorders>
              <w:top w:val="nil"/>
              <w:left w:val="nil"/>
              <w:bottom w:val="nil"/>
              <w:right w:val="nil"/>
            </w:tcBorders>
            <w:hideMark/>
          </w:tcPr>
          <w:p w14:paraId="30D0354A"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3E992E6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9A79FF7" w14:textId="77777777" w:rsidTr="002E0941">
        <w:trPr>
          <w:tblCellSpacing w:w="15" w:type="dxa"/>
        </w:trPr>
        <w:tc>
          <w:tcPr>
            <w:tcW w:w="250" w:type="pct"/>
            <w:tcBorders>
              <w:top w:val="nil"/>
              <w:left w:val="nil"/>
              <w:bottom w:val="nil"/>
              <w:right w:val="nil"/>
            </w:tcBorders>
            <w:hideMark/>
          </w:tcPr>
          <w:p w14:paraId="57BEF8F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60F34A" w14:textId="77777777" w:rsidR="002E0941" w:rsidRDefault="002E0941">
            <w:pPr>
              <w:rPr>
                <w:rFonts w:ascii="Calibri" w:hAnsi="Calibri" w:cs="Calibri"/>
                <w:sz w:val="22"/>
                <w:szCs w:val="22"/>
              </w:rPr>
            </w:pPr>
            <w:r>
              <w:rPr>
                <w:rFonts w:ascii="Calibri" w:hAnsi="Calibri" w:cs="Calibri"/>
                <w:sz w:val="22"/>
                <w:szCs w:val="22"/>
              </w:rPr>
              <w:t xml:space="preserve">Gemeentecode </w:t>
            </w:r>
          </w:p>
        </w:tc>
        <w:tc>
          <w:tcPr>
            <w:tcW w:w="2500" w:type="pct"/>
            <w:tcBorders>
              <w:top w:val="nil"/>
              <w:left w:val="nil"/>
              <w:bottom w:val="nil"/>
              <w:right w:val="nil"/>
            </w:tcBorders>
            <w:hideMark/>
          </w:tcPr>
          <w:p w14:paraId="26625180" w14:textId="77777777" w:rsidR="002E0941" w:rsidRDefault="002E0941">
            <w:pPr>
              <w:rPr>
                <w:rFonts w:ascii="Calibri" w:hAnsi="Calibri" w:cs="Calibri"/>
                <w:sz w:val="22"/>
                <w:szCs w:val="22"/>
              </w:rPr>
            </w:pPr>
            <w:r>
              <w:rPr>
                <w:rFonts w:ascii="Calibri" w:hAnsi="Calibri" w:cs="Calibri"/>
                <w:sz w:val="22"/>
                <w:szCs w:val="22"/>
              </w:rPr>
              <w:t>Een numerieke aanduiding waarmee een Nederlandse gemeente uniek wordt aangeduid</w:t>
            </w:r>
          </w:p>
        </w:tc>
        <w:tc>
          <w:tcPr>
            <w:tcW w:w="500" w:type="pct"/>
            <w:tcBorders>
              <w:top w:val="nil"/>
              <w:left w:val="nil"/>
              <w:bottom w:val="nil"/>
              <w:right w:val="nil"/>
            </w:tcBorders>
            <w:hideMark/>
          </w:tcPr>
          <w:p w14:paraId="24DD5965"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5ABB2C8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D37258C" w14:textId="77777777" w:rsidTr="002E0941">
        <w:trPr>
          <w:tblCellSpacing w:w="15" w:type="dxa"/>
        </w:trPr>
        <w:tc>
          <w:tcPr>
            <w:tcW w:w="250" w:type="pct"/>
            <w:tcBorders>
              <w:top w:val="nil"/>
              <w:left w:val="nil"/>
              <w:bottom w:val="nil"/>
              <w:right w:val="nil"/>
            </w:tcBorders>
            <w:hideMark/>
          </w:tcPr>
          <w:p w14:paraId="0EB0A2A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5D4F17" w14:textId="77777777" w:rsidR="002E0941" w:rsidRDefault="002E0941">
            <w:pPr>
              <w:rPr>
                <w:rFonts w:ascii="Calibri" w:hAnsi="Calibri" w:cs="Calibri"/>
                <w:sz w:val="22"/>
                <w:szCs w:val="22"/>
              </w:rPr>
            </w:pPr>
            <w:r>
              <w:rPr>
                <w:rFonts w:ascii="Calibri" w:hAnsi="Calibri" w:cs="Calibri"/>
                <w:sz w:val="22"/>
                <w:szCs w:val="22"/>
              </w:rPr>
              <w:t xml:space="preserve">Wijknaam </w:t>
            </w:r>
          </w:p>
        </w:tc>
        <w:tc>
          <w:tcPr>
            <w:tcW w:w="2500" w:type="pct"/>
            <w:tcBorders>
              <w:top w:val="nil"/>
              <w:left w:val="nil"/>
              <w:bottom w:val="nil"/>
              <w:right w:val="nil"/>
            </w:tcBorders>
            <w:hideMark/>
          </w:tcPr>
          <w:p w14:paraId="7BAFFE71" w14:textId="77777777" w:rsidR="002E0941" w:rsidRDefault="002E0941">
            <w:pPr>
              <w:rPr>
                <w:rFonts w:ascii="Calibri" w:hAnsi="Calibri" w:cs="Calibri"/>
                <w:sz w:val="22"/>
                <w:szCs w:val="22"/>
              </w:rPr>
            </w:pPr>
            <w:r>
              <w:rPr>
                <w:rFonts w:ascii="Calibri" w:hAnsi="Calibri" w:cs="Calibri"/>
                <w:sz w:val="22"/>
                <w:szCs w:val="22"/>
              </w:rPr>
              <w:t>De naam van de wijk, zoals die door het CBS wordt gebruikt.</w:t>
            </w:r>
          </w:p>
        </w:tc>
        <w:tc>
          <w:tcPr>
            <w:tcW w:w="500" w:type="pct"/>
            <w:tcBorders>
              <w:top w:val="nil"/>
              <w:left w:val="nil"/>
              <w:bottom w:val="nil"/>
              <w:right w:val="nil"/>
            </w:tcBorders>
            <w:hideMark/>
          </w:tcPr>
          <w:p w14:paraId="29C13421"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73F9B23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9B6930B" w14:textId="77777777" w:rsidTr="002E0941">
        <w:trPr>
          <w:tblCellSpacing w:w="15" w:type="dxa"/>
        </w:trPr>
        <w:tc>
          <w:tcPr>
            <w:tcW w:w="250" w:type="pct"/>
            <w:tcBorders>
              <w:top w:val="nil"/>
              <w:left w:val="nil"/>
              <w:bottom w:val="nil"/>
              <w:right w:val="nil"/>
            </w:tcBorders>
            <w:hideMark/>
          </w:tcPr>
          <w:p w14:paraId="57A85AF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B710F8" w14:textId="77777777" w:rsidR="002E0941" w:rsidRDefault="002E0941">
            <w:pPr>
              <w:rPr>
                <w:rFonts w:ascii="Calibri" w:hAnsi="Calibri" w:cs="Calibri"/>
                <w:sz w:val="22"/>
                <w:szCs w:val="22"/>
              </w:rPr>
            </w:pPr>
            <w:r>
              <w:rPr>
                <w:rFonts w:ascii="Calibri" w:hAnsi="Calibri" w:cs="Calibri"/>
                <w:sz w:val="22"/>
                <w:szCs w:val="22"/>
              </w:rPr>
              <w:t xml:space="preserve">Wijkgeometrie </w:t>
            </w:r>
          </w:p>
        </w:tc>
        <w:tc>
          <w:tcPr>
            <w:tcW w:w="2500" w:type="pct"/>
            <w:tcBorders>
              <w:top w:val="nil"/>
              <w:left w:val="nil"/>
              <w:bottom w:val="nil"/>
              <w:right w:val="nil"/>
            </w:tcBorders>
            <w:hideMark/>
          </w:tcPr>
          <w:p w14:paraId="3A12E65E" w14:textId="77777777" w:rsidR="002E0941" w:rsidRDefault="002E0941">
            <w:pPr>
              <w:rPr>
                <w:rFonts w:ascii="Calibri" w:hAnsi="Calibri" w:cs="Calibri"/>
                <w:sz w:val="22"/>
                <w:szCs w:val="22"/>
              </w:rPr>
            </w:pPr>
            <w:r>
              <w:rPr>
                <w:rFonts w:ascii="Calibri" w:hAnsi="Calibri" w:cs="Calibri"/>
                <w:sz w:val="22"/>
                <w:szCs w:val="22"/>
              </w:rPr>
              <w:t>De tweedimensionale geometrische representatie van de omtrekken van de wijk.</w:t>
            </w:r>
          </w:p>
        </w:tc>
        <w:tc>
          <w:tcPr>
            <w:tcW w:w="500" w:type="pct"/>
            <w:tcBorders>
              <w:top w:val="nil"/>
              <w:left w:val="nil"/>
              <w:bottom w:val="nil"/>
              <w:right w:val="nil"/>
            </w:tcBorders>
            <w:hideMark/>
          </w:tcPr>
          <w:p w14:paraId="021C69C3" w14:textId="77777777" w:rsidR="002E0941" w:rsidRDefault="002E0941">
            <w:pPr>
              <w:rPr>
                <w:rFonts w:ascii="Calibri" w:hAnsi="Calibri" w:cs="Calibri"/>
                <w:sz w:val="22"/>
                <w:szCs w:val="22"/>
              </w:rPr>
            </w:pPr>
            <w:r>
              <w:rPr>
                <w:rFonts w:ascii="Calibri" w:hAnsi="Calibri" w:cs="Calibri"/>
                <w:sz w:val="22"/>
                <w:szCs w:val="22"/>
              </w:rPr>
              <w:t xml:space="preserve">GM_MultiSurface </w:t>
            </w:r>
          </w:p>
        </w:tc>
        <w:tc>
          <w:tcPr>
            <w:tcW w:w="500" w:type="pct"/>
            <w:tcBorders>
              <w:top w:val="nil"/>
              <w:left w:val="nil"/>
              <w:bottom w:val="nil"/>
              <w:right w:val="nil"/>
            </w:tcBorders>
            <w:hideMark/>
          </w:tcPr>
          <w:p w14:paraId="1712078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CE61724" w14:textId="77777777" w:rsidTr="002E0941">
        <w:trPr>
          <w:tblCellSpacing w:w="15" w:type="dxa"/>
        </w:trPr>
        <w:tc>
          <w:tcPr>
            <w:tcW w:w="250" w:type="pct"/>
            <w:tcBorders>
              <w:top w:val="nil"/>
              <w:left w:val="nil"/>
              <w:bottom w:val="nil"/>
              <w:right w:val="nil"/>
            </w:tcBorders>
            <w:hideMark/>
          </w:tcPr>
          <w:p w14:paraId="5C33D9C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C3747EB" w14:textId="77777777" w:rsidR="002E0941" w:rsidRDefault="002E0941">
            <w:pPr>
              <w:rPr>
                <w:rFonts w:ascii="Calibri" w:hAnsi="Calibri" w:cs="Calibri"/>
                <w:sz w:val="22"/>
                <w:szCs w:val="22"/>
              </w:rPr>
            </w:pPr>
            <w:r>
              <w:rPr>
                <w:rFonts w:ascii="Calibri" w:hAnsi="Calibri" w:cs="Calibri"/>
                <w:sz w:val="22"/>
                <w:szCs w:val="22"/>
              </w:rPr>
              <w:t xml:space="preserve">Datum begin geldigheid wijk </w:t>
            </w:r>
          </w:p>
        </w:tc>
        <w:tc>
          <w:tcPr>
            <w:tcW w:w="2500" w:type="pct"/>
            <w:tcBorders>
              <w:top w:val="nil"/>
              <w:left w:val="nil"/>
              <w:bottom w:val="nil"/>
              <w:right w:val="nil"/>
            </w:tcBorders>
            <w:hideMark/>
          </w:tcPr>
          <w:p w14:paraId="7FCECFEB" w14:textId="77777777" w:rsidR="002E0941" w:rsidRDefault="002E0941">
            <w:pPr>
              <w:rPr>
                <w:rFonts w:ascii="Calibri" w:hAnsi="Calibri" w:cs="Calibri"/>
                <w:sz w:val="22"/>
                <w:szCs w:val="22"/>
              </w:rPr>
            </w:pPr>
            <w:r>
              <w:rPr>
                <w:rFonts w:ascii="Calibri" w:hAnsi="Calibri" w:cs="Calibri"/>
                <w:sz w:val="22"/>
                <w:szCs w:val="22"/>
              </w:rPr>
              <w:t>De datum waarop de wijk is gecreëerd.</w:t>
            </w:r>
          </w:p>
        </w:tc>
        <w:tc>
          <w:tcPr>
            <w:tcW w:w="500" w:type="pct"/>
            <w:tcBorders>
              <w:top w:val="nil"/>
              <w:left w:val="nil"/>
              <w:bottom w:val="nil"/>
              <w:right w:val="nil"/>
            </w:tcBorders>
            <w:hideMark/>
          </w:tcPr>
          <w:p w14:paraId="3C0B6A8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D017B5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973435A" w14:textId="77777777" w:rsidTr="002E0941">
        <w:trPr>
          <w:tblCellSpacing w:w="15" w:type="dxa"/>
        </w:trPr>
        <w:tc>
          <w:tcPr>
            <w:tcW w:w="250" w:type="pct"/>
            <w:tcBorders>
              <w:top w:val="nil"/>
              <w:left w:val="nil"/>
              <w:bottom w:val="nil"/>
              <w:right w:val="nil"/>
            </w:tcBorders>
            <w:hideMark/>
          </w:tcPr>
          <w:p w14:paraId="0212AC0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15F3EC0" w14:textId="77777777" w:rsidR="002E0941" w:rsidRDefault="002E0941">
            <w:pPr>
              <w:rPr>
                <w:rFonts w:ascii="Calibri" w:hAnsi="Calibri" w:cs="Calibri"/>
                <w:sz w:val="22"/>
                <w:szCs w:val="22"/>
              </w:rPr>
            </w:pPr>
            <w:r>
              <w:rPr>
                <w:rFonts w:ascii="Calibri" w:hAnsi="Calibri" w:cs="Calibri"/>
                <w:sz w:val="22"/>
                <w:szCs w:val="22"/>
              </w:rPr>
              <w:t xml:space="preserve">Datum einde geldigheid wijk </w:t>
            </w:r>
          </w:p>
        </w:tc>
        <w:tc>
          <w:tcPr>
            <w:tcW w:w="2500" w:type="pct"/>
            <w:tcBorders>
              <w:top w:val="nil"/>
              <w:left w:val="nil"/>
              <w:bottom w:val="nil"/>
              <w:right w:val="nil"/>
            </w:tcBorders>
            <w:hideMark/>
          </w:tcPr>
          <w:p w14:paraId="5DF6FEED" w14:textId="77777777" w:rsidR="002E0941" w:rsidRDefault="002E0941">
            <w:pPr>
              <w:rPr>
                <w:rFonts w:ascii="Calibri" w:hAnsi="Calibri" w:cs="Calibri"/>
                <w:sz w:val="22"/>
                <w:szCs w:val="22"/>
              </w:rPr>
            </w:pPr>
            <w:r>
              <w:rPr>
                <w:rFonts w:ascii="Calibri" w:hAnsi="Calibri" w:cs="Calibri"/>
                <w:sz w:val="22"/>
                <w:szCs w:val="22"/>
              </w:rPr>
              <w:t>De datum waarop een wijk is komen te vervallen.</w:t>
            </w:r>
          </w:p>
        </w:tc>
        <w:tc>
          <w:tcPr>
            <w:tcW w:w="500" w:type="pct"/>
            <w:tcBorders>
              <w:top w:val="nil"/>
              <w:left w:val="nil"/>
              <w:bottom w:val="nil"/>
              <w:right w:val="nil"/>
            </w:tcBorders>
            <w:hideMark/>
          </w:tcPr>
          <w:p w14:paraId="679EBD4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FCF9426" w14:textId="77777777" w:rsidR="002E0941" w:rsidRDefault="002E0941">
            <w:pPr>
              <w:rPr>
                <w:rFonts w:ascii="Calibri" w:hAnsi="Calibri" w:cs="Calibri"/>
                <w:sz w:val="22"/>
                <w:szCs w:val="22"/>
              </w:rPr>
            </w:pPr>
            <w:r>
              <w:rPr>
                <w:rFonts w:ascii="Calibri" w:hAnsi="Calibri" w:cs="Calibri"/>
                <w:sz w:val="22"/>
                <w:szCs w:val="22"/>
              </w:rPr>
              <w:t>0 .. 1</w:t>
            </w:r>
          </w:p>
        </w:tc>
      </w:tr>
    </w:tbl>
    <w:p w14:paraId="05EBD3D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C25092" w14:textId="77777777" w:rsidTr="002E0941">
        <w:trPr>
          <w:tblCellSpacing w:w="15" w:type="dxa"/>
        </w:trPr>
        <w:tc>
          <w:tcPr>
            <w:tcW w:w="1500" w:type="pct"/>
            <w:tcBorders>
              <w:top w:val="nil"/>
              <w:left w:val="nil"/>
              <w:bottom w:val="nil"/>
              <w:right w:val="nil"/>
            </w:tcBorders>
            <w:hideMark/>
          </w:tcPr>
          <w:p w14:paraId="432A105B"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1C99BEE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3F6ED98D" w14:textId="77777777" w:rsidTr="002E0941">
        <w:trPr>
          <w:tblCellSpacing w:w="15" w:type="dxa"/>
        </w:trPr>
        <w:tc>
          <w:tcPr>
            <w:tcW w:w="250" w:type="pct"/>
            <w:tcBorders>
              <w:top w:val="nil"/>
              <w:left w:val="nil"/>
              <w:bottom w:val="nil"/>
              <w:right w:val="nil"/>
            </w:tcBorders>
            <w:hideMark/>
          </w:tcPr>
          <w:p w14:paraId="513D001A"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2C39C608" w14:textId="77777777" w:rsidR="002E0941" w:rsidRDefault="002E0941">
            <w:pPr>
              <w:rPr>
                <w:rFonts w:ascii="Calibri" w:hAnsi="Calibri" w:cs="Calibri"/>
                <w:sz w:val="22"/>
                <w:szCs w:val="22"/>
              </w:rPr>
            </w:pPr>
            <w:r>
              <w:rPr>
                <w:rFonts w:ascii="Calibri" w:hAnsi="Calibri" w:cs="Calibri"/>
                <w:sz w:val="22"/>
                <w:szCs w:val="22"/>
              </w:rPr>
              <w:t>Het betreft hier de in overleg met het CBS bepaalde indeling van de gemeente in wijken.</w:t>
            </w:r>
          </w:p>
        </w:tc>
      </w:tr>
    </w:tbl>
    <w:p w14:paraId="1A9CDC5A" w14:textId="77777777" w:rsidR="002E0941" w:rsidRDefault="002E0941" w:rsidP="0055546E">
      <w:pPr>
        <w:pStyle w:val="Kop3"/>
        <w:rPr>
          <w:rFonts w:ascii="Calibri" w:hAnsi="Calibri" w:cs="Calibri"/>
        </w:rPr>
      </w:pPr>
      <w:bookmarkStart w:id="101" w:name="global_class_Model_WOONPLAATS"/>
      <w:bookmarkEnd w:id="101"/>
      <w:r>
        <w:rPr>
          <w:rFonts w:ascii="Calibri" w:hAnsi="Calibri" w:cs="Calibri"/>
        </w:rPr>
        <w:t>Objecttype WOONPLAATS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DD2D2B" w14:textId="77777777" w:rsidTr="002E0941">
        <w:trPr>
          <w:tblCellSpacing w:w="15" w:type="dxa"/>
        </w:trPr>
        <w:tc>
          <w:tcPr>
            <w:tcW w:w="1500" w:type="pct"/>
            <w:tcBorders>
              <w:top w:val="nil"/>
              <w:left w:val="nil"/>
              <w:bottom w:val="nil"/>
              <w:right w:val="nil"/>
            </w:tcBorders>
            <w:hideMark/>
          </w:tcPr>
          <w:p w14:paraId="0EBE324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19B8F82" w14:textId="77777777" w:rsidR="002E0941" w:rsidRDefault="002E0941">
            <w:pPr>
              <w:rPr>
                <w:rFonts w:ascii="Calibri" w:hAnsi="Calibri" w:cs="Calibri"/>
                <w:sz w:val="22"/>
                <w:szCs w:val="22"/>
              </w:rPr>
            </w:pPr>
            <w:r>
              <w:rPr>
                <w:rFonts w:ascii="Calibri" w:hAnsi="Calibri" w:cs="Calibri"/>
                <w:sz w:val="22"/>
                <w:szCs w:val="22"/>
              </w:rPr>
              <w:t>WOONPLAATS</w:t>
            </w:r>
          </w:p>
        </w:tc>
      </w:tr>
      <w:tr w:rsidR="002E0941" w14:paraId="5FCB7323" w14:textId="77777777" w:rsidTr="002E0941">
        <w:trPr>
          <w:tblCellSpacing w:w="15" w:type="dxa"/>
        </w:trPr>
        <w:tc>
          <w:tcPr>
            <w:tcW w:w="1500" w:type="pct"/>
            <w:tcBorders>
              <w:top w:val="nil"/>
              <w:left w:val="nil"/>
              <w:bottom w:val="nil"/>
              <w:right w:val="nil"/>
            </w:tcBorders>
            <w:hideMark/>
          </w:tcPr>
          <w:p w14:paraId="3B1A9447"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05B7307A"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4DB86A75" w14:textId="77777777" w:rsidTr="002E0941">
        <w:trPr>
          <w:tblCellSpacing w:w="15" w:type="dxa"/>
        </w:trPr>
        <w:tc>
          <w:tcPr>
            <w:tcW w:w="1500" w:type="pct"/>
            <w:tcBorders>
              <w:top w:val="nil"/>
              <w:left w:val="nil"/>
              <w:bottom w:val="nil"/>
              <w:right w:val="nil"/>
            </w:tcBorders>
            <w:hideMark/>
          </w:tcPr>
          <w:p w14:paraId="1B0CF61C"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B4A5554"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als zodanig aangewezen en van een naam voorzien gedeelte van het grondgebied van de gemeente. </w:t>
            </w:r>
          </w:p>
        </w:tc>
      </w:tr>
      <w:tr w:rsidR="002E0941" w14:paraId="7D33DE4D" w14:textId="77777777" w:rsidTr="002E0941">
        <w:trPr>
          <w:tblCellSpacing w:w="15" w:type="dxa"/>
        </w:trPr>
        <w:tc>
          <w:tcPr>
            <w:tcW w:w="1500" w:type="pct"/>
            <w:tcBorders>
              <w:top w:val="nil"/>
              <w:left w:val="nil"/>
              <w:bottom w:val="nil"/>
              <w:right w:val="nil"/>
            </w:tcBorders>
            <w:hideMark/>
          </w:tcPr>
          <w:p w14:paraId="36D8D668"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7A62DB2"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5D611D9E" w14:textId="77777777" w:rsidTr="002E0941">
        <w:trPr>
          <w:tblCellSpacing w:w="15" w:type="dxa"/>
        </w:trPr>
        <w:tc>
          <w:tcPr>
            <w:tcW w:w="1500" w:type="pct"/>
            <w:tcBorders>
              <w:top w:val="nil"/>
              <w:left w:val="nil"/>
              <w:bottom w:val="nil"/>
              <w:right w:val="nil"/>
            </w:tcBorders>
            <w:hideMark/>
          </w:tcPr>
          <w:p w14:paraId="49E42B9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169A80F"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5177581C" w14:textId="77777777" w:rsidTr="002E0941">
        <w:trPr>
          <w:tblCellSpacing w:w="15" w:type="dxa"/>
        </w:trPr>
        <w:tc>
          <w:tcPr>
            <w:tcW w:w="1500" w:type="pct"/>
            <w:tcBorders>
              <w:top w:val="nil"/>
              <w:left w:val="nil"/>
              <w:bottom w:val="nil"/>
              <w:right w:val="nil"/>
            </w:tcBorders>
            <w:hideMark/>
          </w:tcPr>
          <w:p w14:paraId="71BA0BE4"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9670D56" w14:textId="77777777" w:rsidR="002E0941" w:rsidRDefault="002E0941">
            <w:pPr>
              <w:rPr>
                <w:rFonts w:ascii="Calibri" w:hAnsi="Calibri" w:cs="Calibri"/>
                <w:sz w:val="22"/>
                <w:szCs w:val="22"/>
              </w:rPr>
            </w:pPr>
            <w:r>
              <w:rPr>
                <w:rFonts w:ascii="Calibri" w:hAnsi="Calibri" w:cs="Calibri"/>
                <w:sz w:val="22"/>
                <w:szCs w:val="22"/>
              </w:rPr>
              <w:t>Woonplaatsidentificatie</w:t>
            </w:r>
          </w:p>
        </w:tc>
      </w:tr>
      <w:tr w:rsidR="002E0941" w14:paraId="69D4A0E7" w14:textId="77777777" w:rsidTr="002E0941">
        <w:trPr>
          <w:tblCellSpacing w:w="15" w:type="dxa"/>
        </w:trPr>
        <w:tc>
          <w:tcPr>
            <w:tcW w:w="1500" w:type="pct"/>
            <w:tcBorders>
              <w:top w:val="nil"/>
              <w:left w:val="nil"/>
              <w:bottom w:val="nil"/>
              <w:right w:val="nil"/>
            </w:tcBorders>
            <w:hideMark/>
          </w:tcPr>
          <w:p w14:paraId="6A7C0907"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33735019" w14:textId="77777777" w:rsidR="002E0941" w:rsidRDefault="002E0941">
            <w:pPr>
              <w:rPr>
                <w:rFonts w:ascii="Calibri" w:hAnsi="Calibri" w:cs="Calibri"/>
                <w:sz w:val="22"/>
                <w:szCs w:val="22"/>
              </w:rPr>
            </w:pPr>
            <w:r>
              <w:rPr>
                <w:rFonts w:ascii="Calibri" w:hAnsi="Calibri" w:cs="Calibri"/>
                <w:sz w:val="22"/>
                <w:szCs w:val="22"/>
              </w:rPr>
              <w:t xml:space="preserve">De basisregistratie adressen en gebouwen bevat alle officieel als zodanig vastgestelde woonplaatsen op het Nederlandse grondgebied. Nieuwe woonplaatsen worden in de basisregistratie adressen en gebouwen opgenomen op basis van daartoe aangewezen brondocumenten waarin het ontstaan van de woonplaats als zodanig is vastgelegd. Daarnaast bevat de basisregistratie adressen en gebouwen alle geconstateerde woonplaatsen in de zin van artikel 2, eerste lid, onderdeel b, van de wet. De gegevens over woonplaatsen blijven in de basisregistratie aanwezig, ook indien de woonplaats als zodanig wordt opgeheven. De basisregistratie bevat in principe geen gegevens over woonplaatsen die voor 1 juli 2009 zijn opgeheven. </w:t>
            </w:r>
          </w:p>
        </w:tc>
      </w:tr>
      <w:tr w:rsidR="002E0941" w14:paraId="74EB6283" w14:textId="77777777" w:rsidTr="002E0941">
        <w:trPr>
          <w:tblCellSpacing w:w="15" w:type="dxa"/>
        </w:trPr>
        <w:tc>
          <w:tcPr>
            <w:tcW w:w="1500" w:type="pct"/>
            <w:tcBorders>
              <w:top w:val="nil"/>
              <w:left w:val="nil"/>
              <w:bottom w:val="nil"/>
              <w:right w:val="nil"/>
            </w:tcBorders>
            <w:hideMark/>
          </w:tcPr>
          <w:p w14:paraId="1D2DA53F"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7B2927DE" w14:textId="77777777" w:rsidR="002E0941" w:rsidRDefault="002E0941">
            <w:pPr>
              <w:rPr>
                <w:rFonts w:ascii="Calibri" w:hAnsi="Calibri" w:cs="Calibri"/>
                <w:sz w:val="22"/>
                <w:szCs w:val="22"/>
              </w:rPr>
            </w:pPr>
            <w:r>
              <w:rPr>
                <w:rFonts w:ascii="Calibri" w:hAnsi="Calibri" w:cs="Calibri"/>
                <w:sz w:val="22"/>
                <w:szCs w:val="22"/>
              </w:rPr>
              <w:t xml:space="preserve">Een Woonplaats bestaat als hiertoe door het bevoegde gemeentelijke orgaan als zodanig een besluit is genomen. </w:t>
            </w:r>
          </w:p>
        </w:tc>
      </w:tr>
      <w:tr w:rsidR="002E0941" w14:paraId="1A104088" w14:textId="77777777" w:rsidTr="002E0941">
        <w:trPr>
          <w:tblCellSpacing w:w="15" w:type="dxa"/>
        </w:trPr>
        <w:tc>
          <w:tcPr>
            <w:tcW w:w="1500" w:type="pct"/>
            <w:tcBorders>
              <w:top w:val="nil"/>
              <w:left w:val="nil"/>
              <w:bottom w:val="nil"/>
              <w:right w:val="nil"/>
            </w:tcBorders>
            <w:hideMark/>
          </w:tcPr>
          <w:p w14:paraId="052F26F7"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CF69071" w14:textId="77777777" w:rsidR="002E0941" w:rsidRDefault="002E0941">
            <w:pPr>
              <w:rPr>
                <w:rFonts w:ascii="Calibri" w:hAnsi="Calibri" w:cs="Calibri"/>
                <w:sz w:val="22"/>
                <w:szCs w:val="22"/>
              </w:rPr>
            </w:pPr>
            <w:r>
              <w:rPr>
                <w:rFonts w:ascii="Calibri" w:hAnsi="Calibri" w:cs="Calibri"/>
                <w:sz w:val="22"/>
                <w:szCs w:val="22"/>
              </w:rPr>
              <w:t>Nee</w:t>
            </w:r>
          </w:p>
        </w:tc>
      </w:tr>
    </w:tbl>
    <w:p w14:paraId="7C885015"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08D9377" w14:textId="77777777" w:rsidTr="002E0941">
        <w:trPr>
          <w:tblCellSpacing w:w="15" w:type="dxa"/>
        </w:trPr>
        <w:tc>
          <w:tcPr>
            <w:tcW w:w="1500" w:type="pct"/>
            <w:tcBorders>
              <w:top w:val="nil"/>
              <w:left w:val="nil"/>
              <w:bottom w:val="nil"/>
              <w:right w:val="nil"/>
            </w:tcBorders>
            <w:hideMark/>
          </w:tcPr>
          <w:p w14:paraId="14753C0E"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025F26C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4"/>
        <w:gridCol w:w="2205"/>
        <w:gridCol w:w="4228"/>
        <w:gridCol w:w="1644"/>
        <w:gridCol w:w="763"/>
      </w:tblGrid>
      <w:tr w:rsidR="002E0941" w14:paraId="34CBC662" w14:textId="77777777" w:rsidTr="002E0941">
        <w:trPr>
          <w:tblCellSpacing w:w="15" w:type="dxa"/>
        </w:trPr>
        <w:tc>
          <w:tcPr>
            <w:tcW w:w="0" w:type="auto"/>
            <w:tcBorders>
              <w:top w:val="nil"/>
              <w:left w:val="nil"/>
              <w:bottom w:val="nil"/>
              <w:right w:val="nil"/>
            </w:tcBorders>
            <w:hideMark/>
          </w:tcPr>
          <w:p w14:paraId="175F8586"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692285E"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02381F3"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D3D4562"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29B8F0D"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58E0B5D" w14:textId="77777777" w:rsidTr="002E0941">
        <w:trPr>
          <w:tblCellSpacing w:w="15" w:type="dxa"/>
        </w:trPr>
        <w:tc>
          <w:tcPr>
            <w:tcW w:w="250" w:type="pct"/>
            <w:tcBorders>
              <w:top w:val="nil"/>
              <w:left w:val="nil"/>
              <w:bottom w:val="nil"/>
              <w:right w:val="nil"/>
            </w:tcBorders>
            <w:hideMark/>
          </w:tcPr>
          <w:p w14:paraId="08865D3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B2E8FD" w14:textId="77777777" w:rsidR="002E0941" w:rsidRDefault="002E0941">
            <w:pPr>
              <w:rPr>
                <w:rFonts w:ascii="Calibri" w:hAnsi="Calibri" w:cs="Calibri"/>
                <w:sz w:val="22"/>
                <w:szCs w:val="22"/>
              </w:rPr>
            </w:pPr>
            <w:r>
              <w:rPr>
                <w:rFonts w:ascii="Calibri" w:hAnsi="Calibri" w:cs="Calibri"/>
                <w:sz w:val="22"/>
                <w:szCs w:val="22"/>
              </w:rPr>
              <w:t xml:space="preserve">Woonplaatsidentificatie </w:t>
            </w:r>
          </w:p>
        </w:tc>
        <w:tc>
          <w:tcPr>
            <w:tcW w:w="2500" w:type="pct"/>
            <w:tcBorders>
              <w:top w:val="nil"/>
              <w:left w:val="nil"/>
              <w:bottom w:val="nil"/>
              <w:right w:val="nil"/>
            </w:tcBorders>
            <w:hideMark/>
          </w:tcPr>
          <w:p w14:paraId="5BA0FBDD" w14:textId="77777777" w:rsidR="002E0941" w:rsidRDefault="002E0941">
            <w:pPr>
              <w:rPr>
                <w:rFonts w:ascii="Calibri" w:hAnsi="Calibri" w:cs="Calibri"/>
                <w:sz w:val="22"/>
                <w:szCs w:val="22"/>
              </w:rPr>
            </w:pPr>
            <w:r>
              <w:rPr>
                <w:rFonts w:ascii="Calibri" w:hAnsi="Calibri" w:cs="Calibri"/>
                <w:sz w:val="22"/>
                <w:szCs w:val="22"/>
              </w:rPr>
              <w:t>De unieke aanduiding van een WOONPLAATS, zoals opgenomen in de landelijke woonplaatsentabel.</w:t>
            </w:r>
          </w:p>
        </w:tc>
        <w:tc>
          <w:tcPr>
            <w:tcW w:w="500" w:type="pct"/>
            <w:tcBorders>
              <w:top w:val="nil"/>
              <w:left w:val="nil"/>
              <w:bottom w:val="nil"/>
              <w:right w:val="nil"/>
            </w:tcBorders>
            <w:hideMark/>
          </w:tcPr>
          <w:p w14:paraId="49EB31D7"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5EE3D5C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9F5BCA3" w14:textId="77777777" w:rsidTr="002E0941">
        <w:trPr>
          <w:tblCellSpacing w:w="15" w:type="dxa"/>
        </w:trPr>
        <w:tc>
          <w:tcPr>
            <w:tcW w:w="250" w:type="pct"/>
            <w:tcBorders>
              <w:top w:val="nil"/>
              <w:left w:val="nil"/>
              <w:bottom w:val="nil"/>
              <w:right w:val="nil"/>
            </w:tcBorders>
            <w:hideMark/>
          </w:tcPr>
          <w:p w14:paraId="1556CC3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E56D97" w14:textId="77777777" w:rsidR="002E0941" w:rsidRDefault="002E0941">
            <w:pPr>
              <w:rPr>
                <w:rFonts w:ascii="Calibri" w:hAnsi="Calibri" w:cs="Calibri"/>
                <w:sz w:val="22"/>
                <w:szCs w:val="22"/>
              </w:rPr>
            </w:pPr>
            <w:r>
              <w:rPr>
                <w:rFonts w:ascii="Calibri" w:hAnsi="Calibri" w:cs="Calibri"/>
                <w:sz w:val="22"/>
                <w:szCs w:val="22"/>
              </w:rPr>
              <w:t xml:space="preserve">Woonplaatsnaam </w:t>
            </w:r>
          </w:p>
        </w:tc>
        <w:tc>
          <w:tcPr>
            <w:tcW w:w="2500" w:type="pct"/>
            <w:tcBorders>
              <w:top w:val="nil"/>
              <w:left w:val="nil"/>
              <w:bottom w:val="nil"/>
              <w:right w:val="nil"/>
            </w:tcBorders>
            <w:hideMark/>
          </w:tcPr>
          <w:p w14:paraId="25AA0D41"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07CB3076"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90EDB0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22AF1B4" w14:textId="77777777" w:rsidTr="002E0941">
        <w:trPr>
          <w:tblCellSpacing w:w="15" w:type="dxa"/>
        </w:trPr>
        <w:tc>
          <w:tcPr>
            <w:tcW w:w="250" w:type="pct"/>
            <w:tcBorders>
              <w:top w:val="nil"/>
              <w:left w:val="nil"/>
              <w:bottom w:val="nil"/>
              <w:right w:val="nil"/>
            </w:tcBorders>
            <w:hideMark/>
          </w:tcPr>
          <w:p w14:paraId="1352A74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4E86ED6" w14:textId="77777777" w:rsidR="002E0941" w:rsidRDefault="002E0941">
            <w:pPr>
              <w:rPr>
                <w:rFonts w:ascii="Calibri" w:hAnsi="Calibri" w:cs="Calibri"/>
                <w:sz w:val="22"/>
                <w:szCs w:val="22"/>
              </w:rPr>
            </w:pPr>
            <w:r>
              <w:rPr>
                <w:rFonts w:ascii="Calibri" w:hAnsi="Calibri" w:cs="Calibri"/>
                <w:sz w:val="22"/>
                <w:szCs w:val="22"/>
              </w:rPr>
              <w:t xml:space="preserve">Woonplaatsgeometrie </w:t>
            </w:r>
          </w:p>
        </w:tc>
        <w:tc>
          <w:tcPr>
            <w:tcW w:w="2500" w:type="pct"/>
            <w:tcBorders>
              <w:top w:val="nil"/>
              <w:left w:val="nil"/>
              <w:bottom w:val="nil"/>
              <w:right w:val="nil"/>
            </w:tcBorders>
            <w:hideMark/>
          </w:tcPr>
          <w:p w14:paraId="43F10758" w14:textId="77777777" w:rsidR="002E0941" w:rsidRDefault="002E0941">
            <w:pPr>
              <w:rPr>
                <w:rFonts w:ascii="Calibri" w:hAnsi="Calibri" w:cs="Calibri"/>
                <w:sz w:val="22"/>
                <w:szCs w:val="22"/>
              </w:rPr>
            </w:pPr>
            <w:r>
              <w:rPr>
                <w:rFonts w:ascii="Calibri" w:hAnsi="Calibri" w:cs="Calibri"/>
                <w:sz w:val="22"/>
                <w:szCs w:val="22"/>
              </w:rPr>
              <w:t xml:space="preserve">De tweedimensionale geometrische representatie van het vlak dat wordt gevormd door de omtrekken van een woonplaats. </w:t>
            </w:r>
          </w:p>
        </w:tc>
        <w:tc>
          <w:tcPr>
            <w:tcW w:w="500" w:type="pct"/>
            <w:tcBorders>
              <w:top w:val="nil"/>
              <w:left w:val="nil"/>
              <w:bottom w:val="nil"/>
              <w:right w:val="nil"/>
            </w:tcBorders>
            <w:hideMark/>
          </w:tcPr>
          <w:p w14:paraId="10B3A1A0" w14:textId="77777777" w:rsidR="002E0941" w:rsidRDefault="002E0941">
            <w:pPr>
              <w:rPr>
                <w:rFonts w:ascii="Calibri" w:hAnsi="Calibri" w:cs="Calibri"/>
                <w:sz w:val="22"/>
                <w:szCs w:val="22"/>
              </w:rPr>
            </w:pPr>
            <w:r>
              <w:rPr>
                <w:rFonts w:ascii="Calibri" w:hAnsi="Calibri" w:cs="Calibri"/>
                <w:sz w:val="22"/>
                <w:szCs w:val="22"/>
              </w:rPr>
              <w:t xml:space="preserve">GM_MultiSurface </w:t>
            </w:r>
          </w:p>
        </w:tc>
        <w:tc>
          <w:tcPr>
            <w:tcW w:w="500" w:type="pct"/>
            <w:tcBorders>
              <w:top w:val="nil"/>
              <w:left w:val="nil"/>
              <w:bottom w:val="nil"/>
              <w:right w:val="nil"/>
            </w:tcBorders>
            <w:hideMark/>
          </w:tcPr>
          <w:p w14:paraId="564C24C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78E820A" w14:textId="77777777" w:rsidTr="002E0941">
        <w:trPr>
          <w:tblCellSpacing w:w="15" w:type="dxa"/>
        </w:trPr>
        <w:tc>
          <w:tcPr>
            <w:tcW w:w="250" w:type="pct"/>
            <w:tcBorders>
              <w:top w:val="nil"/>
              <w:left w:val="nil"/>
              <w:bottom w:val="nil"/>
              <w:right w:val="nil"/>
            </w:tcBorders>
            <w:hideMark/>
          </w:tcPr>
          <w:p w14:paraId="04876E5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A9FF0CA" w14:textId="77777777" w:rsidR="002E0941" w:rsidRDefault="002E0941">
            <w:pPr>
              <w:rPr>
                <w:rFonts w:ascii="Calibri" w:hAnsi="Calibri" w:cs="Calibri"/>
                <w:sz w:val="22"/>
                <w:szCs w:val="22"/>
              </w:rPr>
            </w:pPr>
            <w:r>
              <w:rPr>
                <w:rFonts w:ascii="Calibri" w:hAnsi="Calibri" w:cs="Calibri"/>
                <w:sz w:val="22"/>
                <w:szCs w:val="22"/>
              </w:rPr>
              <w:t xml:space="preserve">Datum begin geldigheid woonplaats </w:t>
            </w:r>
          </w:p>
        </w:tc>
        <w:tc>
          <w:tcPr>
            <w:tcW w:w="2500" w:type="pct"/>
            <w:tcBorders>
              <w:top w:val="nil"/>
              <w:left w:val="nil"/>
              <w:bottom w:val="nil"/>
              <w:right w:val="nil"/>
            </w:tcBorders>
            <w:hideMark/>
          </w:tcPr>
          <w:p w14:paraId="44E56DA5" w14:textId="77777777" w:rsidR="002E0941" w:rsidRDefault="002E0941">
            <w:pPr>
              <w:rPr>
                <w:rFonts w:ascii="Calibri" w:hAnsi="Calibri" w:cs="Calibri"/>
                <w:sz w:val="22"/>
                <w:szCs w:val="22"/>
              </w:rPr>
            </w:pPr>
            <w:r>
              <w:rPr>
                <w:rFonts w:ascii="Calibri" w:hAnsi="Calibri" w:cs="Calibri"/>
                <w:sz w:val="22"/>
                <w:szCs w:val="22"/>
              </w:rPr>
              <w:t>De datum waarop de woonplaats is ontstaan.</w:t>
            </w:r>
          </w:p>
        </w:tc>
        <w:tc>
          <w:tcPr>
            <w:tcW w:w="500" w:type="pct"/>
            <w:tcBorders>
              <w:top w:val="nil"/>
              <w:left w:val="nil"/>
              <w:bottom w:val="nil"/>
              <w:right w:val="nil"/>
            </w:tcBorders>
            <w:hideMark/>
          </w:tcPr>
          <w:p w14:paraId="30AC1AE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58FC53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A2312AC" w14:textId="77777777" w:rsidTr="002E0941">
        <w:trPr>
          <w:tblCellSpacing w:w="15" w:type="dxa"/>
        </w:trPr>
        <w:tc>
          <w:tcPr>
            <w:tcW w:w="250" w:type="pct"/>
            <w:tcBorders>
              <w:top w:val="nil"/>
              <w:left w:val="nil"/>
              <w:bottom w:val="nil"/>
              <w:right w:val="nil"/>
            </w:tcBorders>
            <w:hideMark/>
          </w:tcPr>
          <w:p w14:paraId="011F7B0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C044CA" w14:textId="77777777" w:rsidR="002E0941" w:rsidRDefault="002E0941">
            <w:pPr>
              <w:rPr>
                <w:rFonts w:ascii="Calibri" w:hAnsi="Calibri" w:cs="Calibri"/>
                <w:sz w:val="22"/>
                <w:szCs w:val="22"/>
              </w:rPr>
            </w:pPr>
            <w:r>
              <w:rPr>
                <w:rFonts w:ascii="Calibri" w:hAnsi="Calibri" w:cs="Calibri"/>
                <w:sz w:val="22"/>
                <w:szCs w:val="22"/>
              </w:rPr>
              <w:t xml:space="preserve">Datum einde geldigheid woonplaats </w:t>
            </w:r>
          </w:p>
        </w:tc>
        <w:tc>
          <w:tcPr>
            <w:tcW w:w="2500" w:type="pct"/>
            <w:tcBorders>
              <w:top w:val="nil"/>
              <w:left w:val="nil"/>
              <w:bottom w:val="nil"/>
              <w:right w:val="nil"/>
            </w:tcBorders>
            <w:hideMark/>
          </w:tcPr>
          <w:p w14:paraId="7E1BD385" w14:textId="77777777" w:rsidR="002E0941" w:rsidRDefault="002E0941">
            <w:pPr>
              <w:rPr>
                <w:rFonts w:ascii="Calibri" w:hAnsi="Calibri" w:cs="Calibri"/>
                <w:sz w:val="22"/>
                <w:szCs w:val="22"/>
              </w:rPr>
            </w:pPr>
            <w:r>
              <w:rPr>
                <w:rFonts w:ascii="Calibri" w:hAnsi="Calibri" w:cs="Calibri"/>
                <w:sz w:val="22"/>
                <w:szCs w:val="22"/>
              </w:rPr>
              <w:t>De datum waarop de woonplaats is komen te vervallen.</w:t>
            </w:r>
          </w:p>
        </w:tc>
        <w:tc>
          <w:tcPr>
            <w:tcW w:w="500" w:type="pct"/>
            <w:tcBorders>
              <w:top w:val="nil"/>
              <w:left w:val="nil"/>
              <w:bottom w:val="nil"/>
              <w:right w:val="nil"/>
            </w:tcBorders>
            <w:hideMark/>
          </w:tcPr>
          <w:p w14:paraId="0C8E8E5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3F85D60" w14:textId="77777777" w:rsidR="002E0941" w:rsidRDefault="002E0941">
            <w:pPr>
              <w:rPr>
                <w:rFonts w:ascii="Calibri" w:hAnsi="Calibri" w:cs="Calibri"/>
                <w:sz w:val="22"/>
                <w:szCs w:val="22"/>
              </w:rPr>
            </w:pPr>
            <w:r>
              <w:rPr>
                <w:rFonts w:ascii="Calibri" w:hAnsi="Calibri" w:cs="Calibri"/>
                <w:sz w:val="22"/>
                <w:szCs w:val="22"/>
              </w:rPr>
              <w:t>0 .. 1</w:t>
            </w:r>
          </w:p>
        </w:tc>
      </w:tr>
    </w:tbl>
    <w:p w14:paraId="2E9058C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9BD6320" w14:textId="77777777" w:rsidTr="002E0941">
        <w:trPr>
          <w:tblCellSpacing w:w="15" w:type="dxa"/>
        </w:trPr>
        <w:tc>
          <w:tcPr>
            <w:tcW w:w="1500" w:type="pct"/>
            <w:tcBorders>
              <w:top w:val="nil"/>
              <w:left w:val="nil"/>
              <w:bottom w:val="nil"/>
              <w:right w:val="nil"/>
            </w:tcBorders>
            <w:hideMark/>
          </w:tcPr>
          <w:p w14:paraId="72AAB3B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11908EF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60A9DD80" w14:textId="77777777" w:rsidTr="002E0941">
        <w:trPr>
          <w:tblCellSpacing w:w="15" w:type="dxa"/>
        </w:trPr>
        <w:tc>
          <w:tcPr>
            <w:tcW w:w="250" w:type="pct"/>
            <w:tcBorders>
              <w:top w:val="nil"/>
              <w:left w:val="nil"/>
              <w:bottom w:val="nil"/>
              <w:right w:val="nil"/>
            </w:tcBorders>
            <w:hideMark/>
          </w:tcPr>
          <w:p w14:paraId="71C9EA2E"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6A29CCFC" w14:textId="77777777" w:rsidR="002E0941" w:rsidRDefault="002E0941">
            <w:pPr>
              <w:rPr>
                <w:rFonts w:ascii="Calibri" w:hAnsi="Calibri" w:cs="Calibri"/>
                <w:sz w:val="22"/>
                <w:szCs w:val="22"/>
              </w:rPr>
            </w:pPr>
            <w:r>
              <w:rPr>
                <w:rFonts w:ascii="Calibri" w:hAnsi="Calibri" w:cs="Calibri"/>
                <w:sz w:val="22"/>
                <w:szCs w:val="22"/>
              </w:rPr>
              <w:t xml:space="preserve">In incidentele gevallen komt het voor dat een woonplaats (in de zin van het gebied dat in de praktijk aangeduid wordt met dezelfde woonplaatsnaam) doorsneden wordt door een gemeentegrens. Volgens de definitie zou dit niet kunnen c.q. is een woonplaats anders gedefinieerd en dus afgebakend: ?gedeelte van het gemeentelijk grondgebied?. Vooralsnog wordt uitgegaan van de BAG-insteek en wordt afgewacht hoe dit opgelost wordt in de landelijk te specificeren woonplaatsentabel. </w:t>
            </w:r>
          </w:p>
        </w:tc>
      </w:tr>
    </w:tbl>
    <w:p w14:paraId="6FA35E4D" w14:textId="77777777" w:rsidR="002E0941" w:rsidRDefault="002E0941" w:rsidP="0055546E">
      <w:pPr>
        <w:pStyle w:val="Kop3"/>
        <w:rPr>
          <w:rFonts w:ascii="Calibri" w:hAnsi="Calibri" w:cs="Calibri"/>
        </w:rPr>
      </w:pPr>
      <w:bookmarkStart w:id="102" w:name="global_class_Model_WOZDEELOBJECT"/>
      <w:bookmarkEnd w:id="102"/>
      <w:r>
        <w:rPr>
          <w:rFonts w:ascii="Calibri" w:hAnsi="Calibri" w:cs="Calibri"/>
        </w:rPr>
        <w:t>Objecttype WOZ-DEELOBJECT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533DD3F" w14:textId="77777777" w:rsidTr="002E0941">
        <w:trPr>
          <w:tblCellSpacing w:w="15" w:type="dxa"/>
        </w:trPr>
        <w:tc>
          <w:tcPr>
            <w:tcW w:w="1500" w:type="pct"/>
            <w:tcBorders>
              <w:top w:val="nil"/>
              <w:left w:val="nil"/>
              <w:bottom w:val="nil"/>
              <w:right w:val="nil"/>
            </w:tcBorders>
            <w:hideMark/>
          </w:tcPr>
          <w:p w14:paraId="696591E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89B3457" w14:textId="77777777" w:rsidR="002E0941" w:rsidRDefault="002E0941">
            <w:pPr>
              <w:rPr>
                <w:rFonts w:ascii="Calibri" w:hAnsi="Calibri" w:cs="Calibri"/>
                <w:sz w:val="22"/>
                <w:szCs w:val="22"/>
              </w:rPr>
            </w:pPr>
            <w:r>
              <w:rPr>
                <w:rFonts w:ascii="Calibri" w:hAnsi="Calibri" w:cs="Calibri"/>
                <w:sz w:val="22"/>
                <w:szCs w:val="22"/>
              </w:rPr>
              <w:t>WOZ-DEELOBJECT</w:t>
            </w:r>
          </w:p>
        </w:tc>
      </w:tr>
      <w:tr w:rsidR="002E0941" w14:paraId="6B460F7B" w14:textId="77777777" w:rsidTr="002E0941">
        <w:trPr>
          <w:tblCellSpacing w:w="15" w:type="dxa"/>
        </w:trPr>
        <w:tc>
          <w:tcPr>
            <w:tcW w:w="1500" w:type="pct"/>
            <w:tcBorders>
              <w:top w:val="nil"/>
              <w:left w:val="nil"/>
              <w:bottom w:val="nil"/>
              <w:right w:val="nil"/>
            </w:tcBorders>
            <w:hideMark/>
          </w:tcPr>
          <w:p w14:paraId="61BBAC9A"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7D96D61" w14:textId="77777777" w:rsidR="002E0941" w:rsidRDefault="002E0941">
            <w:pPr>
              <w:rPr>
                <w:rFonts w:ascii="Calibri" w:hAnsi="Calibri" w:cs="Calibri"/>
                <w:sz w:val="22"/>
                <w:szCs w:val="22"/>
              </w:rPr>
            </w:pPr>
            <w:r>
              <w:rPr>
                <w:rFonts w:ascii="Calibri" w:hAnsi="Calibri" w:cs="Calibri"/>
                <w:sz w:val="22"/>
                <w:szCs w:val="22"/>
              </w:rPr>
              <w:t>Gegevenswoordenboek WOZ</w:t>
            </w:r>
          </w:p>
        </w:tc>
      </w:tr>
      <w:tr w:rsidR="002E0941" w14:paraId="02BBA03D" w14:textId="77777777" w:rsidTr="002E0941">
        <w:trPr>
          <w:tblCellSpacing w:w="15" w:type="dxa"/>
        </w:trPr>
        <w:tc>
          <w:tcPr>
            <w:tcW w:w="1500" w:type="pct"/>
            <w:tcBorders>
              <w:top w:val="nil"/>
              <w:left w:val="nil"/>
              <w:bottom w:val="nil"/>
              <w:right w:val="nil"/>
            </w:tcBorders>
            <w:hideMark/>
          </w:tcPr>
          <w:p w14:paraId="79CCDB97"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3111E13" w14:textId="77777777" w:rsidR="002E0941" w:rsidRDefault="002E0941">
            <w:pPr>
              <w:rPr>
                <w:rFonts w:ascii="Calibri" w:hAnsi="Calibri" w:cs="Calibri"/>
                <w:sz w:val="22"/>
                <w:szCs w:val="22"/>
              </w:rPr>
            </w:pPr>
            <w:r>
              <w:rPr>
                <w:rFonts w:ascii="Calibri" w:hAnsi="Calibri" w:cs="Calibri"/>
                <w:sz w:val="22"/>
                <w:szCs w:val="22"/>
              </w:rPr>
              <w:t xml:space="preserve">Aanduiding van afzonderlijke elementen (delen van het object, bijzondere waarderelevante factoren) die voor de onderbouwing van de vastgestelde waarde van belang zijn. </w:t>
            </w:r>
          </w:p>
        </w:tc>
      </w:tr>
      <w:tr w:rsidR="002E0941" w14:paraId="09951298" w14:textId="77777777" w:rsidTr="002E0941">
        <w:trPr>
          <w:tblCellSpacing w:w="15" w:type="dxa"/>
        </w:trPr>
        <w:tc>
          <w:tcPr>
            <w:tcW w:w="1500" w:type="pct"/>
            <w:tcBorders>
              <w:top w:val="nil"/>
              <w:left w:val="nil"/>
              <w:bottom w:val="nil"/>
              <w:right w:val="nil"/>
            </w:tcBorders>
            <w:hideMark/>
          </w:tcPr>
          <w:p w14:paraId="72FEF5C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A271D1F" w14:textId="77777777" w:rsidR="002E0941" w:rsidRDefault="002E0941">
            <w:pPr>
              <w:rPr>
                <w:rFonts w:ascii="Calibri" w:hAnsi="Calibri" w:cs="Calibri"/>
                <w:sz w:val="22"/>
                <w:szCs w:val="22"/>
              </w:rPr>
            </w:pPr>
            <w:r>
              <w:rPr>
                <w:rFonts w:ascii="Calibri" w:hAnsi="Calibri" w:cs="Calibri"/>
                <w:sz w:val="22"/>
                <w:szCs w:val="22"/>
              </w:rPr>
              <w:t>Gegevenswoordenboek WOZ</w:t>
            </w:r>
          </w:p>
        </w:tc>
      </w:tr>
      <w:tr w:rsidR="002E0941" w14:paraId="2794907F" w14:textId="77777777" w:rsidTr="002E0941">
        <w:trPr>
          <w:tblCellSpacing w:w="15" w:type="dxa"/>
        </w:trPr>
        <w:tc>
          <w:tcPr>
            <w:tcW w:w="1500" w:type="pct"/>
            <w:tcBorders>
              <w:top w:val="nil"/>
              <w:left w:val="nil"/>
              <w:bottom w:val="nil"/>
              <w:right w:val="nil"/>
            </w:tcBorders>
            <w:hideMark/>
          </w:tcPr>
          <w:p w14:paraId="36F70D03"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EBB03FB" w14:textId="77777777" w:rsidR="002E0941" w:rsidRDefault="002E0941">
            <w:pPr>
              <w:rPr>
                <w:rFonts w:ascii="Calibri" w:hAnsi="Calibri" w:cs="Calibri"/>
                <w:sz w:val="22"/>
                <w:szCs w:val="22"/>
              </w:rPr>
            </w:pPr>
            <w:r>
              <w:rPr>
                <w:rFonts w:ascii="Calibri" w:hAnsi="Calibri" w:cs="Calibri"/>
                <w:sz w:val="22"/>
                <w:szCs w:val="22"/>
              </w:rPr>
              <w:t>1 februari 2008</w:t>
            </w:r>
          </w:p>
        </w:tc>
      </w:tr>
      <w:tr w:rsidR="002E0941" w14:paraId="6ED10868" w14:textId="77777777" w:rsidTr="002E0941">
        <w:trPr>
          <w:tblCellSpacing w:w="15" w:type="dxa"/>
        </w:trPr>
        <w:tc>
          <w:tcPr>
            <w:tcW w:w="1500" w:type="pct"/>
            <w:tcBorders>
              <w:top w:val="nil"/>
              <w:left w:val="nil"/>
              <w:bottom w:val="nil"/>
              <w:right w:val="nil"/>
            </w:tcBorders>
            <w:hideMark/>
          </w:tcPr>
          <w:p w14:paraId="09782996"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1E023FA" w14:textId="77777777" w:rsidR="002E0941" w:rsidRDefault="002E0941">
            <w:pPr>
              <w:rPr>
                <w:rFonts w:ascii="Calibri" w:hAnsi="Calibri" w:cs="Calibri"/>
                <w:sz w:val="22"/>
                <w:szCs w:val="22"/>
              </w:rPr>
            </w:pPr>
            <w:r>
              <w:rPr>
                <w:rFonts w:ascii="Calibri" w:hAnsi="Calibri" w:cs="Calibri"/>
                <w:sz w:val="22"/>
                <w:szCs w:val="22"/>
              </w:rPr>
              <w:t>Nummer WOZ-deelobject WOZ-objectnummer</w:t>
            </w:r>
          </w:p>
        </w:tc>
      </w:tr>
      <w:tr w:rsidR="002E0941" w14:paraId="2B848BEE" w14:textId="77777777" w:rsidTr="002E0941">
        <w:trPr>
          <w:tblCellSpacing w:w="15" w:type="dxa"/>
        </w:trPr>
        <w:tc>
          <w:tcPr>
            <w:tcW w:w="1500" w:type="pct"/>
            <w:tcBorders>
              <w:top w:val="nil"/>
              <w:left w:val="nil"/>
              <w:bottom w:val="nil"/>
              <w:right w:val="nil"/>
            </w:tcBorders>
            <w:hideMark/>
          </w:tcPr>
          <w:p w14:paraId="643C6EC5"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7D727878" w14:textId="77777777" w:rsidR="002E0941" w:rsidRDefault="002E0941">
            <w:pPr>
              <w:rPr>
                <w:rFonts w:ascii="Calibri" w:hAnsi="Calibri" w:cs="Calibri"/>
                <w:sz w:val="22"/>
                <w:szCs w:val="22"/>
              </w:rPr>
            </w:pPr>
          </w:p>
        </w:tc>
      </w:tr>
      <w:tr w:rsidR="002E0941" w14:paraId="269F6D14" w14:textId="77777777" w:rsidTr="002E0941">
        <w:trPr>
          <w:tblCellSpacing w:w="15" w:type="dxa"/>
        </w:trPr>
        <w:tc>
          <w:tcPr>
            <w:tcW w:w="1500" w:type="pct"/>
            <w:tcBorders>
              <w:top w:val="nil"/>
              <w:left w:val="nil"/>
              <w:bottom w:val="nil"/>
              <w:right w:val="nil"/>
            </w:tcBorders>
            <w:hideMark/>
          </w:tcPr>
          <w:p w14:paraId="16F8F883"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68628544" w14:textId="77777777" w:rsidR="002E0941" w:rsidRDefault="002E0941">
            <w:pPr>
              <w:rPr>
                <w:rFonts w:ascii="Calibri" w:hAnsi="Calibri" w:cs="Calibri"/>
                <w:sz w:val="22"/>
                <w:szCs w:val="22"/>
              </w:rPr>
            </w:pPr>
          </w:p>
        </w:tc>
      </w:tr>
      <w:tr w:rsidR="002E0941" w14:paraId="1220ECC4" w14:textId="77777777" w:rsidTr="002E0941">
        <w:trPr>
          <w:tblCellSpacing w:w="15" w:type="dxa"/>
        </w:trPr>
        <w:tc>
          <w:tcPr>
            <w:tcW w:w="1500" w:type="pct"/>
            <w:tcBorders>
              <w:top w:val="nil"/>
              <w:left w:val="nil"/>
              <w:bottom w:val="nil"/>
              <w:right w:val="nil"/>
            </w:tcBorders>
            <w:hideMark/>
          </w:tcPr>
          <w:p w14:paraId="4D2856E8"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1F9AD66E" w14:textId="77777777" w:rsidR="002E0941" w:rsidRDefault="002E0941">
            <w:pPr>
              <w:rPr>
                <w:rFonts w:ascii="Calibri" w:hAnsi="Calibri" w:cs="Calibri"/>
                <w:sz w:val="22"/>
                <w:szCs w:val="22"/>
              </w:rPr>
            </w:pPr>
            <w:r>
              <w:rPr>
                <w:rFonts w:ascii="Calibri" w:hAnsi="Calibri" w:cs="Calibri"/>
                <w:sz w:val="22"/>
                <w:szCs w:val="22"/>
              </w:rPr>
              <w:t>Nee</w:t>
            </w:r>
          </w:p>
        </w:tc>
      </w:tr>
    </w:tbl>
    <w:p w14:paraId="1427D48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FF28CF7" w14:textId="77777777" w:rsidTr="002E0941">
        <w:trPr>
          <w:tblCellSpacing w:w="15" w:type="dxa"/>
        </w:trPr>
        <w:tc>
          <w:tcPr>
            <w:tcW w:w="1500" w:type="pct"/>
            <w:tcBorders>
              <w:top w:val="nil"/>
              <w:left w:val="nil"/>
              <w:bottom w:val="nil"/>
              <w:right w:val="nil"/>
            </w:tcBorders>
            <w:hideMark/>
          </w:tcPr>
          <w:p w14:paraId="5710F0CB"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716A4D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257E469D" w14:textId="77777777" w:rsidTr="002E0941">
        <w:trPr>
          <w:tblCellSpacing w:w="15" w:type="dxa"/>
        </w:trPr>
        <w:tc>
          <w:tcPr>
            <w:tcW w:w="0" w:type="auto"/>
            <w:tcBorders>
              <w:top w:val="nil"/>
              <w:left w:val="nil"/>
              <w:bottom w:val="nil"/>
              <w:right w:val="nil"/>
            </w:tcBorders>
            <w:hideMark/>
          </w:tcPr>
          <w:p w14:paraId="1ABDAB89"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96A76CA"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045C234A"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DC283C1"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A4573F5"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E68C905" w14:textId="77777777" w:rsidTr="002E0941">
        <w:trPr>
          <w:tblCellSpacing w:w="15" w:type="dxa"/>
        </w:trPr>
        <w:tc>
          <w:tcPr>
            <w:tcW w:w="250" w:type="pct"/>
            <w:tcBorders>
              <w:top w:val="nil"/>
              <w:left w:val="nil"/>
              <w:bottom w:val="nil"/>
              <w:right w:val="nil"/>
            </w:tcBorders>
            <w:hideMark/>
          </w:tcPr>
          <w:p w14:paraId="7867A8E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C6DA9E" w14:textId="77777777" w:rsidR="002E0941" w:rsidRDefault="002E0941">
            <w:pPr>
              <w:rPr>
                <w:rFonts w:ascii="Calibri" w:hAnsi="Calibri" w:cs="Calibri"/>
                <w:sz w:val="22"/>
                <w:szCs w:val="22"/>
              </w:rPr>
            </w:pPr>
            <w:r>
              <w:rPr>
                <w:rFonts w:ascii="Calibri" w:hAnsi="Calibri" w:cs="Calibri"/>
                <w:sz w:val="22"/>
                <w:szCs w:val="22"/>
              </w:rPr>
              <w:t xml:space="preserve">Nummer WOZ-deelobject </w:t>
            </w:r>
          </w:p>
        </w:tc>
        <w:tc>
          <w:tcPr>
            <w:tcW w:w="2500" w:type="pct"/>
            <w:tcBorders>
              <w:top w:val="nil"/>
              <w:left w:val="nil"/>
              <w:bottom w:val="nil"/>
              <w:right w:val="nil"/>
            </w:tcBorders>
            <w:hideMark/>
          </w:tcPr>
          <w:p w14:paraId="56BDA442" w14:textId="77777777" w:rsidR="002E0941" w:rsidRDefault="002E0941">
            <w:pPr>
              <w:rPr>
                <w:rFonts w:ascii="Calibri" w:hAnsi="Calibri" w:cs="Calibri"/>
                <w:sz w:val="22"/>
                <w:szCs w:val="22"/>
              </w:rPr>
            </w:pPr>
            <w:r>
              <w:rPr>
                <w:rFonts w:ascii="Calibri" w:hAnsi="Calibri" w:cs="Calibri"/>
                <w:sz w:val="22"/>
                <w:szCs w:val="22"/>
              </w:rPr>
              <w:t>Uniek identificatienummer voor het deelobject binnen een WOZ-object.</w:t>
            </w:r>
          </w:p>
        </w:tc>
        <w:tc>
          <w:tcPr>
            <w:tcW w:w="500" w:type="pct"/>
            <w:tcBorders>
              <w:top w:val="nil"/>
              <w:left w:val="nil"/>
              <w:bottom w:val="nil"/>
              <w:right w:val="nil"/>
            </w:tcBorders>
            <w:hideMark/>
          </w:tcPr>
          <w:p w14:paraId="44534F0B" w14:textId="77777777" w:rsidR="002E0941" w:rsidRDefault="002E0941">
            <w:pPr>
              <w:rPr>
                <w:rFonts w:ascii="Calibri" w:hAnsi="Calibri" w:cs="Calibri"/>
                <w:sz w:val="22"/>
                <w:szCs w:val="22"/>
              </w:rPr>
            </w:pPr>
            <w:r>
              <w:rPr>
                <w:rFonts w:ascii="Calibri" w:hAnsi="Calibri" w:cs="Calibri"/>
                <w:sz w:val="22"/>
                <w:szCs w:val="22"/>
              </w:rPr>
              <w:t xml:space="preserve">N6 </w:t>
            </w:r>
          </w:p>
        </w:tc>
        <w:tc>
          <w:tcPr>
            <w:tcW w:w="500" w:type="pct"/>
            <w:tcBorders>
              <w:top w:val="nil"/>
              <w:left w:val="nil"/>
              <w:bottom w:val="nil"/>
              <w:right w:val="nil"/>
            </w:tcBorders>
            <w:hideMark/>
          </w:tcPr>
          <w:p w14:paraId="4B0C356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EB55A58" w14:textId="77777777" w:rsidTr="002E0941">
        <w:trPr>
          <w:tblCellSpacing w:w="15" w:type="dxa"/>
        </w:trPr>
        <w:tc>
          <w:tcPr>
            <w:tcW w:w="250" w:type="pct"/>
            <w:tcBorders>
              <w:top w:val="nil"/>
              <w:left w:val="nil"/>
              <w:bottom w:val="nil"/>
              <w:right w:val="nil"/>
            </w:tcBorders>
            <w:hideMark/>
          </w:tcPr>
          <w:p w14:paraId="04F4852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3A610AD" w14:textId="77777777" w:rsidR="002E0941" w:rsidRDefault="002E0941">
            <w:pPr>
              <w:rPr>
                <w:rFonts w:ascii="Calibri" w:hAnsi="Calibri" w:cs="Calibri"/>
                <w:sz w:val="22"/>
                <w:szCs w:val="22"/>
              </w:rPr>
            </w:pPr>
            <w:r>
              <w:rPr>
                <w:rFonts w:ascii="Calibri" w:hAnsi="Calibri" w:cs="Calibri"/>
                <w:sz w:val="22"/>
                <w:szCs w:val="22"/>
              </w:rPr>
              <w:t xml:space="preserve">WOZ-objectnummer </w:t>
            </w:r>
          </w:p>
        </w:tc>
        <w:tc>
          <w:tcPr>
            <w:tcW w:w="2500" w:type="pct"/>
            <w:tcBorders>
              <w:top w:val="nil"/>
              <w:left w:val="nil"/>
              <w:bottom w:val="nil"/>
              <w:right w:val="nil"/>
            </w:tcBorders>
            <w:hideMark/>
          </w:tcPr>
          <w:p w14:paraId="04DA83F5" w14:textId="77777777" w:rsidR="002E0941" w:rsidRDefault="002E0941">
            <w:pPr>
              <w:rPr>
                <w:rFonts w:ascii="Calibri" w:hAnsi="Calibri" w:cs="Calibri"/>
                <w:sz w:val="22"/>
                <w:szCs w:val="22"/>
              </w:rPr>
            </w:pPr>
            <w:r>
              <w:rPr>
                <w:rFonts w:ascii="Calibri" w:hAnsi="Calibri" w:cs="Calibri"/>
                <w:sz w:val="22"/>
                <w:szCs w:val="22"/>
              </w:rPr>
              <w:t>De unieke aanduiding van een WOZ-OBJECT.</w:t>
            </w:r>
          </w:p>
        </w:tc>
        <w:tc>
          <w:tcPr>
            <w:tcW w:w="500" w:type="pct"/>
            <w:tcBorders>
              <w:top w:val="nil"/>
              <w:left w:val="nil"/>
              <w:bottom w:val="nil"/>
              <w:right w:val="nil"/>
            </w:tcBorders>
            <w:hideMark/>
          </w:tcPr>
          <w:p w14:paraId="4E050FF1" w14:textId="77777777" w:rsidR="002E0941" w:rsidRDefault="002E0941">
            <w:pPr>
              <w:rPr>
                <w:rFonts w:ascii="Calibri" w:hAnsi="Calibri" w:cs="Calibri"/>
                <w:sz w:val="22"/>
                <w:szCs w:val="22"/>
              </w:rPr>
            </w:pPr>
            <w:r>
              <w:rPr>
                <w:rFonts w:ascii="Calibri" w:hAnsi="Calibri" w:cs="Calibri"/>
                <w:sz w:val="22"/>
                <w:szCs w:val="22"/>
              </w:rPr>
              <w:t xml:space="preserve">AN12 </w:t>
            </w:r>
          </w:p>
        </w:tc>
        <w:tc>
          <w:tcPr>
            <w:tcW w:w="500" w:type="pct"/>
            <w:tcBorders>
              <w:top w:val="nil"/>
              <w:left w:val="nil"/>
              <w:bottom w:val="nil"/>
              <w:right w:val="nil"/>
            </w:tcBorders>
            <w:hideMark/>
          </w:tcPr>
          <w:p w14:paraId="3341646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5DD9122" w14:textId="77777777" w:rsidTr="002E0941">
        <w:trPr>
          <w:tblCellSpacing w:w="15" w:type="dxa"/>
        </w:trPr>
        <w:tc>
          <w:tcPr>
            <w:tcW w:w="250" w:type="pct"/>
            <w:tcBorders>
              <w:top w:val="nil"/>
              <w:left w:val="nil"/>
              <w:bottom w:val="nil"/>
              <w:right w:val="nil"/>
            </w:tcBorders>
            <w:hideMark/>
          </w:tcPr>
          <w:p w14:paraId="3E57D22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A255F68" w14:textId="77777777" w:rsidR="002E0941" w:rsidRDefault="002E0941">
            <w:pPr>
              <w:rPr>
                <w:rFonts w:ascii="Calibri" w:hAnsi="Calibri" w:cs="Calibri"/>
                <w:sz w:val="22"/>
                <w:szCs w:val="22"/>
              </w:rPr>
            </w:pPr>
            <w:r>
              <w:rPr>
                <w:rFonts w:ascii="Calibri" w:hAnsi="Calibri" w:cs="Calibri"/>
                <w:sz w:val="22"/>
                <w:szCs w:val="22"/>
              </w:rPr>
              <w:t xml:space="preserve">Code WOZ-deelobject </w:t>
            </w:r>
          </w:p>
        </w:tc>
        <w:tc>
          <w:tcPr>
            <w:tcW w:w="2500" w:type="pct"/>
            <w:tcBorders>
              <w:top w:val="nil"/>
              <w:left w:val="nil"/>
              <w:bottom w:val="nil"/>
              <w:right w:val="nil"/>
            </w:tcBorders>
            <w:hideMark/>
          </w:tcPr>
          <w:p w14:paraId="16C9F8B1" w14:textId="77777777" w:rsidR="002E0941" w:rsidRDefault="002E0941">
            <w:pPr>
              <w:rPr>
                <w:rFonts w:ascii="Calibri" w:hAnsi="Calibri" w:cs="Calibri"/>
                <w:sz w:val="22"/>
                <w:szCs w:val="22"/>
              </w:rPr>
            </w:pPr>
            <w:r>
              <w:rPr>
                <w:rFonts w:ascii="Calibri" w:hAnsi="Calibri" w:cs="Calibri"/>
                <w:sz w:val="22"/>
                <w:szCs w:val="22"/>
              </w:rPr>
              <w:t xml:space="preserve">Aanduiding van het soort deelobject ten behoeve van een correcte interpretatie van de onderbouwing van de taxatie. </w:t>
            </w:r>
          </w:p>
        </w:tc>
        <w:tc>
          <w:tcPr>
            <w:tcW w:w="500" w:type="pct"/>
            <w:tcBorders>
              <w:top w:val="nil"/>
              <w:left w:val="nil"/>
              <w:bottom w:val="nil"/>
              <w:right w:val="nil"/>
            </w:tcBorders>
            <w:hideMark/>
          </w:tcPr>
          <w:p w14:paraId="5D5664F5" w14:textId="77777777" w:rsidR="002E0941" w:rsidRDefault="002E0941">
            <w:pPr>
              <w:rPr>
                <w:rFonts w:ascii="Calibri" w:hAnsi="Calibri" w:cs="Calibri"/>
                <w:sz w:val="22"/>
                <w:szCs w:val="22"/>
              </w:rPr>
            </w:pPr>
            <w:r>
              <w:rPr>
                <w:rFonts w:ascii="Calibri" w:hAnsi="Calibri" w:cs="Calibri"/>
                <w:sz w:val="22"/>
                <w:szCs w:val="22"/>
              </w:rPr>
              <w:t xml:space="preserve">WOZ </w:t>
            </w:r>
          </w:p>
        </w:tc>
        <w:tc>
          <w:tcPr>
            <w:tcW w:w="500" w:type="pct"/>
            <w:tcBorders>
              <w:top w:val="nil"/>
              <w:left w:val="nil"/>
              <w:bottom w:val="nil"/>
              <w:right w:val="nil"/>
            </w:tcBorders>
            <w:hideMark/>
          </w:tcPr>
          <w:p w14:paraId="566BEFD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6F5BA9A" w14:textId="77777777" w:rsidTr="002E0941">
        <w:trPr>
          <w:tblCellSpacing w:w="15" w:type="dxa"/>
        </w:trPr>
        <w:tc>
          <w:tcPr>
            <w:tcW w:w="250" w:type="pct"/>
            <w:tcBorders>
              <w:top w:val="nil"/>
              <w:left w:val="nil"/>
              <w:bottom w:val="nil"/>
              <w:right w:val="nil"/>
            </w:tcBorders>
            <w:hideMark/>
          </w:tcPr>
          <w:p w14:paraId="2015806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3EB819F" w14:textId="77777777" w:rsidR="002E0941" w:rsidRDefault="002E0941">
            <w:pPr>
              <w:rPr>
                <w:rFonts w:ascii="Calibri" w:hAnsi="Calibri" w:cs="Calibri"/>
                <w:sz w:val="22"/>
                <w:szCs w:val="22"/>
              </w:rPr>
            </w:pPr>
            <w:r>
              <w:rPr>
                <w:rFonts w:ascii="Calibri" w:hAnsi="Calibri" w:cs="Calibri"/>
                <w:sz w:val="22"/>
                <w:szCs w:val="22"/>
              </w:rPr>
              <w:t xml:space="preserve">Datum begin geldigheid deelobject </w:t>
            </w:r>
          </w:p>
        </w:tc>
        <w:tc>
          <w:tcPr>
            <w:tcW w:w="2500" w:type="pct"/>
            <w:tcBorders>
              <w:top w:val="nil"/>
              <w:left w:val="nil"/>
              <w:bottom w:val="nil"/>
              <w:right w:val="nil"/>
            </w:tcBorders>
            <w:hideMark/>
          </w:tcPr>
          <w:p w14:paraId="2CD8B649" w14:textId="77777777" w:rsidR="002E0941" w:rsidRDefault="002E0941">
            <w:pPr>
              <w:rPr>
                <w:rFonts w:ascii="Calibri" w:hAnsi="Calibri" w:cs="Calibri"/>
                <w:sz w:val="22"/>
                <w:szCs w:val="22"/>
              </w:rPr>
            </w:pPr>
            <w:r>
              <w:rPr>
                <w:rFonts w:ascii="Calibri" w:hAnsi="Calibri" w:cs="Calibri"/>
                <w:sz w:val="22"/>
                <w:szCs w:val="22"/>
              </w:rPr>
              <w:t>Een aanduiding op welk tijdstip een deelobject is ontstaan.</w:t>
            </w:r>
          </w:p>
        </w:tc>
        <w:tc>
          <w:tcPr>
            <w:tcW w:w="500" w:type="pct"/>
            <w:tcBorders>
              <w:top w:val="nil"/>
              <w:left w:val="nil"/>
              <w:bottom w:val="nil"/>
              <w:right w:val="nil"/>
            </w:tcBorders>
            <w:hideMark/>
          </w:tcPr>
          <w:p w14:paraId="10D5DC60"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773F7C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AF2408A" w14:textId="77777777" w:rsidTr="002E0941">
        <w:trPr>
          <w:tblCellSpacing w:w="15" w:type="dxa"/>
        </w:trPr>
        <w:tc>
          <w:tcPr>
            <w:tcW w:w="250" w:type="pct"/>
            <w:tcBorders>
              <w:top w:val="nil"/>
              <w:left w:val="nil"/>
              <w:bottom w:val="nil"/>
              <w:right w:val="nil"/>
            </w:tcBorders>
            <w:hideMark/>
          </w:tcPr>
          <w:p w14:paraId="0C04850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704AA4" w14:textId="77777777" w:rsidR="002E0941" w:rsidRDefault="002E0941">
            <w:pPr>
              <w:rPr>
                <w:rFonts w:ascii="Calibri" w:hAnsi="Calibri" w:cs="Calibri"/>
                <w:sz w:val="22"/>
                <w:szCs w:val="22"/>
              </w:rPr>
            </w:pPr>
            <w:r>
              <w:rPr>
                <w:rFonts w:ascii="Calibri" w:hAnsi="Calibri" w:cs="Calibri"/>
                <w:sz w:val="22"/>
                <w:szCs w:val="22"/>
              </w:rPr>
              <w:t xml:space="preserve">Datum einde geldigheid deelobject </w:t>
            </w:r>
          </w:p>
        </w:tc>
        <w:tc>
          <w:tcPr>
            <w:tcW w:w="2500" w:type="pct"/>
            <w:tcBorders>
              <w:top w:val="nil"/>
              <w:left w:val="nil"/>
              <w:bottom w:val="nil"/>
              <w:right w:val="nil"/>
            </w:tcBorders>
            <w:hideMark/>
          </w:tcPr>
          <w:p w14:paraId="02EC3B0A" w14:textId="77777777" w:rsidR="002E0941" w:rsidRDefault="002E0941">
            <w:pPr>
              <w:rPr>
                <w:rFonts w:ascii="Calibri" w:hAnsi="Calibri" w:cs="Calibri"/>
                <w:sz w:val="22"/>
                <w:szCs w:val="22"/>
              </w:rPr>
            </w:pPr>
            <w:r>
              <w:rPr>
                <w:rFonts w:ascii="Calibri" w:hAnsi="Calibri" w:cs="Calibri"/>
                <w:sz w:val="22"/>
                <w:szCs w:val="22"/>
              </w:rPr>
              <w:t>Een aanduiding op welk tijdstip een deelobject is beëindigd.</w:t>
            </w:r>
          </w:p>
        </w:tc>
        <w:tc>
          <w:tcPr>
            <w:tcW w:w="500" w:type="pct"/>
            <w:tcBorders>
              <w:top w:val="nil"/>
              <w:left w:val="nil"/>
              <w:bottom w:val="nil"/>
              <w:right w:val="nil"/>
            </w:tcBorders>
            <w:hideMark/>
          </w:tcPr>
          <w:p w14:paraId="3BA1B0B8"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50564A1" w14:textId="77777777" w:rsidR="002E0941" w:rsidRDefault="002E0941">
            <w:pPr>
              <w:rPr>
                <w:rFonts w:ascii="Calibri" w:hAnsi="Calibri" w:cs="Calibri"/>
                <w:sz w:val="22"/>
                <w:szCs w:val="22"/>
              </w:rPr>
            </w:pPr>
            <w:r>
              <w:rPr>
                <w:rFonts w:ascii="Calibri" w:hAnsi="Calibri" w:cs="Calibri"/>
                <w:sz w:val="22"/>
                <w:szCs w:val="22"/>
              </w:rPr>
              <w:t>0 .. 1</w:t>
            </w:r>
          </w:p>
        </w:tc>
      </w:tr>
    </w:tbl>
    <w:p w14:paraId="3AA2D5F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A827DAD" w14:textId="77777777" w:rsidTr="002E0941">
        <w:trPr>
          <w:tblCellSpacing w:w="15" w:type="dxa"/>
        </w:trPr>
        <w:tc>
          <w:tcPr>
            <w:tcW w:w="1500" w:type="pct"/>
            <w:tcBorders>
              <w:top w:val="nil"/>
              <w:left w:val="nil"/>
              <w:bottom w:val="nil"/>
              <w:right w:val="nil"/>
            </w:tcBorders>
            <w:hideMark/>
          </w:tcPr>
          <w:p w14:paraId="13F7F519"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6B1C152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184C241" w14:textId="77777777" w:rsidTr="002E0941">
        <w:trPr>
          <w:tblCellSpacing w:w="15" w:type="dxa"/>
        </w:trPr>
        <w:tc>
          <w:tcPr>
            <w:tcW w:w="250" w:type="pct"/>
            <w:tcBorders>
              <w:top w:val="nil"/>
              <w:left w:val="nil"/>
              <w:bottom w:val="nil"/>
              <w:right w:val="nil"/>
            </w:tcBorders>
            <w:hideMark/>
          </w:tcPr>
          <w:p w14:paraId="2F64B264"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451C80C4" w14:textId="77777777" w:rsidR="002E0941" w:rsidRDefault="002E0941">
            <w:pPr>
              <w:rPr>
                <w:rFonts w:ascii="Calibri" w:hAnsi="Calibri" w:cs="Calibri"/>
                <w:sz w:val="22"/>
                <w:szCs w:val="22"/>
              </w:rPr>
            </w:pPr>
            <w:r>
              <w:rPr>
                <w:rFonts w:ascii="Calibri" w:hAnsi="Calibri" w:cs="Calibri"/>
                <w:sz w:val="22"/>
                <w:szCs w:val="22"/>
              </w:rPr>
              <w:t xml:space="preserve">Het betreft zowel (delen van) gebouwde objecten, benoemde terreinen en panden als (delen van) andersoortige objecten. Het is vooral bedoeld om de doorsnede van WOZ-OBJECTen met VERBLIJFSOBJECTen en PANDen te kunnen maken. WOZDEELOBJECT- gegevens die vergelijkbaar zijn met (gemeentelijke) basisgegevens, maken deel uit van de gerelateerde objecttypen GEBOUWD OBJECT en PAND. </w:t>
            </w:r>
          </w:p>
        </w:tc>
      </w:tr>
    </w:tbl>
    <w:p w14:paraId="0D1D3CC4" w14:textId="77777777" w:rsidR="002E0941" w:rsidRDefault="002E0941" w:rsidP="0055546E">
      <w:pPr>
        <w:pStyle w:val="Kop3"/>
        <w:rPr>
          <w:rFonts w:ascii="Calibri" w:hAnsi="Calibri" w:cs="Calibri"/>
        </w:rPr>
      </w:pPr>
      <w:bookmarkStart w:id="103" w:name="global_class_Model_WOZOBJECT"/>
      <w:bookmarkEnd w:id="103"/>
      <w:r>
        <w:rPr>
          <w:rFonts w:ascii="Calibri" w:hAnsi="Calibri" w:cs="Calibri"/>
        </w:rPr>
        <w:t>Objecttype WOZ-OBJECT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090B1F6" w14:textId="77777777" w:rsidTr="002E0941">
        <w:trPr>
          <w:tblCellSpacing w:w="15" w:type="dxa"/>
        </w:trPr>
        <w:tc>
          <w:tcPr>
            <w:tcW w:w="1500" w:type="pct"/>
            <w:tcBorders>
              <w:top w:val="nil"/>
              <w:left w:val="nil"/>
              <w:bottom w:val="nil"/>
              <w:right w:val="nil"/>
            </w:tcBorders>
            <w:hideMark/>
          </w:tcPr>
          <w:p w14:paraId="35B0D623"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13D9A0" w14:textId="77777777" w:rsidR="002E0941" w:rsidRDefault="002E0941">
            <w:pPr>
              <w:rPr>
                <w:rFonts w:ascii="Calibri" w:hAnsi="Calibri" w:cs="Calibri"/>
                <w:sz w:val="22"/>
                <w:szCs w:val="22"/>
              </w:rPr>
            </w:pPr>
            <w:r>
              <w:rPr>
                <w:rFonts w:ascii="Calibri" w:hAnsi="Calibri" w:cs="Calibri"/>
                <w:sz w:val="22"/>
                <w:szCs w:val="22"/>
              </w:rPr>
              <w:t>WOZ-OBJECT</w:t>
            </w:r>
          </w:p>
        </w:tc>
      </w:tr>
      <w:tr w:rsidR="002E0941" w14:paraId="405C2438" w14:textId="77777777" w:rsidTr="002E0941">
        <w:trPr>
          <w:tblCellSpacing w:w="15" w:type="dxa"/>
        </w:trPr>
        <w:tc>
          <w:tcPr>
            <w:tcW w:w="1500" w:type="pct"/>
            <w:tcBorders>
              <w:top w:val="nil"/>
              <w:left w:val="nil"/>
              <w:bottom w:val="nil"/>
              <w:right w:val="nil"/>
            </w:tcBorders>
            <w:hideMark/>
          </w:tcPr>
          <w:p w14:paraId="4A07CDE2"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87234B1" w14:textId="77777777" w:rsidR="002E0941" w:rsidRDefault="002E0941">
            <w:pPr>
              <w:rPr>
                <w:rFonts w:ascii="Calibri" w:hAnsi="Calibri" w:cs="Calibri"/>
                <w:sz w:val="22"/>
                <w:szCs w:val="22"/>
              </w:rPr>
            </w:pPr>
            <w:r>
              <w:rPr>
                <w:rFonts w:ascii="Calibri" w:hAnsi="Calibri" w:cs="Calibri"/>
                <w:sz w:val="22"/>
                <w:szCs w:val="22"/>
              </w:rPr>
              <w:t>BRWOZ</w:t>
            </w:r>
          </w:p>
        </w:tc>
      </w:tr>
      <w:tr w:rsidR="002E0941" w14:paraId="09E539EE" w14:textId="77777777" w:rsidTr="002E0941">
        <w:trPr>
          <w:tblCellSpacing w:w="15" w:type="dxa"/>
        </w:trPr>
        <w:tc>
          <w:tcPr>
            <w:tcW w:w="1500" w:type="pct"/>
            <w:tcBorders>
              <w:top w:val="nil"/>
              <w:left w:val="nil"/>
              <w:bottom w:val="nil"/>
              <w:right w:val="nil"/>
            </w:tcBorders>
            <w:hideMark/>
          </w:tcPr>
          <w:p w14:paraId="29E661D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6446BB9" w14:textId="77777777" w:rsidR="002E0941" w:rsidRDefault="002E0941">
            <w:pPr>
              <w:rPr>
                <w:rFonts w:ascii="Calibri" w:hAnsi="Calibri" w:cs="Calibri"/>
                <w:sz w:val="22"/>
                <w:szCs w:val="22"/>
              </w:rPr>
            </w:pPr>
            <w:r>
              <w:rPr>
                <w:rFonts w:ascii="Calibri" w:hAnsi="Calibri" w:cs="Calibri"/>
                <w:sz w:val="22"/>
                <w:szCs w:val="22"/>
              </w:rPr>
              <w:t xml:space="preserve">De onroerende zaak waarvan op grond van de Wet WOZ de waarde moet worden bepaald en vastgesteld. </w:t>
            </w:r>
          </w:p>
        </w:tc>
      </w:tr>
      <w:tr w:rsidR="002E0941" w14:paraId="325F2DF7" w14:textId="77777777" w:rsidTr="002E0941">
        <w:trPr>
          <w:tblCellSpacing w:w="15" w:type="dxa"/>
        </w:trPr>
        <w:tc>
          <w:tcPr>
            <w:tcW w:w="1500" w:type="pct"/>
            <w:tcBorders>
              <w:top w:val="nil"/>
              <w:left w:val="nil"/>
              <w:bottom w:val="nil"/>
              <w:right w:val="nil"/>
            </w:tcBorders>
            <w:hideMark/>
          </w:tcPr>
          <w:p w14:paraId="39EC08E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F1E2431" w14:textId="77777777" w:rsidR="002E0941" w:rsidRDefault="002E0941">
            <w:pPr>
              <w:rPr>
                <w:rFonts w:ascii="Calibri" w:hAnsi="Calibri" w:cs="Calibri"/>
                <w:sz w:val="22"/>
                <w:szCs w:val="22"/>
              </w:rPr>
            </w:pPr>
            <w:r>
              <w:rPr>
                <w:rFonts w:ascii="Calibri" w:hAnsi="Calibri" w:cs="Calibri"/>
                <w:sz w:val="22"/>
                <w:szCs w:val="22"/>
              </w:rPr>
              <w:t>BRWOZ</w:t>
            </w:r>
          </w:p>
        </w:tc>
      </w:tr>
      <w:tr w:rsidR="002E0941" w14:paraId="446AB7BB" w14:textId="77777777" w:rsidTr="002E0941">
        <w:trPr>
          <w:tblCellSpacing w:w="15" w:type="dxa"/>
        </w:trPr>
        <w:tc>
          <w:tcPr>
            <w:tcW w:w="1500" w:type="pct"/>
            <w:tcBorders>
              <w:top w:val="nil"/>
              <w:left w:val="nil"/>
              <w:bottom w:val="nil"/>
              <w:right w:val="nil"/>
            </w:tcBorders>
            <w:hideMark/>
          </w:tcPr>
          <w:p w14:paraId="08731F1F"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37D9931" w14:textId="77777777" w:rsidR="002E0941" w:rsidRDefault="002E0941">
            <w:pPr>
              <w:rPr>
                <w:rFonts w:ascii="Calibri" w:hAnsi="Calibri" w:cs="Calibri"/>
                <w:sz w:val="22"/>
                <w:szCs w:val="22"/>
              </w:rPr>
            </w:pPr>
            <w:r>
              <w:rPr>
                <w:rFonts w:ascii="Calibri" w:hAnsi="Calibri" w:cs="Calibri"/>
                <w:sz w:val="22"/>
                <w:szCs w:val="22"/>
              </w:rPr>
              <w:t>1 februari 2008</w:t>
            </w:r>
          </w:p>
        </w:tc>
      </w:tr>
      <w:tr w:rsidR="002E0941" w14:paraId="704CE473" w14:textId="77777777" w:rsidTr="002E0941">
        <w:trPr>
          <w:tblCellSpacing w:w="15" w:type="dxa"/>
        </w:trPr>
        <w:tc>
          <w:tcPr>
            <w:tcW w:w="1500" w:type="pct"/>
            <w:tcBorders>
              <w:top w:val="nil"/>
              <w:left w:val="nil"/>
              <w:bottom w:val="nil"/>
              <w:right w:val="nil"/>
            </w:tcBorders>
            <w:hideMark/>
          </w:tcPr>
          <w:p w14:paraId="4D174CFC"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1F14767" w14:textId="77777777" w:rsidR="002E0941" w:rsidRDefault="002E0941">
            <w:pPr>
              <w:rPr>
                <w:rFonts w:ascii="Calibri" w:hAnsi="Calibri" w:cs="Calibri"/>
                <w:sz w:val="22"/>
                <w:szCs w:val="22"/>
              </w:rPr>
            </w:pPr>
            <w:r>
              <w:rPr>
                <w:rFonts w:ascii="Calibri" w:hAnsi="Calibri" w:cs="Calibri"/>
                <w:sz w:val="22"/>
                <w:szCs w:val="22"/>
              </w:rPr>
              <w:t>WOZ-objectnummer</w:t>
            </w:r>
          </w:p>
        </w:tc>
      </w:tr>
      <w:tr w:rsidR="002E0941" w14:paraId="51B84F86" w14:textId="77777777" w:rsidTr="002E0941">
        <w:trPr>
          <w:tblCellSpacing w:w="15" w:type="dxa"/>
        </w:trPr>
        <w:tc>
          <w:tcPr>
            <w:tcW w:w="1500" w:type="pct"/>
            <w:tcBorders>
              <w:top w:val="nil"/>
              <w:left w:val="nil"/>
              <w:bottom w:val="nil"/>
              <w:right w:val="nil"/>
            </w:tcBorders>
            <w:hideMark/>
          </w:tcPr>
          <w:p w14:paraId="50E50C28"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7E104873" w14:textId="77777777" w:rsidR="002E0941" w:rsidRDefault="002E0941">
            <w:pPr>
              <w:rPr>
                <w:rFonts w:ascii="Calibri" w:hAnsi="Calibri" w:cs="Calibri"/>
                <w:sz w:val="22"/>
                <w:szCs w:val="22"/>
              </w:rPr>
            </w:pPr>
            <w:r>
              <w:rPr>
                <w:rFonts w:ascii="Calibri" w:hAnsi="Calibri" w:cs="Calibri"/>
                <w:sz w:val="22"/>
                <w:szCs w:val="22"/>
              </w:rPr>
              <w:t xml:space="preserve">De BR WOZ bevat die onroerende zaken als bedoeld in artikel 16 van de wet WOZ waarvoor op grond van artikel 7 Uitvoeringsbesluit kostenverrekening en gegevensuitwisseling Wet waardering onroerende zaken gegevens worden geregistreerd, </w:t>
            </w:r>
          </w:p>
        </w:tc>
      </w:tr>
      <w:tr w:rsidR="002E0941" w14:paraId="00EF93EF" w14:textId="77777777" w:rsidTr="002E0941">
        <w:trPr>
          <w:tblCellSpacing w:w="15" w:type="dxa"/>
        </w:trPr>
        <w:tc>
          <w:tcPr>
            <w:tcW w:w="1500" w:type="pct"/>
            <w:tcBorders>
              <w:top w:val="nil"/>
              <w:left w:val="nil"/>
              <w:bottom w:val="nil"/>
              <w:right w:val="nil"/>
            </w:tcBorders>
            <w:hideMark/>
          </w:tcPr>
          <w:p w14:paraId="26CFA950"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79F2F8B" w14:textId="77777777" w:rsidR="002E0941" w:rsidRDefault="002E0941">
            <w:pPr>
              <w:rPr>
                <w:rFonts w:ascii="Calibri" w:hAnsi="Calibri" w:cs="Calibri"/>
                <w:sz w:val="22"/>
                <w:szCs w:val="22"/>
              </w:rPr>
            </w:pPr>
            <w:r>
              <w:rPr>
                <w:rFonts w:ascii="Calibri" w:hAnsi="Calibri" w:cs="Calibri"/>
                <w:sz w:val="22"/>
                <w:szCs w:val="22"/>
              </w:rPr>
              <w:t xml:space="preserve">Een WOZ-object bestaat vanaf het moment dat door de bevoegde ambtenaar een besluit tot opnemen WOZ-object wordt genomen. </w:t>
            </w:r>
          </w:p>
        </w:tc>
      </w:tr>
      <w:tr w:rsidR="002E0941" w14:paraId="3D2362E7" w14:textId="77777777" w:rsidTr="002E0941">
        <w:trPr>
          <w:tblCellSpacing w:w="15" w:type="dxa"/>
        </w:trPr>
        <w:tc>
          <w:tcPr>
            <w:tcW w:w="1500" w:type="pct"/>
            <w:tcBorders>
              <w:top w:val="nil"/>
              <w:left w:val="nil"/>
              <w:bottom w:val="nil"/>
              <w:right w:val="nil"/>
            </w:tcBorders>
            <w:hideMark/>
          </w:tcPr>
          <w:p w14:paraId="020AE04A"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764B2DA7" w14:textId="77777777" w:rsidR="002E0941" w:rsidRDefault="002E0941">
            <w:pPr>
              <w:rPr>
                <w:rFonts w:ascii="Calibri" w:hAnsi="Calibri" w:cs="Calibri"/>
                <w:sz w:val="22"/>
                <w:szCs w:val="22"/>
              </w:rPr>
            </w:pPr>
            <w:r>
              <w:rPr>
                <w:rFonts w:ascii="Calibri" w:hAnsi="Calibri" w:cs="Calibri"/>
                <w:sz w:val="22"/>
                <w:szCs w:val="22"/>
              </w:rPr>
              <w:t>Nee</w:t>
            </w:r>
          </w:p>
        </w:tc>
      </w:tr>
    </w:tbl>
    <w:p w14:paraId="1196138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01CA592" w14:textId="77777777" w:rsidTr="002E0941">
        <w:trPr>
          <w:tblCellSpacing w:w="15" w:type="dxa"/>
        </w:trPr>
        <w:tc>
          <w:tcPr>
            <w:tcW w:w="1500" w:type="pct"/>
            <w:tcBorders>
              <w:top w:val="nil"/>
              <w:left w:val="nil"/>
              <w:bottom w:val="nil"/>
              <w:right w:val="nil"/>
            </w:tcBorders>
            <w:hideMark/>
          </w:tcPr>
          <w:p w14:paraId="45790E0B"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608A94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4"/>
        <w:gridCol w:w="2216"/>
        <w:gridCol w:w="4456"/>
        <w:gridCol w:w="1165"/>
        <w:gridCol w:w="883"/>
      </w:tblGrid>
      <w:tr w:rsidR="002E0941" w14:paraId="658F06F6" w14:textId="77777777" w:rsidTr="002E0941">
        <w:trPr>
          <w:tblCellSpacing w:w="15" w:type="dxa"/>
        </w:trPr>
        <w:tc>
          <w:tcPr>
            <w:tcW w:w="0" w:type="auto"/>
            <w:tcBorders>
              <w:top w:val="nil"/>
              <w:left w:val="nil"/>
              <w:bottom w:val="nil"/>
              <w:right w:val="nil"/>
            </w:tcBorders>
            <w:hideMark/>
          </w:tcPr>
          <w:p w14:paraId="45520CF0"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7C7236F"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DA747C5"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579208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2E13A87"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147B284" w14:textId="77777777" w:rsidTr="002E0941">
        <w:trPr>
          <w:tblCellSpacing w:w="15" w:type="dxa"/>
        </w:trPr>
        <w:tc>
          <w:tcPr>
            <w:tcW w:w="250" w:type="pct"/>
            <w:tcBorders>
              <w:top w:val="nil"/>
              <w:left w:val="nil"/>
              <w:bottom w:val="nil"/>
              <w:right w:val="nil"/>
            </w:tcBorders>
            <w:hideMark/>
          </w:tcPr>
          <w:p w14:paraId="3B0AF4D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E60B8E6" w14:textId="77777777" w:rsidR="002E0941" w:rsidRDefault="002E0941">
            <w:pPr>
              <w:rPr>
                <w:rFonts w:ascii="Calibri" w:hAnsi="Calibri" w:cs="Calibri"/>
                <w:sz w:val="22"/>
                <w:szCs w:val="22"/>
              </w:rPr>
            </w:pPr>
            <w:r>
              <w:rPr>
                <w:rFonts w:ascii="Calibri" w:hAnsi="Calibri" w:cs="Calibri"/>
                <w:sz w:val="22"/>
                <w:szCs w:val="22"/>
              </w:rPr>
              <w:t xml:space="preserve">WOZ-objectnummer </w:t>
            </w:r>
          </w:p>
        </w:tc>
        <w:tc>
          <w:tcPr>
            <w:tcW w:w="2500" w:type="pct"/>
            <w:tcBorders>
              <w:top w:val="nil"/>
              <w:left w:val="nil"/>
              <w:bottom w:val="nil"/>
              <w:right w:val="nil"/>
            </w:tcBorders>
            <w:hideMark/>
          </w:tcPr>
          <w:p w14:paraId="4FA217A3" w14:textId="77777777" w:rsidR="002E0941" w:rsidRDefault="002E0941">
            <w:pPr>
              <w:rPr>
                <w:rFonts w:ascii="Calibri" w:hAnsi="Calibri" w:cs="Calibri"/>
                <w:sz w:val="22"/>
                <w:szCs w:val="22"/>
              </w:rPr>
            </w:pPr>
            <w:r>
              <w:rPr>
                <w:rFonts w:ascii="Calibri" w:hAnsi="Calibri" w:cs="Calibri"/>
                <w:sz w:val="22"/>
                <w:szCs w:val="22"/>
              </w:rPr>
              <w:t>De unieke aanduiding van een WOZ-OBJECT.</w:t>
            </w:r>
          </w:p>
        </w:tc>
        <w:tc>
          <w:tcPr>
            <w:tcW w:w="500" w:type="pct"/>
            <w:tcBorders>
              <w:top w:val="nil"/>
              <w:left w:val="nil"/>
              <w:bottom w:val="nil"/>
              <w:right w:val="nil"/>
            </w:tcBorders>
            <w:hideMark/>
          </w:tcPr>
          <w:p w14:paraId="18719804" w14:textId="77777777" w:rsidR="002E0941" w:rsidRDefault="002E0941">
            <w:pPr>
              <w:rPr>
                <w:rFonts w:ascii="Calibri" w:hAnsi="Calibri" w:cs="Calibri"/>
                <w:sz w:val="22"/>
                <w:szCs w:val="22"/>
              </w:rPr>
            </w:pPr>
            <w:r>
              <w:rPr>
                <w:rFonts w:ascii="Calibri" w:hAnsi="Calibri" w:cs="Calibri"/>
                <w:sz w:val="22"/>
                <w:szCs w:val="22"/>
              </w:rPr>
              <w:t xml:space="preserve">AN12 </w:t>
            </w:r>
          </w:p>
        </w:tc>
        <w:tc>
          <w:tcPr>
            <w:tcW w:w="500" w:type="pct"/>
            <w:tcBorders>
              <w:top w:val="nil"/>
              <w:left w:val="nil"/>
              <w:bottom w:val="nil"/>
              <w:right w:val="nil"/>
            </w:tcBorders>
            <w:hideMark/>
          </w:tcPr>
          <w:p w14:paraId="58E1961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67B3651" w14:textId="77777777" w:rsidTr="002E0941">
        <w:trPr>
          <w:tblCellSpacing w:w="15" w:type="dxa"/>
        </w:trPr>
        <w:tc>
          <w:tcPr>
            <w:tcW w:w="250" w:type="pct"/>
            <w:tcBorders>
              <w:top w:val="nil"/>
              <w:left w:val="nil"/>
              <w:bottom w:val="nil"/>
              <w:right w:val="nil"/>
            </w:tcBorders>
            <w:hideMark/>
          </w:tcPr>
          <w:p w14:paraId="16985AB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DDC82AE" w14:textId="77777777" w:rsidR="002E0941" w:rsidRDefault="002E0941">
            <w:pPr>
              <w:rPr>
                <w:rFonts w:ascii="Calibri" w:hAnsi="Calibri" w:cs="Calibri"/>
                <w:sz w:val="22"/>
                <w:szCs w:val="22"/>
              </w:rPr>
            </w:pPr>
            <w:r>
              <w:rPr>
                <w:rFonts w:ascii="Calibri" w:hAnsi="Calibri" w:cs="Calibri"/>
                <w:sz w:val="22"/>
                <w:szCs w:val="22"/>
              </w:rPr>
              <w:t xml:space="preserve">Geometrie WOZ-object </w:t>
            </w:r>
          </w:p>
        </w:tc>
        <w:tc>
          <w:tcPr>
            <w:tcW w:w="2500" w:type="pct"/>
            <w:tcBorders>
              <w:top w:val="nil"/>
              <w:left w:val="nil"/>
              <w:bottom w:val="nil"/>
              <w:right w:val="nil"/>
            </w:tcBorders>
            <w:hideMark/>
          </w:tcPr>
          <w:p w14:paraId="3F8E3E81" w14:textId="77777777" w:rsidR="002E0941" w:rsidRDefault="002E0941">
            <w:pPr>
              <w:rPr>
                <w:rFonts w:ascii="Calibri" w:hAnsi="Calibri" w:cs="Calibri"/>
                <w:sz w:val="22"/>
                <w:szCs w:val="22"/>
              </w:rPr>
            </w:pPr>
            <w:r>
              <w:rPr>
                <w:rFonts w:ascii="Calibri" w:hAnsi="Calibri" w:cs="Calibri"/>
                <w:sz w:val="22"/>
                <w:szCs w:val="22"/>
              </w:rPr>
              <w:t>De minimaal tweedimensionale geometrische representatie van de omtrekken van een WOZ-OBJECT.</w:t>
            </w:r>
          </w:p>
        </w:tc>
        <w:tc>
          <w:tcPr>
            <w:tcW w:w="500" w:type="pct"/>
            <w:tcBorders>
              <w:top w:val="nil"/>
              <w:left w:val="nil"/>
              <w:bottom w:val="nil"/>
              <w:right w:val="nil"/>
            </w:tcBorders>
            <w:hideMark/>
          </w:tcPr>
          <w:p w14:paraId="4F00A6EA"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671046D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355EFEC" w14:textId="77777777" w:rsidTr="002E0941">
        <w:trPr>
          <w:tblCellSpacing w:w="15" w:type="dxa"/>
        </w:trPr>
        <w:tc>
          <w:tcPr>
            <w:tcW w:w="250" w:type="pct"/>
            <w:tcBorders>
              <w:top w:val="nil"/>
              <w:left w:val="nil"/>
              <w:bottom w:val="nil"/>
              <w:right w:val="nil"/>
            </w:tcBorders>
            <w:hideMark/>
          </w:tcPr>
          <w:p w14:paraId="6FDFBDC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8175C1" w14:textId="77777777" w:rsidR="002E0941" w:rsidRDefault="002E0941">
            <w:pPr>
              <w:rPr>
                <w:rFonts w:ascii="Calibri" w:hAnsi="Calibri" w:cs="Calibri"/>
                <w:sz w:val="22"/>
                <w:szCs w:val="22"/>
              </w:rPr>
            </w:pPr>
            <w:r>
              <w:rPr>
                <w:rFonts w:ascii="Calibri" w:hAnsi="Calibri" w:cs="Calibri"/>
                <w:sz w:val="22"/>
                <w:szCs w:val="22"/>
              </w:rPr>
              <w:t xml:space="preserve">Soort-object-code </w:t>
            </w:r>
          </w:p>
        </w:tc>
        <w:tc>
          <w:tcPr>
            <w:tcW w:w="2500" w:type="pct"/>
            <w:tcBorders>
              <w:top w:val="nil"/>
              <w:left w:val="nil"/>
              <w:bottom w:val="nil"/>
              <w:right w:val="nil"/>
            </w:tcBorders>
            <w:hideMark/>
          </w:tcPr>
          <w:p w14:paraId="028F58F0" w14:textId="77777777" w:rsidR="002E0941" w:rsidRDefault="002E0941">
            <w:pPr>
              <w:rPr>
                <w:rFonts w:ascii="Calibri" w:hAnsi="Calibri" w:cs="Calibri"/>
                <w:sz w:val="22"/>
                <w:szCs w:val="22"/>
              </w:rPr>
            </w:pPr>
            <w:r>
              <w:rPr>
                <w:rFonts w:ascii="Calibri" w:hAnsi="Calibri" w:cs="Calibri"/>
                <w:sz w:val="22"/>
                <w:szCs w:val="22"/>
              </w:rPr>
              <w:t>Aanduiding van het soort object ten behoeve van een correcte bepaling van de waarde.</w:t>
            </w:r>
          </w:p>
        </w:tc>
        <w:tc>
          <w:tcPr>
            <w:tcW w:w="500" w:type="pct"/>
            <w:tcBorders>
              <w:top w:val="nil"/>
              <w:left w:val="nil"/>
              <w:bottom w:val="nil"/>
              <w:right w:val="nil"/>
            </w:tcBorders>
            <w:hideMark/>
          </w:tcPr>
          <w:p w14:paraId="5053B159" w14:textId="77777777" w:rsidR="002E0941" w:rsidRDefault="002E0941">
            <w:pPr>
              <w:rPr>
                <w:rFonts w:ascii="Calibri" w:hAnsi="Calibri" w:cs="Calibri"/>
                <w:sz w:val="22"/>
                <w:szCs w:val="22"/>
              </w:rPr>
            </w:pPr>
            <w:r>
              <w:rPr>
                <w:rFonts w:ascii="Calibri" w:hAnsi="Calibri" w:cs="Calibri"/>
                <w:sz w:val="22"/>
                <w:szCs w:val="22"/>
              </w:rPr>
              <w:t xml:space="preserve">SOORT </w:t>
            </w:r>
          </w:p>
        </w:tc>
        <w:tc>
          <w:tcPr>
            <w:tcW w:w="500" w:type="pct"/>
            <w:tcBorders>
              <w:top w:val="nil"/>
              <w:left w:val="nil"/>
              <w:bottom w:val="nil"/>
              <w:right w:val="nil"/>
            </w:tcBorders>
            <w:hideMark/>
          </w:tcPr>
          <w:p w14:paraId="35C78C1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7FFE121" w14:textId="77777777" w:rsidTr="002E0941">
        <w:trPr>
          <w:tblCellSpacing w:w="15" w:type="dxa"/>
        </w:trPr>
        <w:tc>
          <w:tcPr>
            <w:tcW w:w="250" w:type="pct"/>
            <w:tcBorders>
              <w:top w:val="nil"/>
              <w:left w:val="nil"/>
              <w:bottom w:val="nil"/>
              <w:right w:val="nil"/>
            </w:tcBorders>
            <w:hideMark/>
          </w:tcPr>
          <w:p w14:paraId="52E218F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E4623E" w14:textId="77777777" w:rsidR="002E0941" w:rsidRDefault="002E0941">
            <w:pPr>
              <w:rPr>
                <w:rFonts w:ascii="Calibri" w:hAnsi="Calibri" w:cs="Calibri"/>
                <w:sz w:val="22"/>
                <w:szCs w:val="22"/>
              </w:rPr>
            </w:pPr>
            <w:r>
              <w:rPr>
                <w:rFonts w:ascii="Calibri" w:hAnsi="Calibri" w:cs="Calibri"/>
                <w:sz w:val="22"/>
                <w:szCs w:val="22"/>
              </w:rPr>
              <w:t xml:space="preserve">Datum begin geldigheid WOZ-object </w:t>
            </w:r>
          </w:p>
        </w:tc>
        <w:tc>
          <w:tcPr>
            <w:tcW w:w="2500" w:type="pct"/>
            <w:tcBorders>
              <w:top w:val="nil"/>
              <w:left w:val="nil"/>
              <w:bottom w:val="nil"/>
              <w:right w:val="nil"/>
            </w:tcBorders>
            <w:hideMark/>
          </w:tcPr>
          <w:p w14:paraId="4299CC4D" w14:textId="77777777" w:rsidR="002E0941" w:rsidRDefault="002E0941">
            <w:pPr>
              <w:rPr>
                <w:rFonts w:ascii="Calibri" w:hAnsi="Calibri" w:cs="Calibri"/>
                <w:sz w:val="22"/>
                <w:szCs w:val="22"/>
              </w:rPr>
            </w:pPr>
            <w:r>
              <w:rPr>
                <w:rFonts w:ascii="Calibri" w:hAnsi="Calibri" w:cs="Calibri"/>
                <w:sz w:val="22"/>
                <w:szCs w:val="22"/>
              </w:rPr>
              <w:t>Een aanduiding op welk tijdstip een object is ontstaan.</w:t>
            </w:r>
          </w:p>
        </w:tc>
        <w:tc>
          <w:tcPr>
            <w:tcW w:w="500" w:type="pct"/>
            <w:tcBorders>
              <w:top w:val="nil"/>
              <w:left w:val="nil"/>
              <w:bottom w:val="nil"/>
              <w:right w:val="nil"/>
            </w:tcBorders>
            <w:hideMark/>
          </w:tcPr>
          <w:p w14:paraId="213F6F68"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9A19C8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2A91083" w14:textId="77777777" w:rsidTr="002E0941">
        <w:trPr>
          <w:tblCellSpacing w:w="15" w:type="dxa"/>
        </w:trPr>
        <w:tc>
          <w:tcPr>
            <w:tcW w:w="250" w:type="pct"/>
            <w:tcBorders>
              <w:top w:val="nil"/>
              <w:left w:val="nil"/>
              <w:bottom w:val="nil"/>
              <w:right w:val="nil"/>
            </w:tcBorders>
            <w:hideMark/>
          </w:tcPr>
          <w:p w14:paraId="5E6C9E4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80019B4" w14:textId="77777777" w:rsidR="002E0941" w:rsidRDefault="002E0941">
            <w:pPr>
              <w:rPr>
                <w:rFonts w:ascii="Calibri" w:hAnsi="Calibri" w:cs="Calibri"/>
                <w:sz w:val="22"/>
                <w:szCs w:val="22"/>
              </w:rPr>
            </w:pPr>
            <w:r>
              <w:rPr>
                <w:rFonts w:ascii="Calibri" w:hAnsi="Calibri" w:cs="Calibri"/>
                <w:sz w:val="22"/>
                <w:szCs w:val="22"/>
              </w:rPr>
              <w:t xml:space="preserve">Datum einde geldigheid WOZ-object </w:t>
            </w:r>
          </w:p>
        </w:tc>
        <w:tc>
          <w:tcPr>
            <w:tcW w:w="2500" w:type="pct"/>
            <w:tcBorders>
              <w:top w:val="nil"/>
              <w:left w:val="nil"/>
              <w:bottom w:val="nil"/>
              <w:right w:val="nil"/>
            </w:tcBorders>
            <w:hideMark/>
          </w:tcPr>
          <w:p w14:paraId="06E6CC0F" w14:textId="77777777" w:rsidR="002E0941" w:rsidRDefault="002E0941">
            <w:pPr>
              <w:rPr>
                <w:rFonts w:ascii="Calibri" w:hAnsi="Calibri" w:cs="Calibri"/>
                <w:sz w:val="22"/>
                <w:szCs w:val="22"/>
              </w:rPr>
            </w:pPr>
            <w:r>
              <w:rPr>
                <w:rFonts w:ascii="Calibri" w:hAnsi="Calibri" w:cs="Calibri"/>
                <w:sz w:val="22"/>
                <w:szCs w:val="22"/>
              </w:rPr>
              <w:t>Een aanduiding op welk tijdstip een object is beëindigd.</w:t>
            </w:r>
          </w:p>
        </w:tc>
        <w:tc>
          <w:tcPr>
            <w:tcW w:w="500" w:type="pct"/>
            <w:tcBorders>
              <w:top w:val="nil"/>
              <w:left w:val="nil"/>
              <w:bottom w:val="nil"/>
              <w:right w:val="nil"/>
            </w:tcBorders>
            <w:hideMark/>
          </w:tcPr>
          <w:p w14:paraId="5F2F21BB"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E2DEB4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5B56ECE" w14:textId="77777777" w:rsidTr="002E0941">
        <w:trPr>
          <w:tblCellSpacing w:w="15" w:type="dxa"/>
        </w:trPr>
        <w:tc>
          <w:tcPr>
            <w:tcW w:w="250" w:type="pct"/>
            <w:tcBorders>
              <w:top w:val="nil"/>
              <w:left w:val="nil"/>
              <w:bottom w:val="nil"/>
              <w:right w:val="nil"/>
            </w:tcBorders>
            <w:hideMark/>
          </w:tcPr>
          <w:p w14:paraId="1AEB512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09402CE" w14:textId="77777777" w:rsidR="002E0941" w:rsidRDefault="002E0941">
            <w:pPr>
              <w:rPr>
                <w:rFonts w:ascii="Calibri" w:hAnsi="Calibri" w:cs="Calibri"/>
                <w:sz w:val="22"/>
                <w:szCs w:val="22"/>
              </w:rPr>
            </w:pPr>
            <w:r>
              <w:rPr>
                <w:rFonts w:ascii="Calibri" w:hAnsi="Calibri" w:cs="Calibri"/>
                <w:sz w:val="22"/>
                <w:szCs w:val="22"/>
              </w:rPr>
              <w:t xml:space="preserve">/Adresaanduiding WOZ-OBJECT : </w:t>
            </w:r>
          </w:p>
        </w:tc>
        <w:tc>
          <w:tcPr>
            <w:tcW w:w="2500" w:type="pct"/>
            <w:tcBorders>
              <w:top w:val="nil"/>
              <w:left w:val="nil"/>
              <w:bottom w:val="nil"/>
              <w:right w:val="nil"/>
            </w:tcBorders>
            <w:hideMark/>
          </w:tcPr>
          <w:p w14:paraId="593C6BEE" w14:textId="77777777" w:rsidR="002E0941" w:rsidRDefault="002E0941">
            <w:pPr>
              <w:rPr>
                <w:rFonts w:ascii="Calibri" w:hAnsi="Calibri" w:cs="Calibri"/>
                <w:sz w:val="22"/>
                <w:szCs w:val="22"/>
              </w:rPr>
            </w:pPr>
            <w:r>
              <w:rPr>
                <w:rFonts w:ascii="Calibri" w:hAnsi="Calibri" w:cs="Calibri"/>
                <w:sz w:val="22"/>
                <w:szCs w:val="22"/>
              </w:rPr>
              <w:t xml:space="preserve">De adresaanduiding van het WOZ-OBJECT </w:t>
            </w:r>
          </w:p>
        </w:tc>
        <w:tc>
          <w:tcPr>
            <w:tcW w:w="500" w:type="pct"/>
            <w:tcBorders>
              <w:top w:val="nil"/>
              <w:left w:val="nil"/>
              <w:bottom w:val="nil"/>
              <w:right w:val="nil"/>
            </w:tcBorders>
            <w:hideMark/>
          </w:tcPr>
          <w:p w14:paraId="7E057428"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3246158C"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78B6E884" w14:textId="77777777" w:rsidTr="002E0941">
        <w:trPr>
          <w:tblCellSpacing w:w="15" w:type="dxa"/>
        </w:trPr>
        <w:tc>
          <w:tcPr>
            <w:tcW w:w="250" w:type="pct"/>
            <w:tcBorders>
              <w:top w:val="nil"/>
              <w:left w:val="nil"/>
              <w:bottom w:val="nil"/>
              <w:right w:val="nil"/>
            </w:tcBorders>
            <w:hideMark/>
          </w:tcPr>
          <w:p w14:paraId="5C68B19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720F7A" w14:textId="77777777" w:rsidR="002E0941" w:rsidRDefault="002E0941">
            <w:pPr>
              <w:rPr>
                <w:rFonts w:ascii="Calibri" w:hAnsi="Calibri" w:cs="Calibri"/>
                <w:sz w:val="22"/>
                <w:szCs w:val="22"/>
              </w:rPr>
            </w:pPr>
            <w:r>
              <w:rPr>
                <w:rFonts w:ascii="Calibri" w:hAnsi="Calibri" w:cs="Calibri"/>
                <w:sz w:val="22"/>
                <w:szCs w:val="22"/>
              </w:rPr>
              <w:t xml:space="preserve">- Locatie-omschrijving </w:t>
            </w:r>
          </w:p>
        </w:tc>
        <w:tc>
          <w:tcPr>
            <w:tcW w:w="2500" w:type="pct"/>
            <w:tcBorders>
              <w:top w:val="nil"/>
              <w:left w:val="nil"/>
              <w:bottom w:val="nil"/>
              <w:right w:val="nil"/>
            </w:tcBorders>
            <w:hideMark/>
          </w:tcPr>
          <w:p w14:paraId="2DC88D71" w14:textId="77777777" w:rsidR="002E0941" w:rsidRDefault="002E0941">
            <w:pPr>
              <w:rPr>
                <w:rFonts w:ascii="Calibri" w:hAnsi="Calibri" w:cs="Calibri"/>
                <w:sz w:val="22"/>
                <w:szCs w:val="22"/>
              </w:rPr>
            </w:pPr>
            <w:r>
              <w:rPr>
                <w:rFonts w:ascii="Calibri" w:hAnsi="Calibri" w:cs="Calibri"/>
                <w:sz w:val="22"/>
                <w:szCs w:val="22"/>
              </w:rPr>
              <w:t xml:space="preserve">De aanvullende omschrijving van de ligging van een WOZ-OBJECT ten opzichte van een betrokken of het dichtstbijzijnde VERBLIJFSOBJECT, STANDPLAATS, LIGPLAATS, OVERIG GEBOUWD OBJECT of OVERIG BENOEMD TERREIN. </w:t>
            </w:r>
          </w:p>
        </w:tc>
        <w:tc>
          <w:tcPr>
            <w:tcW w:w="500" w:type="pct"/>
            <w:tcBorders>
              <w:top w:val="nil"/>
              <w:left w:val="nil"/>
              <w:bottom w:val="nil"/>
              <w:right w:val="nil"/>
            </w:tcBorders>
            <w:hideMark/>
          </w:tcPr>
          <w:p w14:paraId="01E704E4"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16B3545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5F65BD6" w14:textId="77777777" w:rsidTr="002E0941">
        <w:trPr>
          <w:tblCellSpacing w:w="15" w:type="dxa"/>
        </w:trPr>
        <w:tc>
          <w:tcPr>
            <w:tcW w:w="250" w:type="pct"/>
            <w:tcBorders>
              <w:top w:val="nil"/>
              <w:left w:val="nil"/>
              <w:bottom w:val="nil"/>
              <w:right w:val="nil"/>
            </w:tcBorders>
            <w:hideMark/>
          </w:tcPr>
          <w:p w14:paraId="1C03042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AC3B4F9"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010275A6"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566815D4"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721A4C8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3ACD660" w14:textId="77777777" w:rsidTr="002E0941">
        <w:trPr>
          <w:tblCellSpacing w:w="15" w:type="dxa"/>
        </w:trPr>
        <w:tc>
          <w:tcPr>
            <w:tcW w:w="250" w:type="pct"/>
            <w:tcBorders>
              <w:top w:val="nil"/>
              <w:left w:val="nil"/>
              <w:bottom w:val="nil"/>
              <w:right w:val="nil"/>
            </w:tcBorders>
            <w:hideMark/>
          </w:tcPr>
          <w:p w14:paraId="072E129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8ACE7F"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212089BF"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78513348"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5E295B9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6147727" w14:textId="77777777" w:rsidTr="002E0941">
        <w:trPr>
          <w:tblCellSpacing w:w="15" w:type="dxa"/>
        </w:trPr>
        <w:tc>
          <w:tcPr>
            <w:tcW w:w="250" w:type="pct"/>
            <w:tcBorders>
              <w:top w:val="nil"/>
              <w:left w:val="nil"/>
              <w:bottom w:val="nil"/>
              <w:right w:val="nil"/>
            </w:tcBorders>
            <w:hideMark/>
          </w:tcPr>
          <w:p w14:paraId="48A9052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7369E54"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2564C01A"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252A7924"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69762FC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00B7CA8" w14:textId="77777777" w:rsidTr="002E0941">
        <w:trPr>
          <w:tblCellSpacing w:w="15" w:type="dxa"/>
        </w:trPr>
        <w:tc>
          <w:tcPr>
            <w:tcW w:w="250" w:type="pct"/>
            <w:tcBorders>
              <w:top w:val="nil"/>
              <w:left w:val="nil"/>
              <w:bottom w:val="nil"/>
              <w:right w:val="nil"/>
            </w:tcBorders>
            <w:hideMark/>
          </w:tcPr>
          <w:p w14:paraId="0A2C0F6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7579C30"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570FB900" w14:textId="77777777" w:rsidR="002E0941" w:rsidRDefault="002E0941">
            <w:pPr>
              <w:rPr>
                <w:rFonts w:ascii="Calibri" w:hAnsi="Calibri" w:cs="Calibri"/>
                <w:sz w:val="22"/>
                <w:szCs w:val="22"/>
              </w:rPr>
            </w:pPr>
            <w:r>
              <w:rPr>
                <w:rFonts w:ascii="Calibri" w:hAnsi="Calibri" w:cs="Calibri"/>
                <w:sz w:val="22"/>
                <w:szCs w:val="22"/>
              </w:rPr>
              <w:t>Een door het bevoegde gemeentelijke orgaan aan een OPENBARE RUIMTE toegekende benaming</w:t>
            </w:r>
          </w:p>
        </w:tc>
        <w:tc>
          <w:tcPr>
            <w:tcW w:w="500" w:type="pct"/>
            <w:tcBorders>
              <w:top w:val="nil"/>
              <w:left w:val="nil"/>
              <w:bottom w:val="nil"/>
              <w:right w:val="nil"/>
            </w:tcBorders>
            <w:hideMark/>
          </w:tcPr>
          <w:p w14:paraId="11390D7E"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4C7621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AEA5E2F" w14:textId="77777777" w:rsidTr="002E0941">
        <w:trPr>
          <w:tblCellSpacing w:w="15" w:type="dxa"/>
        </w:trPr>
        <w:tc>
          <w:tcPr>
            <w:tcW w:w="250" w:type="pct"/>
            <w:tcBorders>
              <w:top w:val="nil"/>
              <w:left w:val="nil"/>
              <w:bottom w:val="nil"/>
              <w:right w:val="nil"/>
            </w:tcBorders>
            <w:hideMark/>
          </w:tcPr>
          <w:p w14:paraId="53B9DA2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BF2C896"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4C05EF5E" w14:textId="77777777" w:rsidR="002E0941" w:rsidRDefault="002E0941">
            <w:pPr>
              <w:rPr>
                <w:rFonts w:ascii="Calibri" w:hAnsi="Calibri" w:cs="Calibri"/>
                <w:sz w:val="22"/>
                <w:szCs w:val="22"/>
              </w:rPr>
            </w:pPr>
            <w:r>
              <w:rPr>
                <w:rFonts w:ascii="Calibri" w:hAnsi="Calibri" w:cs="Calibri"/>
                <w:sz w:val="22"/>
                <w:szCs w:val="22"/>
              </w:rPr>
              <w:t xml:space="preserve">De door PostNL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1ABCD0ED"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58A7DD8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3BAD416" w14:textId="77777777" w:rsidTr="002E0941">
        <w:trPr>
          <w:tblCellSpacing w:w="15" w:type="dxa"/>
        </w:trPr>
        <w:tc>
          <w:tcPr>
            <w:tcW w:w="250" w:type="pct"/>
            <w:tcBorders>
              <w:top w:val="nil"/>
              <w:left w:val="nil"/>
              <w:bottom w:val="nil"/>
              <w:right w:val="nil"/>
            </w:tcBorders>
            <w:hideMark/>
          </w:tcPr>
          <w:p w14:paraId="4C2BF84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DDFC4E2"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1C90E1D4"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7D343FAE"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587BE2DB" w14:textId="77777777" w:rsidR="002E0941" w:rsidRDefault="002E0941">
            <w:pPr>
              <w:rPr>
                <w:rFonts w:ascii="Calibri" w:hAnsi="Calibri" w:cs="Calibri"/>
                <w:sz w:val="22"/>
                <w:szCs w:val="22"/>
              </w:rPr>
            </w:pPr>
            <w:r>
              <w:rPr>
                <w:rFonts w:ascii="Calibri" w:hAnsi="Calibri" w:cs="Calibri"/>
                <w:sz w:val="22"/>
                <w:szCs w:val="22"/>
              </w:rPr>
              <w:t>1</w:t>
            </w:r>
          </w:p>
        </w:tc>
      </w:tr>
    </w:tbl>
    <w:p w14:paraId="5167126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48A2E55" w14:textId="77777777" w:rsidTr="002E0941">
        <w:trPr>
          <w:tblCellSpacing w:w="15" w:type="dxa"/>
        </w:trPr>
        <w:tc>
          <w:tcPr>
            <w:tcW w:w="1500" w:type="pct"/>
            <w:tcBorders>
              <w:top w:val="nil"/>
              <w:left w:val="nil"/>
              <w:bottom w:val="nil"/>
              <w:right w:val="nil"/>
            </w:tcBorders>
            <w:hideMark/>
          </w:tcPr>
          <w:p w14:paraId="7A38EA8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7420654B"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5A768776" w14:textId="77777777" w:rsidTr="002E0941">
        <w:trPr>
          <w:tblCellSpacing w:w="15" w:type="dxa"/>
        </w:trPr>
        <w:tc>
          <w:tcPr>
            <w:tcW w:w="250" w:type="pct"/>
            <w:tcBorders>
              <w:top w:val="nil"/>
              <w:left w:val="nil"/>
              <w:bottom w:val="nil"/>
              <w:right w:val="nil"/>
            </w:tcBorders>
            <w:hideMark/>
          </w:tcPr>
          <w:p w14:paraId="19DAD62D"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B572D6C" w14:textId="77777777" w:rsidR="002E0941" w:rsidRDefault="002E0941">
            <w:pPr>
              <w:rPr>
                <w:rFonts w:ascii="Calibri" w:hAnsi="Calibri" w:cs="Calibri"/>
                <w:sz w:val="22"/>
                <w:szCs w:val="22"/>
              </w:rPr>
            </w:pPr>
            <w:r>
              <w:rPr>
                <w:rFonts w:ascii="Calibri" w:hAnsi="Calibri" w:cs="Calibri"/>
                <w:sz w:val="22"/>
                <w:szCs w:val="22"/>
              </w:rPr>
              <w:t xml:space="preserve">Dit objecttype komt voort uit de objectafbakeningsvoorschriften van artikel 16 van de Wet WOZ. De unieke identificatie van het WOZ-object is het WOZ-objectnummer. De WOZ-object-aanduiding, een secundaire identificatie, wordt samengesteld uit de adresgegevens van één van de, aan het WOZ-object via het WOZdeelobject, gerelateerde gebouwde objecten en/of benoemde terreinen dan wel van een nabij gelegen gebouwd object of benoemd terrein, in beide gevallen (eventueel) aangevuld met de locatie-omschrijving. </w:t>
            </w:r>
          </w:p>
        </w:tc>
      </w:tr>
    </w:tbl>
    <w:p w14:paraId="1037A432" w14:textId="77777777" w:rsidR="002E0941" w:rsidRDefault="002E0941" w:rsidP="0055546E">
      <w:pPr>
        <w:pStyle w:val="Kop3"/>
        <w:rPr>
          <w:rFonts w:ascii="Calibri" w:hAnsi="Calibri" w:cs="Calibri"/>
        </w:rPr>
      </w:pPr>
      <w:bookmarkStart w:id="104" w:name="global_class_Model_WOZWAARDE"/>
      <w:bookmarkEnd w:id="104"/>
      <w:r>
        <w:rPr>
          <w:rFonts w:ascii="Calibri" w:hAnsi="Calibri" w:cs="Calibri"/>
        </w:rPr>
        <w:t>Objecttype WOZ-WAARDE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26C72BF" w14:textId="77777777" w:rsidTr="002E0941">
        <w:trPr>
          <w:tblCellSpacing w:w="15" w:type="dxa"/>
        </w:trPr>
        <w:tc>
          <w:tcPr>
            <w:tcW w:w="1500" w:type="pct"/>
            <w:tcBorders>
              <w:top w:val="nil"/>
              <w:left w:val="nil"/>
              <w:bottom w:val="nil"/>
              <w:right w:val="nil"/>
            </w:tcBorders>
            <w:hideMark/>
          </w:tcPr>
          <w:p w14:paraId="41A2BBF9"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B1226F0" w14:textId="77777777" w:rsidR="002E0941" w:rsidRDefault="002E0941">
            <w:pPr>
              <w:rPr>
                <w:rFonts w:ascii="Calibri" w:hAnsi="Calibri" w:cs="Calibri"/>
                <w:sz w:val="22"/>
                <w:szCs w:val="22"/>
              </w:rPr>
            </w:pPr>
            <w:r>
              <w:rPr>
                <w:rFonts w:ascii="Calibri" w:hAnsi="Calibri" w:cs="Calibri"/>
                <w:sz w:val="22"/>
                <w:szCs w:val="22"/>
              </w:rPr>
              <w:t>WOZ-WAARDE</w:t>
            </w:r>
          </w:p>
        </w:tc>
      </w:tr>
      <w:tr w:rsidR="002E0941" w14:paraId="2821A6E7" w14:textId="77777777" w:rsidTr="002E0941">
        <w:trPr>
          <w:tblCellSpacing w:w="15" w:type="dxa"/>
        </w:trPr>
        <w:tc>
          <w:tcPr>
            <w:tcW w:w="1500" w:type="pct"/>
            <w:tcBorders>
              <w:top w:val="nil"/>
              <w:left w:val="nil"/>
              <w:bottom w:val="nil"/>
              <w:right w:val="nil"/>
            </w:tcBorders>
            <w:hideMark/>
          </w:tcPr>
          <w:p w14:paraId="357ACDA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43301EFD" w14:textId="77777777" w:rsidR="002E0941" w:rsidRDefault="002E0941">
            <w:pPr>
              <w:rPr>
                <w:rFonts w:ascii="Calibri" w:hAnsi="Calibri" w:cs="Calibri"/>
                <w:sz w:val="22"/>
                <w:szCs w:val="22"/>
              </w:rPr>
            </w:pPr>
            <w:r>
              <w:rPr>
                <w:rFonts w:ascii="Calibri" w:hAnsi="Calibri" w:cs="Calibri"/>
                <w:sz w:val="22"/>
                <w:szCs w:val="22"/>
              </w:rPr>
              <w:t>BRWOZ</w:t>
            </w:r>
          </w:p>
        </w:tc>
      </w:tr>
      <w:tr w:rsidR="002E0941" w14:paraId="575FA4A5" w14:textId="77777777" w:rsidTr="002E0941">
        <w:trPr>
          <w:tblCellSpacing w:w="15" w:type="dxa"/>
        </w:trPr>
        <w:tc>
          <w:tcPr>
            <w:tcW w:w="1500" w:type="pct"/>
            <w:tcBorders>
              <w:top w:val="nil"/>
              <w:left w:val="nil"/>
              <w:bottom w:val="nil"/>
              <w:right w:val="nil"/>
            </w:tcBorders>
            <w:hideMark/>
          </w:tcPr>
          <w:p w14:paraId="2E0CC15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A61DCC7" w14:textId="77777777" w:rsidR="002E0941" w:rsidRDefault="002E0941">
            <w:pPr>
              <w:rPr>
                <w:rFonts w:ascii="Calibri" w:hAnsi="Calibri" w:cs="Calibri"/>
                <w:sz w:val="22"/>
                <w:szCs w:val="22"/>
              </w:rPr>
            </w:pPr>
            <w:r>
              <w:rPr>
                <w:rFonts w:ascii="Calibri" w:hAnsi="Calibri" w:cs="Calibri"/>
                <w:sz w:val="22"/>
                <w:szCs w:val="22"/>
              </w:rPr>
              <w:t xml:space="preserve">De op grond van de Wet WOZ vastgestelde waarde van het WOZ-object naar de genoemde waardepeildatum. </w:t>
            </w:r>
          </w:p>
        </w:tc>
      </w:tr>
      <w:tr w:rsidR="002E0941" w14:paraId="5CB41620" w14:textId="77777777" w:rsidTr="002E0941">
        <w:trPr>
          <w:tblCellSpacing w:w="15" w:type="dxa"/>
        </w:trPr>
        <w:tc>
          <w:tcPr>
            <w:tcW w:w="1500" w:type="pct"/>
            <w:tcBorders>
              <w:top w:val="nil"/>
              <w:left w:val="nil"/>
              <w:bottom w:val="nil"/>
              <w:right w:val="nil"/>
            </w:tcBorders>
            <w:hideMark/>
          </w:tcPr>
          <w:p w14:paraId="0B3C2C6E"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812D50" w14:textId="77777777" w:rsidR="002E0941" w:rsidRDefault="002E0941">
            <w:pPr>
              <w:rPr>
                <w:rFonts w:ascii="Calibri" w:hAnsi="Calibri" w:cs="Calibri"/>
                <w:sz w:val="22"/>
                <w:szCs w:val="22"/>
              </w:rPr>
            </w:pPr>
            <w:r>
              <w:rPr>
                <w:rFonts w:ascii="Calibri" w:hAnsi="Calibri" w:cs="Calibri"/>
                <w:sz w:val="22"/>
                <w:szCs w:val="22"/>
              </w:rPr>
              <w:t>BRWOZ</w:t>
            </w:r>
          </w:p>
        </w:tc>
      </w:tr>
      <w:tr w:rsidR="002E0941" w14:paraId="4BF7DD5C" w14:textId="77777777" w:rsidTr="002E0941">
        <w:trPr>
          <w:tblCellSpacing w:w="15" w:type="dxa"/>
        </w:trPr>
        <w:tc>
          <w:tcPr>
            <w:tcW w:w="1500" w:type="pct"/>
            <w:tcBorders>
              <w:top w:val="nil"/>
              <w:left w:val="nil"/>
              <w:bottom w:val="nil"/>
              <w:right w:val="nil"/>
            </w:tcBorders>
            <w:hideMark/>
          </w:tcPr>
          <w:p w14:paraId="03C1AF15"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6669DC" w14:textId="77777777" w:rsidR="002E0941" w:rsidRDefault="002E0941">
            <w:pPr>
              <w:rPr>
                <w:rFonts w:ascii="Calibri" w:hAnsi="Calibri" w:cs="Calibri"/>
                <w:sz w:val="22"/>
                <w:szCs w:val="22"/>
              </w:rPr>
            </w:pPr>
            <w:r>
              <w:rPr>
                <w:rFonts w:ascii="Calibri" w:hAnsi="Calibri" w:cs="Calibri"/>
                <w:sz w:val="22"/>
                <w:szCs w:val="22"/>
              </w:rPr>
              <w:t>2 februari 2009</w:t>
            </w:r>
          </w:p>
        </w:tc>
      </w:tr>
      <w:tr w:rsidR="002E0941" w14:paraId="337830D2" w14:textId="77777777" w:rsidTr="002E0941">
        <w:trPr>
          <w:tblCellSpacing w:w="15" w:type="dxa"/>
        </w:trPr>
        <w:tc>
          <w:tcPr>
            <w:tcW w:w="1500" w:type="pct"/>
            <w:tcBorders>
              <w:top w:val="nil"/>
              <w:left w:val="nil"/>
              <w:bottom w:val="nil"/>
              <w:right w:val="nil"/>
            </w:tcBorders>
            <w:hideMark/>
          </w:tcPr>
          <w:p w14:paraId="7EF3F45A"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FF20A0B" w14:textId="77777777" w:rsidR="002E0941" w:rsidRDefault="002E0941">
            <w:pPr>
              <w:rPr>
                <w:rFonts w:ascii="Calibri" w:hAnsi="Calibri" w:cs="Calibri"/>
                <w:sz w:val="22"/>
                <w:szCs w:val="22"/>
              </w:rPr>
            </w:pPr>
            <w:r>
              <w:rPr>
                <w:rFonts w:ascii="Calibri" w:hAnsi="Calibri" w:cs="Calibri"/>
                <w:sz w:val="22"/>
                <w:szCs w:val="22"/>
              </w:rPr>
              <w:t>WOZ-objectnummer Waardepeildatum</w:t>
            </w:r>
          </w:p>
        </w:tc>
      </w:tr>
      <w:tr w:rsidR="002E0941" w14:paraId="1F3C273A" w14:textId="77777777" w:rsidTr="002E0941">
        <w:trPr>
          <w:tblCellSpacing w:w="15" w:type="dxa"/>
        </w:trPr>
        <w:tc>
          <w:tcPr>
            <w:tcW w:w="1500" w:type="pct"/>
            <w:tcBorders>
              <w:top w:val="nil"/>
              <w:left w:val="nil"/>
              <w:bottom w:val="nil"/>
              <w:right w:val="nil"/>
            </w:tcBorders>
            <w:hideMark/>
          </w:tcPr>
          <w:p w14:paraId="24F5C6A0"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03D1B5E8" w14:textId="77777777" w:rsidR="002E0941" w:rsidRDefault="002E0941">
            <w:pPr>
              <w:rPr>
                <w:rFonts w:ascii="Calibri" w:hAnsi="Calibri" w:cs="Calibri"/>
                <w:sz w:val="22"/>
                <w:szCs w:val="22"/>
              </w:rPr>
            </w:pPr>
            <w:r>
              <w:rPr>
                <w:rFonts w:ascii="Calibri" w:hAnsi="Calibri" w:cs="Calibri"/>
                <w:sz w:val="22"/>
                <w:szCs w:val="22"/>
              </w:rPr>
              <w:t xml:space="preserve">De BR WOZ bevat voor alle geregistreerde WOZ-objecten de waarde naar de opeenvolgende waardepeildata, wanneer voor dat WOZ-object en die waardepeildatum een WOZ beschikking is genomen. </w:t>
            </w:r>
          </w:p>
        </w:tc>
      </w:tr>
      <w:tr w:rsidR="002E0941" w14:paraId="5AD697F1" w14:textId="77777777" w:rsidTr="002E0941">
        <w:trPr>
          <w:tblCellSpacing w:w="15" w:type="dxa"/>
        </w:trPr>
        <w:tc>
          <w:tcPr>
            <w:tcW w:w="1500" w:type="pct"/>
            <w:tcBorders>
              <w:top w:val="nil"/>
              <w:left w:val="nil"/>
              <w:bottom w:val="nil"/>
              <w:right w:val="nil"/>
            </w:tcBorders>
            <w:hideMark/>
          </w:tcPr>
          <w:p w14:paraId="61B99A69"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28658CC8" w14:textId="77777777" w:rsidR="002E0941" w:rsidRDefault="002E0941">
            <w:pPr>
              <w:rPr>
                <w:rFonts w:ascii="Calibri" w:hAnsi="Calibri" w:cs="Calibri"/>
                <w:sz w:val="22"/>
                <w:szCs w:val="22"/>
              </w:rPr>
            </w:pPr>
            <w:r>
              <w:rPr>
                <w:rFonts w:ascii="Calibri" w:hAnsi="Calibri" w:cs="Calibri"/>
                <w:sz w:val="22"/>
                <w:szCs w:val="22"/>
              </w:rPr>
              <w:t xml:space="preserve">Een waarde bestaat vanaf het moment dat door de bevoegde ambtenaar een WOZ-beschikking is genomen. </w:t>
            </w:r>
          </w:p>
        </w:tc>
      </w:tr>
      <w:tr w:rsidR="002E0941" w14:paraId="3AA48F0C" w14:textId="77777777" w:rsidTr="002E0941">
        <w:trPr>
          <w:tblCellSpacing w:w="15" w:type="dxa"/>
        </w:trPr>
        <w:tc>
          <w:tcPr>
            <w:tcW w:w="1500" w:type="pct"/>
            <w:tcBorders>
              <w:top w:val="nil"/>
              <w:left w:val="nil"/>
              <w:bottom w:val="nil"/>
              <w:right w:val="nil"/>
            </w:tcBorders>
            <w:hideMark/>
          </w:tcPr>
          <w:p w14:paraId="758FD6BC"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A2DD080" w14:textId="77777777" w:rsidR="002E0941" w:rsidRDefault="002E0941">
            <w:pPr>
              <w:rPr>
                <w:rFonts w:ascii="Calibri" w:hAnsi="Calibri" w:cs="Calibri"/>
                <w:sz w:val="22"/>
                <w:szCs w:val="22"/>
              </w:rPr>
            </w:pPr>
            <w:r>
              <w:rPr>
                <w:rFonts w:ascii="Calibri" w:hAnsi="Calibri" w:cs="Calibri"/>
                <w:sz w:val="22"/>
                <w:szCs w:val="22"/>
              </w:rPr>
              <w:t>Nee</w:t>
            </w:r>
          </w:p>
        </w:tc>
      </w:tr>
    </w:tbl>
    <w:p w14:paraId="5610A35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D265429" w14:textId="77777777" w:rsidTr="002E0941">
        <w:trPr>
          <w:tblCellSpacing w:w="15" w:type="dxa"/>
        </w:trPr>
        <w:tc>
          <w:tcPr>
            <w:tcW w:w="1500" w:type="pct"/>
            <w:tcBorders>
              <w:top w:val="nil"/>
              <w:left w:val="nil"/>
              <w:bottom w:val="nil"/>
              <w:right w:val="nil"/>
            </w:tcBorders>
            <w:hideMark/>
          </w:tcPr>
          <w:p w14:paraId="575619BD"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62775CF8"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4E893EC2" w14:textId="77777777" w:rsidTr="002E0941">
        <w:trPr>
          <w:tblCellSpacing w:w="15" w:type="dxa"/>
        </w:trPr>
        <w:tc>
          <w:tcPr>
            <w:tcW w:w="0" w:type="auto"/>
            <w:tcBorders>
              <w:top w:val="nil"/>
              <w:left w:val="nil"/>
              <w:bottom w:val="nil"/>
              <w:right w:val="nil"/>
            </w:tcBorders>
            <w:hideMark/>
          </w:tcPr>
          <w:p w14:paraId="18367927"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CD28596"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35BC314"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257AC3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8765434"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C03063D" w14:textId="77777777" w:rsidTr="002E0941">
        <w:trPr>
          <w:tblCellSpacing w:w="15" w:type="dxa"/>
        </w:trPr>
        <w:tc>
          <w:tcPr>
            <w:tcW w:w="250" w:type="pct"/>
            <w:tcBorders>
              <w:top w:val="nil"/>
              <w:left w:val="nil"/>
              <w:bottom w:val="nil"/>
              <w:right w:val="nil"/>
            </w:tcBorders>
            <w:hideMark/>
          </w:tcPr>
          <w:p w14:paraId="0239799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FA328D" w14:textId="77777777" w:rsidR="002E0941" w:rsidRDefault="002E0941">
            <w:pPr>
              <w:rPr>
                <w:rFonts w:ascii="Calibri" w:hAnsi="Calibri" w:cs="Calibri"/>
                <w:sz w:val="22"/>
                <w:szCs w:val="22"/>
              </w:rPr>
            </w:pPr>
            <w:r>
              <w:rPr>
                <w:rFonts w:ascii="Calibri" w:hAnsi="Calibri" w:cs="Calibri"/>
                <w:sz w:val="22"/>
                <w:szCs w:val="22"/>
              </w:rPr>
              <w:t xml:space="preserve">WOZ-objectnummer </w:t>
            </w:r>
          </w:p>
        </w:tc>
        <w:tc>
          <w:tcPr>
            <w:tcW w:w="2500" w:type="pct"/>
            <w:tcBorders>
              <w:top w:val="nil"/>
              <w:left w:val="nil"/>
              <w:bottom w:val="nil"/>
              <w:right w:val="nil"/>
            </w:tcBorders>
            <w:hideMark/>
          </w:tcPr>
          <w:p w14:paraId="26723ADF" w14:textId="77777777" w:rsidR="002E0941" w:rsidRDefault="002E0941">
            <w:pPr>
              <w:rPr>
                <w:rFonts w:ascii="Calibri" w:hAnsi="Calibri" w:cs="Calibri"/>
                <w:sz w:val="22"/>
                <w:szCs w:val="22"/>
              </w:rPr>
            </w:pPr>
            <w:r>
              <w:rPr>
                <w:rFonts w:ascii="Calibri" w:hAnsi="Calibri" w:cs="Calibri"/>
                <w:sz w:val="22"/>
                <w:szCs w:val="22"/>
              </w:rPr>
              <w:t>De unieke aanduiding van een WOZ-OBJECT.</w:t>
            </w:r>
          </w:p>
        </w:tc>
        <w:tc>
          <w:tcPr>
            <w:tcW w:w="500" w:type="pct"/>
            <w:tcBorders>
              <w:top w:val="nil"/>
              <w:left w:val="nil"/>
              <w:bottom w:val="nil"/>
              <w:right w:val="nil"/>
            </w:tcBorders>
            <w:hideMark/>
          </w:tcPr>
          <w:p w14:paraId="074939EF" w14:textId="77777777" w:rsidR="002E0941" w:rsidRDefault="002E0941">
            <w:pPr>
              <w:rPr>
                <w:rFonts w:ascii="Calibri" w:hAnsi="Calibri" w:cs="Calibri"/>
                <w:sz w:val="22"/>
                <w:szCs w:val="22"/>
              </w:rPr>
            </w:pPr>
            <w:r>
              <w:rPr>
                <w:rFonts w:ascii="Calibri" w:hAnsi="Calibri" w:cs="Calibri"/>
                <w:sz w:val="22"/>
                <w:szCs w:val="22"/>
              </w:rPr>
              <w:t xml:space="preserve">AN12 </w:t>
            </w:r>
          </w:p>
        </w:tc>
        <w:tc>
          <w:tcPr>
            <w:tcW w:w="500" w:type="pct"/>
            <w:tcBorders>
              <w:top w:val="nil"/>
              <w:left w:val="nil"/>
              <w:bottom w:val="nil"/>
              <w:right w:val="nil"/>
            </w:tcBorders>
            <w:hideMark/>
          </w:tcPr>
          <w:p w14:paraId="1F402CC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D6B844D" w14:textId="77777777" w:rsidTr="002E0941">
        <w:trPr>
          <w:tblCellSpacing w:w="15" w:type="dxa"/>
        </w:trPr>
        <w:tc>
          <w:tcPr>
            <w:tcW w:w="250" w:type="pct"/>
            <w:tcBorders>
              <w:top w:val="nil"/>
              <w:left w:val="nil"/>
              <w:bottom w:val="nil"/>
              <w:right w:val="nil"/>
            </w:tcBorders>
            <w:hideMark/>
          </w:tcPr>
          <w:p w14:paraId="1B134F9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EE13064" w14:textId="77777777" w:rsidR="002E0941" w:rsidRDefault="002E0941">
            <w:pPr>
              <w:rPr>
                <w:rFonts w:ascii="Calibri" w:hAnsi="Calibri" w:cs="Calibri"/>
                <w:sz w:val="22"/>
                <w:szCs w:val="22"/>
              </w:rPr>
            </w:pPr>
            <w:r>
              <w:rPr>
                <w:rFonts w:ascii="Calibri" w:hAnsi="Calibri" w:cs="Calibri"/>
                <w:sz w:val="22"/>
                <w:szCs w:val="22"/>
              </w:rPr>
              <w:t xml:space="preserve">Waardepeildatum </w:t>
            </w:r>
          </w:p>
        </w:tc>
        <w:tc>
          <w:tcPr>
            <w:tcW w:w="2500" w:type="pct"/>
            <w:tcBorders>
              <w:top w:val="nil"/>
              <w:left w:val="nil"/>
              <w:bottom w:val="nil"/>
              <w:right w:val="nil"/>
            </w:tcBorders>
            <w:hideMark/>
          </w:tcPr>
          <w:p w14:paraId="300A52AE" w14:textId="77777777" w:rsidR="002E0941" w:rsidRDefault="002E0941">
            <w:pPr>
              <w:rPr>
                <w:rFonts w:ascii="Calibri" w:hAnsi="Calibri" w:cs="Calibri"/>
                <w:sz w:val="22"/>
                <w:szCs w:val="22"/>
              </w:rPr>
            </w:pPr>
            <w:r>
              <w:rPr>
                <w:rFonts w:ascii="Calibri" w:hAnsi="Calibri" w:cs="Calibri"/>
                <w:sz w:val="22"/>
                <w:szCs w:val="22"/>
              </w:rPr>
              <w:t>De datum waarnaar de waarde van het WOZ-object wordt bepaald.</w:t>
            </w:r>
          </w:p>
        </w:tc>
        <w:tc>
          <w:tcPr>
            <w:tcW w:w="500" w:type="pct"/>
            <w:tcBorders>
              <w:top w:val="nil"/>
              <w:left w:val="nil"/>
              <w:bottom w:val="nil"/>
              <w:right w:val="nil"/>
            </w:tcBorders>
            <w:hideMark/>
          </w:tcPr>
          <w:p w14:paraId="1712BBB3"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4B77760"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8478310" w14:textId="77777777" w:rsidTr="002E0941">
        <w:trPr>
          <w:tblCellSpacing w:w="15" w:type="dxa"/>
        </w:trPr>
        <w:tc>
          <w:tcPr>
            <w:tcW w:w="250" w:type="pct"/>
            <w:tcBorders>
              <w:top w:val="nil"/>
              <w:left w:val="nil"/>
              <w:bottom w:val="nil"/>
              <w:right w:val="nil"/>
            </w:tcBorders>
            <w:hideMark/>
          </w:tcPr>
          <w:p w14:paraId="30BF636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9562431" w14:textId="77777777" w:rsidR="002E0941" w:rsidRDefault="002E0941">
            <w:pPr>
              <w:rPr>
                <w:rFonts w:ascii="Calibri" w:hAnsi="Calibri" w:cs="Calibri"/>
                <w:sz w:val="22"/>
                <w:szCs w:val="22"/>
              </w:rPr>
            </w:pPr>
            <w:r>
              <w:rPr>
                <w:rFonts w:ascii="Calibri" w:hAnsi="Calibri" w:cs="Calibri"/>
                <w:sz w:val="22"/>
                <w:szCs w:val="22"/>
              </w:rPr>
              <w:t xml:space="preserve">Vastgestelde waarde </w:t>
            </w:r>
          </w:p>
        </w:tc>
        <w:tc>
          <w:tcPr>
            <w:tcW w:w="2500" w:type="pct"/>
            <w:tcBorders>
              <w:top w:val="nil"/>
              <w:left w:val="nil"/>
              <w:bottom w:val="nil"/>
              <w:right w:val="nil"/>
            </w:tcBorders>
            <w:hideMark/>
          </w:tcPr>
          <w:p w14:paraId="38B72C3D" w14:textId="77777777" w:rsidR="002E0941" w:rsidRDefault="002E0941">
            <w:pPr>
              <w:rPr>
                <w:rFonts w:ascii="Calibri" w:hAnsi="Calibri" w:cs="Calibri"/>
                <w:sz w:val="22"/>
                <w:szCs w:val="22"/>
              </w:rPr>
            </w:pPr>
            <w:r>
              <w:rPr>
                <w:rFonts w:ascii="Calibri" w:hAnsi="Calibri" w:cs="Calibri"/>
                <w:sz w:val="22"/>
                <w:szCs w:val="22"/>
              </w:rPr>
              <w:t>Waarde van het WOZ-object zoals deze in het kader van de Wet WOZ is vastgesteld.</w:t>
            </w:r>
          </w:p>
        </w:tc>
        <w:tc>
          <w:tcPr>
            <w:tcW w:w="500" w:type="pct"/>
            <w:tcBorders>
              <w:top w:val="nil"/>
              <w:left w:val="nil"/>
              <w:bottom w:val="nil"/>
              <w:right w:val="nil"/>
            </w:tcBorders>
            <w:hideMark/>
          </w:tcPr>
          <w:p w14:paraId="66290217" w14:textId="77777777" w:rsidR="002E0941" w:rsidRDefault="002E0941">
            <w:pPr>
              <w:rPr>
                <w:rFonts w:ascii="Calibri" w:hAnsi="Calibri" w:cs="Calibri"/>
                <w:sz w:val="22"/>
                <w:szCs w:val="22"/>
              </w:rPr>
            </w:pPr>
            <w:r>
              <w:rPr>
                <w:rFonts w:ascii="Calibri" w:hAnsi="Calibri" w:cs="Calibri"/>
                <w:sz w:val="22"/>
                <w:szCs w:val="22"/>
              </w:rPr>
              <w:t xml:space="preserve">N11 </w:t>
            </w:r>
          </w:p>
        </w:tc>
        <w:tc>
          <w:tcPr>
            <w:tcW w:w="500" w:type="pct"/>
            <w:tcBorders>
              <w:top w:val="nil"/>
              <w:left w:val="nil"/>
              <w:bottom w:val="nil"/>
              <w:right w:val="nil"/>
            </w:tcBorders>
            <w:hideMark/>
          </w:tcPr>
          <w:p w14:paraId="4E4215B4" w14:textId="77777777" w:rsidR="002E0941" w:rsidRDefault="002E0941">
            <w:pPr>
              <w:rPr>
                <w:rFonts w:ascii="Calibri" w:hAnsi="Calibri" w:cs="Calibri"/>
                <w:sz w:val="22"/>
                <w:szCs w:val="22"/>
              </w:rPr>
            </w:pPr>
            <w:r>
              <w:rPr>
                <w:rFonts w:ascii="Calibri" w:hAnsi="Calibri" w:cs="Calibri"/>
                <w:sz w:val="22"/>
                <w:szCs w:val="22"/>
              </w:rPr>
              <w:t>1</w:t>
            </w:r>
          </w:p>
        </w:tc>
      </w:tr>
    </w:tbl>
    <w:p w14:paraId="4A7BF38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007A0E8" w14:textId="77777777" w:rsidTr="002E0941">
        <w:trPr>
          <w:tblCellSpacing w:w="15" w:type="dxa"/>
        </w:trPr>
        <w:tc>
          <w:tcPr>
            <w:tcW w:w="1500" w:type="pct"/>
            <w:tcBorders>
              <w:top w:val="nil"/>
              <w:left w:val="nil"/>
              <w:bottom w:val="nil"/>
              <w:right w:val="nil"/>
            </w:tcBorders>
            <w:hideMark/>
          </w:tcPr>
          <w:p w14:paraId="1039448D"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FB482E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4555D27C" w14:textId="77777777" w:rsidTr="002E0941">
        <w:trPr>
          <w:tblCellSpacing w:w="15" w:type="dxa"/>
        </w:trPr>
        <w:tc>
          <w:tcPr>
            <w:tcW w:w="250" w:type="pct"/>
            <w:tcBorders>
              <w:top w:val="nil"/>
              <w:left w:val="nil"/>
              <w:bottom w:val="nil"/>
              <w:right w:val="nil"/>
            </w:tcBorders>
            <w:hideMark/>
          </w:tcPr>
          <w:p w14:paraId="0B0FA31B"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71F0FE39" w14:textId="77777777" w:rsidR="002E0941" w:rsidRDefault="002E0941">
            <w:pPr>
              <w:rPr>
                <w:rFonts w:ascii="Calibri" w:hAnsi="Calibri" w:cs="Calibri"/>
                <w:sz w:val="22"/>
                <w:szCs w:val="22"/>
              </w:rPr>
            </w:pPr>
            <w:r>
              <w:rPr>
                <w:rFonts w:ascii="Calibri" w:hAnsi="Calibri" w:cs="Calibri"/>
                <w:sz w:val="22"/>
                <w:szCs w:val="22"/>
              </w:rPr>
              <w:t xml:space="preserve">De vastgestelde waarde wordt meegedeeld in de WOZ-beschikking. Indien er op één datum meerdere beschikkingen worden afgegeven, dan wordt slechts één van deze geregistreerd. Zie verder de toelichting in de BRWOZ. </w:t>
            </w:r>
          </w:p>
        </w:tc>
      </w:tr>
    </w:tbl>
    <w:p w14:paraId="0878A99B" w14:textId="77777777" w:rsidR="002E0941" w:rsidRDefault="002E0941" w:rsidP="0055546E">
      <w:pPr>
        <w:pStyle w:val="Kop3"/>
        <w:rPr>
          <w:rFonts w:ascii="Calibri" w:hAnsi="Calibri" w:cs="Calibri"/>
        </w:rPr>
      </w:pPr>
      <w:bookmarkStart w:id="105" w:name="global_class_Model_ZAKELIJKRECHT"/>
      <w:bookmarkEnd w:id="105"/>
      <w:r>
        <w:rPr>
          <w:rFonts w:ascii="Calibri" w:hAnsi="Calibri" w:cs="Calibri"/>
        </w:rPr>
        <w:t>Objecttype ZAKELIJK RECHT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74346AC" w14:textId="77777777" w:rsidTr="002E0941">
        <w:trPr>
          <w:tblCellSpacing w:w="15" w:type="dxa"/>
        </w:trPr>
        <w:tc>
          <w:tcPr>
            <w:tcW w:w="1500" w:type="pct"/>
            <w:tcBorders>
              <w:top w:val="nil"/>
              <w:left w:val="nil"/>
              <w:bottom w:val="nil"/>
              <w:right w:val="nil"/>
            </w:tcBorders>
            <w:hideMark/>
          </w:tcPr>
          <w:p w14:paraId="180F4886"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5DEC69" w14:textId="77777777" w:rsidR="002E0941" w:rsidRDefault="002E0941">
            <w:pPr>
              <w:rPr>
                <w:rFonts w:ascii="Calibri" w:hAnsi="Calibri" w:cs="Calibri"/>
                <w:sz w:val="22"/>
                <w:szCs w:val="22"/>
              </w:rPr>
            </w:pPr>
            <w:r>
              <w:rPr>
                <w:rFonts w:ascii="Calibri" w:hAnsi="Calibri" w:cs="Calibri"/>
                <w:sz w:val="22"/>
                <w:szCs w:val="22"/>
              </w:rPr>
              <w:t>ZAKELIJK RECHT</w:t>
            </w:r>
          </w:p>
        </w:tc>
      </w:tr>
      <w:tr w:rsidR="002E0941" w14:paraId="733B66E7" w14:textId="77777777" w:rsidTr="002E0941">
        <w:trPr>
          <w:tblCellSpacing w:w="15" w:type="dxa"/>
        </w:trPr>
        <w:tc>
          <w:tcPr>
            <w:tcW w:w="1500" w:type="pct"/>
            <w:tcBorders>
              <w:top w:val="nil"/>
              <w:left w:val="nil"/>
              <w:bottom w:val="nil"/>
              <w:right w:val="nil"/>
            </w:tcBorders>
            <w:hideMark/>
          </w:tcPr>
          <w:p w14:paraId="2AFAF5C0"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B2823D" w14:textId="77777777" w:rsidR="002E0941" w:rsidRDefault="002E0941">
            <w:pPr>
              <w:rPr>
                <w:rFonts w:ascii="Calibri" w:hAnsi="Calibri" w:cs="Calibri"/>
                <w:sz w:val="22"/>
                <w:szCs w:val="22"/>
              </w:rPr>
            </w:pPr>
            <w:r>
              <w:rPr>
                <w:rFonts w:ascii="Calibri" w:hAnsi="Calibri" w:cs="Calibri"/>
                <w:sz w:val="22"/>
                <w:szCs w:val="22"/>
              </w:rPr>
              <w:t>BRK</w:t>
            </w:r>
          </w:p>
        </w:tc>
      </w:tr>
      <w:tr w:rsidR="002E0941" w14:paraId="00FABC4C" w14:textId="77777777" w:rsidTr="002E0941">
        <w:trPr>
          <w:tblCellSpacing w:w="15" w:type="dxa"/>
        </w:trPr>
        <w:tc>
          <w:tcPr>
            <w:tcW w:w="1500" w:type="pct"/>
            <w:tcBorders>
              <w:top w:val="nil"/>
              <w:left w:val="nil"/>
              <w:bottom w:val="nil"/>
              <w:right w:val="nil"/>
            </w:tcBorders>
            <w:hideMark/>
          </w:tcPr>
          <w:p w14:paraId="48E798CA"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DD545F" w14:textId="77777777" w:rsidR="002E0941" w:rsidRDefault="002E0941">
            <w:pPr>
              <w:rPr>
                <w:rFonts w:ascii="Calibri" w:hAnsi="Calibri" w:cs="Calibri"/>
                <w:sz w:val="22"/>
                <w:szCs w:val="22"/>
              </w:rPr>
            </w:pPr>
            <w:r>
              <w:rPr>
                <w:rFonts w:ascii="Calibri" w:hAnsi="Calibri" w:cs="Calibri"/>
                <w:sz w:val="22"/>
                <w:szCs w:val="22"/>
              </w:rPr>
              <w:t xml:space="preserve">Het eigendom van, of een beperkt recht van een natuurlijk of niet-natuurlijk persoon (PERSOON) op, een onroerende zaak (met uitzondering van hypotheken en beslagen). </w:t>
            </w:r>
          </w:p>
        </w:tc>
      </w:tr>
      <w:tr w:rsidR="002E0941" w14:paraId="69E086B6" w14:textId="77777777" w:rsidTr="002E0941">
        <w:trPr>
          <w:tblCellSpacing w:w="15" w:type="dxa"/>
        </w:trPr>
        <w:tc>
          <w:tcPr>
            <w:tcW w:w="1500" w:type="pct"/>
            <w:tcBorders>
              <w:top w:val="nil"/>
              <w:left w:val="nil"/>
              <w:bottom w:val="nil"/>
              <w:right w:val="nil"/>
            </w:tcBorders>
            <w:hideMark/>
          </w:tcPr>
          <w:p w14:paraId="2E1665C9"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C4B9003" w14:textId="77777777" w:rsidR="002E0941" w:rsidRDefault="002E0941">
            <w:pPr>
              <w:rPr>
                <w:rFonts w:ascii="Calibri" w:hAnsi="Calibri" w:cs="Calibri"/>
                <w:sz w:val="22"/>
                <w:szCs w:val="22"/>
              </w:rPr>
            </w:pPr>
          </w:p>
        </w:tc>
      </w:tr>
      <w:tr w:rsidR="002E0941" w14:paraId="506FE831" w14:textId="77777777" w:rsidTr="002E0941">
        <w:trPr>
          <w:tblCellSpacing w:w="15" w:type="dxa"/>
        </w:trPr>
        <w:tc>
          <w:tcPr>
            <w:tcW w:w="1500" w:type="pct"/>
            <w:tcBorders>
              <w:top w:val="nil"/>
              <w:left w:val="nil"/>
              <w:bottom w:val="nil"/>
              <w:right w:val="nil"/>
            </w:tcBorders>
            <w:hideMark/>
          </w:tcPr>
          <w:p w14:paraId="659CDE7A"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0FD51F" w14:textId="77777777" w:rsidR="002E0941" w:rsidRDefault="002E0941">
            <w:pPr>
              <w:rPr>
                <w:rFonts w:ascii="Calibri" w:hAnsi="Calibri" w:cs="Calibri"/>
                <w:sz w:val="22"/>
                <w:szCs w:val="22"/>
              </w:rPr>
            </w:pPr>
            <w:r>
              <w:rPr>
                <w:rFonts w:ascii="Calibri" w:hAnsi="Calibri" w:cs="Calibri"/>
                <w:sz w:val="22"/>
                <w:szCs w:val="22"/>
              </w:rPr>
              <w:t>9 april 2007</w:t>
            </w:r>
          </w:p>
        </w:tc>
      </w:tr>
      <w:tr w:rsidR="002E0941" w14:paraId="2110C215" w14:textId="77777777" w:rsidTr="002E0941">
        <w:trPr>
          <w:tblCellSpacing w:w="15" w:type="dxa"/>
        </w:trPr>
        <w:tc>
          <w:tcPr>
            <w:tcW w:w="1500" w:type="pct"/>
            <w:tcBorders>
              <w:top w:val="nil"/>
              <w:left w:val="nil"/>
              <w:bottom w:val="nil"/>
              <w:right w:val="nil"/>
            </w:tcBorders>
            <w:hideMark/>
          </w:tcPr>
          <w:p w14:paraId="702B8926"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51395F7B" w14:textId="77777777" w:rsidR="002E0941" w:rsidRDefault="002E0941">
            <w:pPr>
              <w:rPr>
                <w:rFonts w:ascii="Calibri" w:hAnsi="Calibri" w:cs="Calibri"/>
                <w:sz w:val="22"/>
                <w:szCs w:val="22"/>
              </w:rPr>
            </w:pPr>
            <w:r>
              <w:rPr>
                <w:rFonts w:ascii="Calibri" w:hAnsi="Calibri" w:cs="Calibri"/>
                <w:sz w:val="22"/>
                <w:szCs w:val="22"/>
              </w:rPr>
              <w:t>Identificatie zakelijk recht</w:t>
            </w:r>
          </w:p>
        </w:tc>
      </w:tr>
      <w:tr w:rsidR="002E0941" w14:paraId="02646BAC" w14:textId="77777777" w:rsidTr="002E0941">
        <w:trPr>
          <w:tblCellSpacing w:w="15" w:type="dxa"/>
        </w:trPr>
        <w:tc>
          <w:tcPr>
            <w:tcW w:w="1500" w:type="pct"/>
            <w:tcBorders>
              <w:top w:val="nil"/>
              <w:left w:val="nil"/>
              <w:bottom w:val="nil"/>
              <w:right w:val="nil"/>
            </w:tcBorders>
            <w:hideMark/>
          </w:tcPr>
          <w:p w14:paraId="1AF275A6" w14:textId="77777777" w:rsidR="002E0941" w:rsidRDefault="002E0941">
            <w:pPr>
              <w:rPr>
                <w:rFonts w:ascii="Calibri" w:hAnsi="Calibri" w:cs="Calibri"/>
                <w:sz w:val="22"/>
                <w:szCs w:val="22"/>
              </w:rPr>
            </w:pPr>
            <w:r>
              <w:rPr>
                <w:rFonts w:ascii="Calibri" w:hAnsi="Calibri" w:cs="Calibri"/>
                <w:b/>
                <w:bCs/>
                <w:sz w:val="22"/>
                <w:szCs w:val="22"/>
              </w:rPr>
              <w:t>Populatie</w:t>
            </w:r>
          </w:p>
        </w:tc>
        <w:tc>
          <w:tcPr>
            <w:tcW w:w="3500" w:type="pct"/>
            <w:tcBorders>
              <w:top w:val="nil"/>
              <w:left w:val="nil"/>
              <w:bottom w:val="nil"/>
              <w:right w:val="nil"/>
            </w:tcBorders>
            <w:hideMark/>
          </w:tcPr>
          <w:p w14:paraId="629828DC" w14:textId="77777777" w:rsidR="002E0941" w:rsidRDefault="002E0941">
            <w:pPr>
              <w:rPr>
                <w:rFonts w:ascii="Calibri" w:hAnsi="Calibri" w:cs="Calibri"/>
                <w:sz w:val="22"/>
                <w:szCs w:val="22"/>
              </w:rPr>
            </w:pPr>
          </w:p>
        </w:tc>
      </w:tr>
      <w:tr w:rsidR="002E0941" w14:paraId="7C3B4BDF" w14:textId="77777777" w:rsidTr="002E0941">
        <w:trPr>
          <w:tblCellSpacing w:w="15" w:type="dxa"/>
        </w:trPr>
        <w:tc>
          <w:tcPr>
            <w:tcW w:w="1500" w:type="pct"/>
            <w:tcBorders>
              <w:top w:val="nil"/>
              <w:left w:val="nil"/>
              <w:bottom w:val="nil"/>
              <w:right w:val="nil"/>
            </w:tcBorders>
            <w:hideMark/>
          </w:tcPr>
          <w:p w14:paraId="6183609A" w14:textId="77777777" w:rsidR="002E0941" w:rsidRDefault="002E0941">
            <w:pPr>
              <w:rPr>
                <w:rFonts w:ascii="Calibri" w:hAnsi="Calibri" w:cs="Calibri"/>
                <w:sz w:val="22"/>
                <w:szCs w:val="22"/>
              </w:rPr>
            </w:pPr>
            <w:r>
              <w:rPr>
                <w:rFonts w:ascii="Calibri" w:hAnsi="Calibri" w:cs="Calibri"/>
                <w:b/>
                <w:bCs/>
                <w:sz w:val="22"/>
                <w:szCs w:val="22"/>
              </w:rPr>
              <w:t>Kwaliteit</w:t>
            </w:r>
          </w:p>
        </w:tc>
        <w:tc>
          <w:tcPr>
            <w:tcW w:w="3500" w:type="pct"/>
            <w:tcBorders>
              <w:top w:val="nil"/>
              <w:left w:val="nil"/>
              <w:bottom w:val="nil"/>
              <w:right w:val="nil"/>
            </w:tcBorders>
            <w:hideMark/>
          </w:tcPr>
          <w:p w14:paraId="081DD9DB" w14:textId="77777777" w:rsidR="002E0941" w:rsidRDefault="002E0941">
            <w:pPr>
              <w:rPr>
                <w:rFonts w:ascii="Calibri" w:hAnsi="Calibri" w:cs="Calibri"/>
                <w:sz w:val="22"/>
                <w:szCs w:val="22"/>
              </w:rPr>
            </w:pPr>
          </w:p>
        </w:tc>
      </w:tr>
      <w:tr w:rsidR="002E0941" w14:paraId="53C3AF53" w14:textId="77777777" w:rsidTr="002E0941">
        <w:trPr>
          <w:tblCellSpacing w:w="15" w:type="dxa"/>
        </w:trPr>
        <w:tc>
          <w:tcPr>
            <w:tcW w:w="1500" w:type="pct"/>
            <w:tcBorders>
              <w:top w:val="nil"/>
              <w:left w:val="nil"/>
              <w:bottom w:val="nil"/>
              <w:right w:val="nil"/>
            </w:tcBorders>
            <w:hideMark/>
          </w:tcPr>
          <w:p w14:paraId="09DA9563" w14:textId="77777777" w:rsidR="002E0941" w:rsidRDefault="002E0941">
            <w:pPr>
              <w:rPr>
                <w:rFonts w:ascii="Calibri" w:hAnsi="Calibri" w:cs="Calibri"/>
                <w:sz w:val="22"/>
                <w:szCs w:val="22"/>
              </w:rPr>
            </w:pPr>
            <w:r>
              <w:rPr>
                <w:rFonts w:ascii="Calibri" w:hAnsi="Calibri" w:cs="Calibri"/>
                <w:b/>
                <w:bCs/>
                <w:sz w:val="22"/>
                <w:szCs w:val="22"/>
              </w:rPr>
              <w:t>Indicatie abstract object</w:t>
            </w:r>
          </w:p>
        </w:tc>
        <w:tc>
          <w:tcPr>
            <w:tcW w:w="3500" w:type="pct"/>
            <w:tcBorders>
              <w:top w:val="nil"/>
              <w:left w:val="nil"/>
              <w:bottom w:val="nil"/>
              <w:right w:val="nil"/>
            </w:tcBorders>
            <w:hideMark/>
          </w:tcPr>
          <w:p w14:paraId="21A1B5AF" w14:textId="77777777" w:rsidR="002E0941" w:rsidRDefault="002E0941">
            <w:pPr>
              <w:rPr>
                <w:rFonts w:ascii="Calibri" w:hAnsi="Calibri" w:cs="Calibri"/>
                <w:sz w:val="22"/>
                <w:szCs w:val="22"/>
              </w:rPr>
            </w:pPr>
            <w:r>
              <w:rPr>
                <w:rFonts w:ascii="Calibri" w:hAnsi="Calibri" w:cs="Calibri"/>
                <w:sz w:val="22"/>
                <w:szCs w:val="22"/>
              </w:rPr>
              <w:t>Nee</w:t>
            </w:r>
          </w:p>
        </w:tc>
      </w:tr>
    </w:tbl>
    <w:p w14:paraId="1529D83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21C21D4E" w14:textId="77777777" w:rsidTr="002E0941">
        <w:trPr>
          <w:tblCellSpacing w:w="15" w:type="dxa"/>
        </w:trPr>
        <w:tc>
          <w:tcPr>
            <w:tcW w:w="1500" w:type="pct"/>
            <w:tcBorders>
              <w:top w:val="nil"/>
              <w:left w:val="nil"/>
              <w:bottom w:val="nil"/>
              <w:right w:val="nil"/>
            </w:tcBorders>
            <w:hideMark/>
          </w:tcPr>
          <w:p w14:paraId="0157D63A"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EEAEF9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3"/>
        <w:gridCol w:w="2233"/>
        <w:gridCol w:w="4477"/>
        <w:gridCol w:w="1089"/>
        <w:gridCol w:w="902"/>
      </w:tblGrid>
      <w:tr w:rsidR="002E0941" w14:paraId="53B1415B" w14:textId="77777777" w:rsidTr="002E0941">
        <w:trPr>
          <w:tblCellSpacing w:w="15" w:type="dxa"/>
        </w:trPr>
        <w:tc>
          <w:tcPr>
            <w:tcW w:w="0" w:type="auto"/>
            <w:tcBorders>
              <w:top w:val="nil"/>
              <w:left w:val="nil"/>
              <w:bottom w:val="nil"/>
              <w:right w:val="nil"/>
            </w:tcBorders>
            <w:hideMark/>
          </w:tcPr>
          <w:p w14:paraId="05F61FF4"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4E34964A"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52767162"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4E88C54"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85C302F"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4D2F4AC" w14:textId="77777777" w:rsidTr="002E0941">
        <w:trPr>
          <w:tblCellSpacing w:w="15" w:type="dxa"/>
        </w:trPr>
        <w:tc>
          <w:tcPr>
            <w:tcW w:w="250" w:type="pct"/>
            <w:tcBorders>
              <w:top w:val="nil"/>
              <w:left w:val="nil"/>
              <w:bottom w:val="nil"/>
              <w:right w:val="nil"/>
            </w:tcBorders>
            <w:hideMark/>
          </w:tcPr>
          <w:p w14:paraId="5225286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8D0522" w14:textId="77777777" w:rsidR="002E0941" w:rsidRDefault="002E0941">
            <w:pPr>
              <w:rPr>
                <w:rFonts w:ascii="Calibri" w:hAnsi="Calibri" w:cs="Calibri"/>
                <w:sz w:val="22"/>
                <w:szCs w:val="22"/>
              </w:rPr>
            </w:pPr>
            <w:r>
              <w:rPr>
                <w:rFonts w:ascii="Calibri" w:hAnsi="Calibri" w:cs="Calibri"/>
                <w:sz w:val="22"/>
                <w:szCs w:val="22"/>
              </w:rPr>
              <w:t xml:space="preserve">Identificatie zakelijk recht </w:t>
            </w:r>
          </w:p>
        </w:tc>
        <w:tc>
          <w:tcPr>
            <w:tcW w:w="2500" w:type="pct"/>
            <w:tcBorders>
              <w:top w:val="nil"/>
              <w:left w:val="nil"/>
              <w:bottom w:val="nil"/>
              <w:right w:val="nil"/>
            </w:tcBorders>
            <w:hideMark/>
          </w:tcPr>
          <w:p w14:paraId="1B0AEF40" w14:textId="77777777" w:rsidR="002E0941" w:rsidRDefault="002E0941">
            <w:pPr>
              <w:rPr>
                <w:rFonts w:ascii="Calibri" w:hAnsi="Calibri" w:cs="Calibri"/>
                <w:sz w:val="22"/>
                <w:szCs w:val="22"/>
              </w:rPr>
            </w:pPr>
            <w:r>
              <w:rPr>
                <w:rFonts w:ascii="Calibri" w:hAnsi="Calibri" w:cs="Calibri"/>
                <w:sz w:val="22"/>
                <w:szCs w:val="22"/>
              </w:rPr>
              <w:t>Een door het Kadaster toegekende landelijk uniek nummer aan een recht.</w:t>
            </w:r>
          </w:p>
        </w:tc>
        <w:tc>
          <w:tcPr>
            <w:tcW w:w="500" w:type="pct"/>
            <w:tcBorders>
              <w:top w:val="nil"/>
              <w:left w:val="nil"/>
              <w:bottom w:val="nil"/>
              <w:right w:val="nil"/>
            </w:tcBorders>
            <w:hideMark/>
          </w:tcPr>
          <w:p w14:paraId="0D893482"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63B012E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C5928CF" w14:textId="77777777" w:rsidTr="002E0941">
        <w:trPr>
          <w:tblCellSpacing w:w="15" w:type="dxa"/>
        </w:trPr>
        <w:tc>
          <w:tcPr>
            <w:tcW w:w="250" w:type="pct"/>
            <w:tcBorders>
              <w:top w:val="nil"/>
              <w:left w:val="nil"/>
              <w:bottom w:val="nil"/>
              <w:right w:val="nil"/>
            </w:tcBorders>
            <w:hideMark/>
          </w:tcPr>
          <w:p w14:paraId="5C015DD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7B29BA" w14:textId="77777777" w:rsidR="002E0941" w:rsidRDefault="002E0941">
            <w:pPr>
              <w:rPr>
                <w:rFonts w:ascii="Calibri" w:hAnsi="Calibri" w:cs="Calibri"/>
                <w:sz w:val="22"/>
                <w:szCs w:val="22"/>
              </w:rPr>
            </w:pPr>
            <w:r>
              <w:rPr>
                <w:rFonts w:ascii="Calibri" w:hAnsi="Calibri" w:cs="Calibri"/>
                <w:sz w:val="22"/>
                <w:szCs w:val="22"/>
              </w:rPr>
              <w:t xml:space="preserve">Aanduiding aard verkregen recht </w:t>
            </w:r>
          </w:p>
        </w:tc>
        <w:tc>
          <w:tcPr>
            <w:tcW w:w="2500" w:type="pct"/>
            <w:tcBorders>
              <w:top w:val="nil"/>
              <w:left w:val="nil"/>
              <w:bottom w:val="nil"/>
              <w:right w:val="nil"/>
            </w:tcBorders>
            <w:hideMark/>
          </w:tcPr>
          <w:p w14:paraId="7EFC85C1" w14:textId="77777777" w:rsidR="002E0941" w:rsidRDefault="002E0941">
            <w:pPr>
              <w:rPr>
                <w:rFonts w:ascii="Calibri" w:hAnsi="Calibri" w:cs="Calibri"/>
                <w:sz w:val="22"/>
                <w:szCs w:val="22"/>
              </w:rPr>
            </w:pPr>
            <w:r>
              <w:rPr>
                <w:rFonts w:ascii="Calibri" w:hAnsi="Calibri" w:cs="Calibri"/>
                <w:sz w:val="22"/>
                <w:szCs w:val="22"/>
              </w:rPr>
              <w:t>Een aanduiding voor de aard van het recht.</w:t>
            </w:r>
          </w:p>
        </w:tc>
        <w:tc>
          <w:tcPr>
            <w:tcW w:w="500" w:type="pct"/>
            <w:tcBorders>
              <w:top w:val="nil"/>
              <w:left w:val="nil"/>
              <w:bottom w:val="nil"/>
              <w:right w:val="nil"/>
            </w:tcBorders>
            <w:hideMark/>
          </w:tcPr>
          <w:p w14:paraId="38A43E5E" w14:textId="77777777" w:rsidR="002E0941" w:rsidRDefault="002E0941">
            <w:pPr>
              <w:rPr>
                <w:rFonts w:ascii="Calibri" w:hAnsi="Calibri" w:cs="Calibri"/>
                <w:sz w:val="22"/>
                <w:szCs w:val="22"/>
              </w:rPr>
            </w:pPr>
            <w:r>
              <w:rPr>
                <w:rFonts w:ascii="Calibri" w:hAnsi="Calibri" w:cs="Calibri"/>
                <w:sz w:val="22"/>
                <w:szCs w:val="22"/>
              </w:rPr>
              <w:t xml:space="preserve">AARD </w:t>
            </w:r>
          </w:p>
        </w:tc>
        <w:tc>
          <w:tcPr>
            <w:tcW w:w="500" w:type="pct"/>
            <w:tcBorders>
              <w:top w:val="nil"/>
              <w:left w:val="nil"/>
              <w:bottom w:val="nil"/>
              <w:right w:val="nil"/>
            </w:tcBorders>
            <w:hideMark/>
          </w:tcPr>
          <w:p w14:paraId="0FF95C5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7FFC1D3" w14:textId="77777777" w:rsidTr="002E0941">
        <w:trPr>
          <w:tblCellSpacing w:w="15" w:type="dxa"/>
        </w:trPr>
        <w:tc>
          <w:tcPr>
            <w:tcW w:w="250" w:type="pct"/>
            <w:tcBorders>
              <w:top w:val="nil"/>
              <w:left w:val="nil"/>
              <w:bottom w:val="nil"/>
              <w:right w:val="nil"/>
            </w:tcBorders>
            <w:hideMark/>
          </w:tcPr>
          <w:p w14:paraId="337F82E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CE0C45" w14:textId="77777777" w:rsidR="002E0941" w:rsidRDefault="002E0941">
            <w:pPr>
              <w:rPr>
                <w:rFonts w:ascii="Calibri" w:hAnsi="Calibri" w:cs="Calibri"/>
                <w:sz w:val="22"/>
                <w:szCs w:val="22"/>
              </w:rPr>
            </w:pPr>
            <w:r>
              <w:rPr>
                <w:rFonts w:ascii="Calibri" w:hAnsi="Calibri" w:cs="Calibri"/>
                <w:sz w:val="22"/>
                <w:szCs w:val="22"/>
              </w:rPr>
              <w:t xml:space="preserve">Ingangsdatum recht </w:t>
            </w:r>
          </w:p>
        </w:tc>
        <w:tc>
          <w:tcPr>
            <w:tcW w:w="2500" w:type="pct"/>
            <w:tcBorders>
              <w:top w:val="nil"/>
              <w:left w:val="nil"/>
              <w:bottom w:val="nil"/>
              <w:right w:val="nil"/>
            </w:tcBorders>
            <w:hideMark/>
          </w:tcPr>
          <w:p w14:paraId="24B994ED" w14:textId="77777777" w:rsidR="002E0941" w:rsidRDefault="002E0941">
            <w:pPr>
              <w:rPr>
                <w:rFonts w:ascii="Calibri" w:hAnsi="Calibri" w:cs="Calibri"/>
                <w:sz w:val="22"/>
                <w:szCs w:val="22"/>
              </w:rPr>
            </w:pPr>
            <w:r>
              <w:rPr>
                <w:rFonts w:ascii="Calibri" w:hAnsi="Calibri" w:cs="Calibri"/>
                <w:sz w:val="22"/>
                <w:szCs w:val="22"/>
              </w:rPr>
              <w:t xml:space="preserve">De datum waarop de notariële akte is ingeschreven of anderszins een brondocument waar het zakelijk recht op berust is ingeschreven. </w:t>
            </w:r>
          </w:p>
        </w:tc>
        <w:tc>
          <w:tcPr>
            <w:tcW w:w="500" w:type="pct"/>
            <w:tcBorders>
              <w:top w:val="nil"/>
              <w:left w:val="nil"/>
              <w:bottom w:val="nil"/>
              <w:right w:val="nil"/>
            </w:tcBorders>
            <w:hideMark/>
          </w:tcPr>
          <w:p w14:paraId="7E93041D"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911B95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93858D4" w14:textId="77777777" w:rsidTr="002E0941">
        <w:trPr>
          <w:tblCellSpacing w:w="15" w:type="dxa"/>
        </w:trPr>
        <w:tc>
          <w:tcPr>
            <w:tcW w:w="250" w:type="pct"/>
            <w:tcBorders>
              <w:top w:val="nil"/>
              <w:left w:val="nil"/>
              <w:bottom w:val="nil"/>
              <w:right w:val="nil"/>
            </w:tcBorders>
            <w:hideMark/>
          </w:tcPr>
          <w:p w14:paraId="59BBB49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10BBEC7" w14:textId="77777777" w:rsidR="002E0941" w:rsidRDefault="002E0941">
            <w:pPr>
              <w:rPr>
                <w:rFonts w:ascii="Calibri" w:hAnsi="Calibri" w:cs="Calibri"/>
                <w:sz w:val="22"/>
                <w:szCs w:val="22"/>
              </w:rPr>
            </w:pPr>
            <w:r>
              <w:rPr>
                <w:rFonts w:ascii="Calibri" w:hAnsi="Calibri" w:cs="Calibri"/>
                <w:sz w:val="22"/>
                <w:szCs w:val="22"/>
              </w:rPr>
              <w:t xml:space="preserve">Einddatum recht </w:t>
            </w:r>
          </w:p>
        </w:tc>
        <w:tc>
          <w:tcPr>
            <w:tcW w:w="2500" w:type="pct"/>
            <w:tcBorders>
              <w:top w:val="nil"/>
              <w:left w:val="nil"/>
              <w:bottom w:val="nil"/>
              <w:right w:val="nil"/>
            </w:tcBorders>
            <w:hideMark/>
          </w:tcPr>
          <w:p w14:paraId="0AA29B6F" w14:textId="77777777" w:rsidR="002E0941" w:rsidRDefault="002E0941">
            <w:pPr>
              <w:rPr>
                <w:rFonts w:ascii="Calibri" w:hAnsi="Calibri" w:cs="Calibri"/>
                <w:sz w:val="22"/>
                <w:szCs w:val="22"/>
              </w:rPr>
            </w:pPr>
            <w:r>
              <w:rPr>
                <w:rFonts w:ascii="Calibri" w:hAnsi="Calibri" w:cs="Calibri"/>
                <w:sz w:val="22"/>
                <w:szCs w:val="22"/>
              </w:rPr>
              <w:t xml:space="preserve">De laatste dag waarop het recht volgens het brondocument, op grond waarvan het recht is opgevoerd, nog van toepassing zal zijn. </w:t>
            </w:r>
          </w:p>
        </w:tc>
        <w:tc>
          <w:tcPr>
            <w:tcW w:w="500" w:type="pct"/>
            <w:tcBorders>
              <w:top w:val="nil"/>
              <w:left w:val="nil"/>
              <w:bottom w:val="nil"/>
              <w:right w:val="nil"/>
            </w:tcBorders>
            <w:hideMark/>
          </w:tcPr>
          <w:p w14:paraId="1B319B36"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591C2EB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E6ECB6E" w14:textId="77777777" w:rsidTr="002E0941">
        <w:trPr>
          <w:tblCellSpacing w:w="15" w:type="dxa"/>
        </w:trPr>
        <w:tc>
          <w:tcPr>
            <w:tcW w:w="250" w:type="pct"/>
            <w:tcBorders>
              <w:top w:val="nil"/>
              <w:left w:val="nil"/>
              <w:bottom w:val="nil"/>
              <w:right w:val="nil"/>
            </w:tcBorders>
            <w:hideMark/>
          </w:tcPr>
          <w:p w14:paraId="71B481A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DEA5D5" w14:textId="77777777" w:rsidR="002E0941" w:rsidRDefault="002E0941">
            <w:pPr>
              <w:rPr>
                <w:rFonts w:ascii="Calibri" w:hAnsi="Calibri" w:cs="Calibri"/>
                <w:sz w:val="22"/>
                <w:szCs w:val="22"/>
              </w:rPr>
            </w:pPr>
            <w:r>
              <w:rPr>
                <w:rFonts w:ascii="Calibri" w:hAnsi="Calibri" w:cs="Calibri"/>
                <w:sz w:val="22"/>
                <w:szCs w:val="22"/>
              </w:rPr>
              <w:t xml:space="preserve">Kadastrale identificatie onroerende zaak </w:t>
            </w:r>
          </w:p>
        </w:tc>
        <w:tc>
          <w:tcPr>
            <w:tcW w:w="2500" w:type="pct"/>
            <w:tcBorders>
              <w:top w:val="nil"/>
              <w:left w:val="nil"/>
              <w:bottom w:val="nil"/>
              <w:right w:val="nil"/>
            </w:tcBorders>
            <w:hideMark/>
          </w:tcPr>
          <w:p w14:paraId="5C8C9ED7" w14:textId="77777777" w:rsidR="002E0941" w:rsidRDefault="002E0941">
            <w:pPr>
              <w:rPr>
                <w:rFonts w:ascii="Calibri" w:hAnsi="Calibri" w:cs="Calibri"/>
                <w:sz w:val="22"/>
                <w:szCs w:val="22"/>
              </w:rPr>
            </w:pPr>
            <w:r>
              <w:rPr>
                <w:rFonts w:ascii="Calibri" w:hAnsi="Calibri" w:cs="Calibri"/>
                <w:sz w:val="22"/>
                <w:szCs w:val="22"/>
              </w:rPr>
              <w:t xml:space="preserve">Een door het Kadaster toegekende landelijk uniek nummer aan een kadastrale onroerende zaak. </w:t>
            </w:r>
          </w:p>
        </w:tc>
        <w:tc>
          <w:tcPr>
            <w:tcW w:w="500" w:type="pct"/>
            <w:tcBorders>
              <w:top w:val="nil"/>
              <w:left w:val="nil"/>
              <w:bottom w:val="nil"/>
              <w:right w:val="nil"/>
            </w:tcBorders>
            <w:hideMark/>
          </w:tcPr>
          <w:p w14:paraId="19B67C5E" w14:textId="77777777" w:rsidR="002E0941" w:rsidRDefault="002E0941">
            <w:pPr>
              <w:rPr>
                <w:rFonts w:ascii="Calibri" w:hAnsi="Calibri" w:cs="Calibri"/>
                <w:sz w:val="22"/>
                <w:szCs w:val="22"/>
              </w:rPr>
            </w:pPr>
            <w:r>
              <w:rPr>
                <w:rFonts w:ascii="Calibri" w:hAnsi="Calibri" w:cs="Calibri"/>
                <w:sz w:val="22"/>
                <w:szCs w:val="22"/>
              </w:rPr>
              <w:t xml:space="preserve">NEN3610ID </w:t>
            </w:r>
          </w:p>
        </w:tc>
        <w:tc>
          <w:tcPr>
            <w:tcW w:w="500" w:type="pct"/>
            <w:tcBorders>
              <w:top w:val="nil"/>
              <w:left w:val="nil"/>
              <w:bottom w:val="nil"/>
              <w:right w:val="nil"/>
            </w:tcBorders>
            <w:hideMark/>
          </w:tcPr>
          <w:p w14:paraId="08CDE8F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D8B59C5" w14:textId="77777777" w:rsidTr="002E0941">
        <w:trPr>
          <w:tblCellSpacing w:w="15" w:type="dxa"/>
        </w:trPr>
        <w:tc>
          <w:tcPr>
            <w:tcW w:w="250" w:type="pct"/>
            <w:tcBorders>
              <w:top w:val="nil"/>
              <w:left w:val="nil"/>
              <w:bottom w:val="nil"/>
              <w:right w:val="nil"/>
            </w:tcBorders>
            <w:hideMark/>
          </w:tcPr>
          <w:p w14:paraId="5B7F1F4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6E03C0A" w14:textId="77777777" w:rsidR="002E0941" w:rsidRDefault="002E0941">
            <w:pPr>
              <w:rPr>
                <w:rFonts w:ascii="Calibri" w:hAnsi="Calibri" w:cs="Calibri"/>
                <w:sz w:val="22"/>
                <w:szCs w:val="22"/>
              </w:rPr>
            </w:pPr>
            <w:r>
              <w:rPr>
                <w:rFonts w:ascii="Calibri" w:hAnsi="Calibri" w:cs="Calibri"/>
                <w:sz w:val="22"/>
                <w:szCs w:val="22"/>
              </w:rPr>
              <w:t xml:space="preserve">Identificatie zaakgerechtigde </w:t>
            </w:r>
          </w:p>
        </w:tc>
        <w:tc>
          <w:tcPr>
            <w:tcW w:w="2500" w:type="pct"/>
            <w:tcBorders>
              <w:top w:val="nil"/>
              <w:left w:val="nil"/>
              <w:bottom w:val="nil"/>
              <w:right w:val="nil"/>
            </w:tcBorders>
            <w:hideMark/>
          </w:tcPr>
          <w:p w14:paraId="536C2386" w14:textId="77777777" w:rsidR="002E0941" w:rsidRDefault="002E0941">
            <w:pPr>
              <w:rPr>
                <w:rFonts w:ascii="Calibri" w:hAnsi="Calibri" w:cs="Calibri"/>
                <w:sz w:val="22"/>
                <w:szCs w:val="22"/>
              </w:rPr>
            </w:pPr>
            <w:r>
              <w:rPr>
                <w:rFonts w:ascii="Calibri" w:hAnsi="Calibri" w:cs="Calibri"/>
                <w:sz w:val="22"/>
                <w:szCs w:val="22"/>
              </w:rPr>
              <w:t xml:space="preserve">De unieke aanduiding van de Persoon zijnde de de voornaamste zakelijk gerechtigde van de kadastrale onoerende zaak waarop het zakelijk recht rust. </w:t>
            </w:r>
          </w:p>
        </w:tc>
        <w:tc>
          <w:tcPr>
            <w:tcW w:w="500" w:type="pct"/>
            <w:tcBorders>
              <w:top w:val="nil"/>
              <w:left w:val="nil"/>
              <w:bottom w:val="nil"/>
              <w:right w:val="nil"/>
            </w:tcBorders>
            <w:hideMark/>
          </w:tcPr>
          <w:p w14:paraId="769BA7FD"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4C888CB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EE1748E" w14:textId="77777777" w:rsidTr="002E0941">
        <w:trPr>
          <w:tblCellSpacing w:w="15" w:type="dxa"/>
        </w:trPr>
        <w:tc>
          <w:tcPr>
            <w:tcW w:w="250" w:type="pct"/>
            <w:tcBorders>
              <w:top w:val="nil"/>
              <w:left w:val="nil"/>
              <w:bottom w:val="nil"/>
              <w:right w:val="nil"/>
            </w:tcBorders>
            <w:hideMark/>
          </w:tcPr>
          <w:p w14:paraId="55FF95C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9212059"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16E2CD40" w14:textId="77777777" w:rsidR="002E0941" w:rsidRDefault="002E0941">
            <w:pPr>
              <w:rPr>
                <w:rFonts w:ascii="Calibri" w:hAnsi="Calibri" w:cs="Calibri"/>
                <w:sz w:val="22"/>
                <w:szCs w:val="22"/>
              </w:rPr>
            </w:pPr>
            <w:r>
              <w:rPr>
                <w:rFonts w:ascii="Calibri" w:hAnsi="Calibri" w:cs="Calibri"/>
                <w:sz w:val="22"/>
                <w:szCs w:val="22"/>
              </w:rPr>
              <w:t xml:space="preserve">De unieke aanduiding van een onroerende zaak, die door het kadaster wordt vastgesteld. </w:t>
            </w:r>
          </w:p>
        </w:tc>
        <w:tc>
          <w:tcPr>
            <w:tcW w:w="500" w:type="pct"/>
            <w:tcBorders>
              <w:top w:val="nil"/>
              <w:left w:val="nil"/>
              <w:bottom w:val="nil"/>
              <w:right w:val="nil"/>
            </w:tcBorders>
            <w:hideMark/>
          </w:tcPr>
          <w:p w14:paraId="15E8DEB4"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1B459B0"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6EDFF39E" w14:textId="77777777" w:rsidTr="002E0941">
        <w:trPr>
          <w:tblCellSpacing w:w="15" w:type="dxa"/>
        </w:trPr>
        <w:tc>
          <w:tcPr>
            <w:tcW w:w="250" w:type="pct"/>
            <w:tcBorders>
              <w:top w:val="nil"/>
              <w:left w:val="nil"/>
              <w:bottom w:val="nil"/>
              <w:right w:val="nil"/>
            </w:tcBorders>
            <w:hideMark/>
          </w:tcPr>
          <w:p w14:paraId="4A41273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8ACC63" w14:textId="77777777" w:rsidR="002E0941" w:rsidRDefault="002E0941">
            <w:pPr>
              <w:rPr>
                <w:rFonts w:ascii="Calibri" w:hAnsi="Calibri" w:cs="Calibri"/>
                <w:sz w:val="22"/>
                <w:szCs w:val="22"/>
              </w:rPr>
            </w:pPr>
            <w:r>
              <w:rPr>
                <w:rFonts w:ascii="Calibri" w:hAnsi="Calibri" w:cs="Calibri"/>
                <w:sz w:val="22"/>
                <w:szCs w:val="22"/>
              </w:rPr>
              <w:t xml:space="preserve">: </w:t>
            </w:r>
          </w:p>
        </w:tc>
        <w:tc>
          <w:tcPr>
            <w:tcW w:w="2500" w:type="pct"/>
            <w:tcBorders>
              <w:top w:val="nil"/>
              <w:left w:val="nil"/>
              <w:bottom w:val="nil"/>
              <w:right w:val="nil"/>
            </w:tcBorders>
            <w:hideMark/>
          </w:tcPr>
          <w:p w14:paraId="27CFD685" w14:textId="77777777" w:rsidR="002E0941" w:rsidRDefault="002E0941">
            <w:pPr>
              <w:rPr>
                <w:rFonts w:ascii="Calibri" w:hAnsi="Calibri" w:cs="Calibri"/>
                <w:sz w:val="22"/>
                <w:szCs w:val="22"/>
              </w:rPr>
            </w:pPr>
            <w:r>
              <w:rPr>
                <w:rFonts w:ascii="Calibri" w:hAnsi="Calibri" w:cs="Calibri"/>
                <w:sz w:val="22"/>
                <w:szCs w:val="22"/>
              </w:rPr>
              <w:t xml:space="preserve">De unieke aanduiding van een onroerende zaak, die door het kadaster wordt vastgesteld. </w:t>
            </w:r>
          </w:p>
        </w:tc>
        <w:tc>
          <w:tcPr>
            <w:tcW w:w="500" w:type="pct"/>
            <w:tcBorders>
              <w:top w:val="nil"/>
              <w:left w:val="nil"/>
              <w:bottom w:val="nil"/>
              <w:right w:val="nil"/>
            </w:tcBorders>
            <w:hideMark/>
          </w:tcPr>
          <w:p w14:paraId="6B657D03"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F79CDFB"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0EFA0EFD" w14:textId="77777777" w:rsidTr="002E0941">
        <w:trPr>
          <w:tblCellSpacing w:w="15" w:type="dxa"/>
        </w:trPr>
        <w:tc>
          <w:tcPr>
            <w:tcW w:w="250" w:type="pct"/>
            <w:tcBorders>
              <w:top w:val="nil"/>
              <w:left w:val="nil"/>
              <w:bottom w:val="nil"/>
              <w:right w:val="nil"/>
            </w:tcBorders>
            <w:hideMark/>
          </w:tcPr>
          <w:p w14:paraId="2091E1A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78A4A7D" w14:textId="77777777" w:rsidR="002E0941" w:rsidRDefault="002E0941">
            <w:pPr>
              <w:rPr>
                <w:rFonts w:ascii="Calibri" w:hAnsi="Calibri" w:cs="Calibri"/>
                <w:sz w:val="22"/>
                <w:szCs w:val="22"/>
              </w:rPr>
            </w:pPr>
            <w:r>
              <w:rPr>
                <w:rFonts w:ascii="Calibri" w:hAnsi="Calibri" w:cs="Calibri"/>
                <w:sz w:val="22"/>
                <w:szCs w:val="22"/>
              </w:rPr>
              <w:t xml:space="preserve">- Kadastrale gemeentecode </w:t>
            </w:r>
          </w:p>
        </w:tc>
        <w:tc>
          <w:tcPr>
            <w:tcW w:w="2500" w:type="pct"/>
            <w:tcBorders>
              <w:top w:val="nil"/>
              <w:left w:val="nil"/>
              <w:bottom w:val="nil"/>
              <w:right w:val="nil"/>
            </w:tcBorders>
            <w:hideMark/>
          </w:tcPr>
          <w:p w14:paraId="2F586531" w14:textId="77777777" w:rsidR="002E0941" w:rsidRDefault="002E0941">
            <w:pPr>
              <w:rPr>
                <w:rFonts w:ascii="Calibri" w:hAnsi="Calibri" w:cs="Calibri"/>
                <w:sz w:val="22"/>
                <w:szCs w:val="22"/>
              </w:rPr>
            </w:pPr>
            <w:r>
              <w:rPr>
                <w:rFonts w:ascii="Calibri" w:hAnsi="Calibri" w:cs="Calibri"/>
                <w:sz w:val="22"/>
                <w:szCs w:val="22"/>
              </w:rPr>
              <w:t>AKR code voor de kadastrale gemeente.</w:t>
            </w:r>
          </w:p>
        </w:tc>
        <w:tc>
          <w:tcPr>
            <w:tcW w:w="500" w:type="pct"/>
            <w:tcBorders>
              <w:top w:val="nil"/>
              <w:left w:val="nil"/>
              <w:bottom w:val="nil"/>
              <w:right w:val="nil"/>
            </w:tcBorders>
            <w:hideMark/>
          </w:tcPr>
          <w:p w14:paraId="6D2EE316" w14:textId="77777777" w:rsidR="002E0941" w:rsidRDefault="002E0941">
            <w:pPr>
              <w:rPr>
                <w:rFonts w:ascii="Calibri" w:hAnsi="Calibri" w:cs="Calibri"/>
                <w:sz w:val="22"/>
                <w:szCs w:val="22"/>
              </w:rPr>
            </w:pPr>
            <w:r>
              <w:rPr>
                <w:rFonts w:ascii="Calibri" w:hAnsi="Calibri" w:cs="Calibri"/>
                <w:sz w:val="22"/>
                <w:szCs w:val="22"/>
              </w:rPr>
              <w:t xml:space="preserve">AKR </w:t>
            </w:r>
          </w:p>
        </w:tc>
        <w:tc>
          <w:tcPr>
            <w:tcW w:w="500" w:type="pct"/>
            <w:tcBorders>
              <w:top w:val="nil"/>
              <w:left w:val="nil"/>
              <w:bottom w:val="nil"/>
              <w:right w:val="nil"/>
            </w:tcBorders>
            <w:hideMark/>
          </w:tcPr>
          <w:p w14:paraId="3ACABE7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0F3105A" w14:textId="77777777" w:rsidTr="002E0941">
        <w:trPr>
          <w:tblCellSpacing w:w="15" w:type="dxa"/>
        </w:trPr>
        <w:tc>
          <w:tcPr>
            <w:tcW w:w="250" w:type="pct"/>
            <w:tcBorders>
              <w:top w:val="nil"/>
              <w:left w:val="nil"/>
              <w:bottom w:val="nil"/>
              <w:right w:val="nil"/>
            </w:tcBorders>
            <w:hideMark/>
          </w:tcPr>
          <w:p w14:paraId="2A1DAA0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F105ECD" w14:textId="77777777" w:rsidR="002E0941" w:rsidRDefault="002E0941">
            <w:pPr>
              <w:rPr>
                <w:rFonts w:ascii="Calibri" w:hAnsi="Calibri" w:cs="Calibri"/>
                <w:sz w:val="22"/>
                <w:szCs w:val="22"/>
              </w:rPr>
            </w:pPr>
            <w:r>
              <w:rPr>
                <w:rFonts w:ascii="Calibri" w:hAnsi="Calibri" w:cs="Calibri"/>
                <w:sz w:val="22"/>
                <w:szCs w:val="22"/>
              </w:rPr>
              <w:t xml:space="preserve">- Sectie </w:t>
            </w:r>
          </w:p>
        </w:tc>
        <w:tc>
          <w:tcPr>
            <w:tcW w:w="2500" w:type="pct"/>
            <w:tcBorders>
              <w:top w:val="nil"/>
              <w:left w:val="nil"/>
              <w:bottom w:val="nil"/>
              <w:right w:val="nil"/>
            </w:tcBorders>
            <w:hideMark/>
          </w:tcPr>
          <w:p w14:paraId="4211C846" w14:textId="77777777" w:rsidR="002E0941" w:rsidRDefault="002E0941">
            <w:pPr>
              <w:rPr>
                <w:rFonts w:ascii="Calibri" w:hAnsi="Calibri" w:cs="Calibri"/>
                <w:sz w:val="22"/>
                <w:szCs w:val="22"/>
              </w:rPr>
            </w:pPr>
            <w:r>
              <w:rPr>
                <w:rFonts w:ascii="Calibri" w:hAnsi="Calibri" w:cs="Calibri"/>
                <w:sz w:val="22"/>
                <w:szCs w:val="22"/>
              </w:rPr>
              <w:t>De sectie die de sectie binnen de kadastrale gemeente uniek identificeert.</w:t>
            </w:r>
          </w:p>
        </w:tc>
        <w:tc>
          <w:tcPr>
            <w:tcW w:w="500" w:type="pct"/>
            <w:tcBorders>
              <w:top w:val="nil"/>
              <w:left w:val="nil"/>
              <w:bottom w:val="nil"/>
              <w:right w:val="nil"/>
            </w:tcBorders>
            <w:hideMark/>
          </w:tcPr>
          <w:p w14:paraId="3F3CEB30"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1F176E6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388D4DF" w14:textId="77777777" w:rsidTr="002E0941">
        <w:trPr>
          <w:tblCellSpacing w:w="15" w:type="dxa"/>
        </w:trPr>
        <w:tc>
          <w:tcPr>
            <w:tcW w:w="250" w:type="pct"/>
            <w:tcBorders>
              <w:top w:val="nil"/>
              <w:left w:val="nil"/>
              <w:bottom w:val="nil"/>
              <w:right w:val="nil"/>
            </w:tcBorders>
            <w:hideMark/>
          </w:tcPr>
          <w:p w14:paraId="67C7299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940223" w14:textId="77777777" w:rsidR="002E0941" w:rsidRDefault="002E0941">
            <w:pPr>
              <w:rPr>
                <w:rFonts w:ascii="Calibri" w:hAnsi="Calibri" w:cs="Calibri"/>
                <w:sz w:val="22"/>
                <w:szCs w:val="22"/>
              </w:rPr>
            </w:pPr>
            <w:r>
              <w:rPr>
                <w:rFonts w:ascii="Calibri" w:hAnsi="Calibri" w:cs="Calibri"/>
                <w:sz w:val="22"/>
                <w:szCs w:val="22"/>
              </w:rPr>
              <w:t xml:space="preserve">- Perceelnummer </w:t>
            </w:r>
          </w:p>
        </w:tc>
        <w:tc>
          <w:tcPr>
            <w:tcW w:w="2500" w:type="pct"/>
            <w:tcBorders>
              <w:top w:val="nil"/>
              <w:left w:val="nil"/>
              <w:bottom w:val="nil"/>
              <w:right w:val="nil"/>
            </w:tcBorders>
            <w:hideMark/>
          </w:tcPr>
          <w:p w14:paraId="6F22E8F4" w14:textId="77777777" w:rsidR="002E0941" w:rsidRDefault="002E0941">
            <w:pPr>
              <w:rPr>
                <w:rFonts w:ascii="Calibri" w:hAnsi="Calibri" w:cs="Calibri"/>
                <w:sz w:val="22"/>
                <w:szCs w:val="22"/>
              </w:rPr>
            </w:pPr>
            <w:r>
              <w:rPr>
                <w:rFonts w:ascii="Calibri" w:hAnsi="Calibri" w:cs="Calibri"/>
                <w:sz w:val="22"/>
                <w:szCs w:val="22"/>
              </w:rPr>
              <w:t xml:space="preserve">Het perceelnummer dat een geheel perceel of een complex uniek identificeert binnen de sectie. </w:t>
            </w:r>
          </w:p>
        </w:tc>
        <w:tc>
          <w:tcPr>
            <w:tcW w:w="500" w:type="pct"/>
            <w:tcBorders>
              <w:top w:val="nil"/>
              <w:left w:val="nil"/>
              <w:bottom w:val="nil"/>
              <w:right w:val="nil"/>
            </w:tcBorders>
            <w:hideMark/>
          </w:tcPr>
          <w:p w14:paraId="294FDC97"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77CE61B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71D937C" w14:textId="77777777" w:rsidTr="002E0941">
        <w:trPr>
          <w:tblCellSpacing w:w="15" w:type="dxa"/>
        </w:trPr>
        <w:tc>
          <w:tcPr>
            <w:tcW w:w="250" w:type="pct"/>
            <w:tcBorders>
              <w:top w:val="nil"/>
              <w:left w:val="nil"/>
              <w:bottom w:val="nil"/>
              <w:right w:val="nil"/>
            </w:tcBorders>
            <w:hideMark/>
          </w:tcPr>
          <w:p w14:paraId="735B4BD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0799FB3" w14:textId="77777777" w:rsidR="002E0941" w:rsidRDefault="002E0941">
            <w:pPr>
              <w:rPr>
                <w:rFonts w:ascii="Calibri" w:hAnsi="Calibri" w:cs="Calibri"/>
                <w:sz w:val="22"/>
                <w:szCs w:val="22"/>
              </w:rPr>
            </w:pPr>
            <w:r>
              <w:rPr>
                <w:rFonts w:ascii="Calibri" w:hAnsi="Calibri" w:cs="Calibri"/>
                <w:sz w:val="22"/>
                <w:szCs w:val="22"/>
              </w:rPr>
              <w:t xml:space="preserve">- Appartementsindex </w:t>
            </w:r>
          </w:p>
        </w:tc>
        <w:tc>
          <w:tcPr>
            <w:tcW w:w="2500" w:type="pct"/>
            <w:tcBorders>
              <w:top w:val="nil"/>
              <w:left w:val="nil"/>
              <w:bottom w:val="nil"/>
              <w:right w:val="nil"/>
            </w:tcBorders>
            <w:hideMark/>
          </w:tcPr>
          <w:p w14:paraId="24F03DD1" w14:textId="77777777" w:rsidR="002E0941" w:rsidRDefault="002E0941">
            <w:pPr>
              <w:rPr>
                <w:rFonts w:ascii="Calibri" w:hAnsi="Calibri" w:cs="Calibri"/>
                <w:sz w:val="22"/>
                <w:szCs w:val="22"/>
              </w:rPr>
            </w:pPr>
            <w:r>
              <w:rPr>
                <w:rFonts w:ascii="Calibri" w:hAnsi="Calibri" w:cs="Calibri"/>
                <w:sz w:val="22"/>
                <w:szCs w:val="22"/>
              </w:rPr>
              <w:t xml:space="preserve">Nummer dat het kadastraal object uniek identificeert als een appartementsrecht binnen het complex. </w:t>
            </w:r>
          </w:p>
        </w:tc>
        <w:tc>
          <w:tcPr>
            <w:tcW w:w="500" w:type="pct"/>
            <w:tcBorders>
              <w:top w:val="nil"/>
              <w:left w:val="nil"/>
              <w:bottom w:val="nil"/>
              <w:right w:val="nil"/>
            </w:tcBorders>
            <w:hideMark/>
          </w:tcPr>
          <w:p w14:paraId="2F803FB6" w14:textId="77777777" w:rsidR="002E0941" w:rsidRDefault="002E0941">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6618F937" w14:textId="77777777" w:rsidR="002E0941" w:rsidRDefault="002E0941">
            <w:pPr>
              <w:rPr>
                <w:rFonts w:ascii="Calibri" w:hAnsi="Calibri" w:cs="Calibri"/>
                <w:sz w:val="22"/>
                <w:szCs w:val="22"/>
              </w:rPr>
            </w:pPr>
            <w:r>
              <w:rPr>
                <w:rFonts w:ascii="Calibri" w:hAnsi="Calibri" w:cs="Calibri"/>
                <w:sz w:val="22"/>
                <w:szCs w:val="22"/>
              </w:rPr>
              <w:t>0 .. 1</w:t>
            </w:r>
          </w:p>
        </w:tc>
      </w:tr>
    </w:tbl>
    <w:p w14:paraId="74AFFA7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E62EDE5" w14:textId="77777777" w:rsidTr="002E0941">
        <w:trPr>
          <w:tblCellSpacing w:w="15" w:type="dxa"/>
        </w:trPr>
        <w:tc>
          <w:tcPr>
            <w:tcW w:w="1500" w:type="pct"/>
            <w:tcBorders>
              <w:top w:val="nil"/>
              <w:left w:val="nil"/>
              <w:bottom w:val="nil"/>
              <w:right w:val="nil"/>
            </w:tcBorders>
            <w:hideMark/>
          </w:tcPr>
          <w:p w14:paraId="1E27F807"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44D63B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7B13294E" w14:textId="77777777" w:rsidTr="002E0941">
        <w:trPr>
          <w:tblCellSpacing w:w="15" w:type="dxa"/>
        </w:trPr>
        <w:tc>
          <w:tcPr>
            <w:tcW w:w="250" w:type="pct"/>
            <w:tcBorders>
              <w:top w:val="nil"/>
              <w:left w:val="nil"/>
              <w:bottom w:val="nil"/>
              <w:right w:val="nil"/>
            </w:tcBorders>
            <w:hideMark/>
          </w:tcPr>
          <w:p w14:paraId="17F7A207"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120F96A6" w14:textId="77777777" w:rsidR="002E0941" w:rsidRDefault="002E0941">
            <w:pPr>
              <w:rPr>
                <w:rFonts w:ascii="Calibri" w:hAnsi="Calibri" w:cs="Calibri"/>
                <w:sz w:val="22"/>
                <w:szCs w:val="22"/>
              </w:rPr>
            </w:pPr>
            <w:r>
              <w:rPr>
                <w:rFonts w:ascii="Calibri" w:hAnsi="Calibri" w:cs="Calibri"/>
                <w:sz w:val="22"/>
                <w:szCs w:val="22"/>
              </w:rPr>
              <w:t xml:space="preserve">Zie de catalogus van de BRK. Daarin is sprake van een zowel rechten als zekerheidsrechten op onroerende zaken (zie de toelichting bij KADASTRALE ONROERENDE ZAAK). Geoordeeld is dat alleen de rechten zodanig van belang zijn voor de gemeentelijke taakuitoefening dat zij deel moeten uit maken van het voorliggende referentiemodel. Zij zijn hierin gezamenlijk gemodelleerd als ZAKELIJK RECHT tussen KADASTRALE ONROERENDE ZAAK en TENAAMSTELLING van een persoon. (Zakelijke) rechten worden beschouwd vanuit één onroerende zaak, in dit geval het kadastrale object. Recht vormt de relatie tussen één onroerende zaak en één of meer tenaamgestelde personen en heeft betrekking op het eigendom van deze tenaamgestelde personen van één onroerende zaak of op een beperkt recht van deze tenaamgestelde personen op één onroerende zaak. Met een beperkt recht op een onroerende zaak wordt erfpacht, opstal, e.d. bedoeld. </w:t>
            </w:r>
          </w:p>
        </w:tc>
      </w:tr>
    </w:tbl>
    <w:p w14:paraId="410C6F05" w14:textId="77777777" w:rsidR="002E0941" w:rsidRDefault="002E0941" w:rsidP="002E0941">
      <w:pPr>
        <w:pStyle w:val="Kop1"/>
        <w:rPr>
          <w:rFonts w:ascii="Calibri" w:hAnsi="Calibri" w:cs="Calibri"/>
          <w:szCs w:val="32"/>
        </w:rPr>
      </w:pPr>
      <w:bookmarkStart w:id="106" w:name="global_class_Model_BESLUITTYPE"/>
      <w:bookmarkStart w:id="107" w:name="global_class_Model_INFORMATIEOBJECTTYPE"/>
      <w:bookmarkStart w:id="108" w:name="global_class_Model_RESULTAATTYPE"/>
      <w:bookmarkStart w:id="109" w:name="global_class_Model_ZAAKTYPE"/>
      <w:bookmarkStart w:id="110" w:name="global_class_Model_NATUURLIJKPERSOON"/>
      <w:bookmarkStart w:id="111" w:name="_Toc517048427"/>
      <w:bookmarkEnd w:id="97"/>
      <w:bookmarkEnd w:id="106"/>
      <w:bookmarkEnd w:id="107"/>
      <w:bookmarkEnd w:id="108"/>
      <w:bookmarkEnd w:id="109"/>
      <w:bookmarkEnd w:id="110"/>
      <w:r>
        <w:rPr>
          <w:rFonts w:ascii="Calibri" w:hAnsi="Calibri" w:cs="Calibri"/>
        </w:rPr>
        <w:t>Relatieklasse overzicht</w:t>
      </w:r>
      <w:bookmarkEnd w:id="111"/>
      <w:r>
        <w:rPr>
          <w:rFonts w:ascii="Calibri" w:hAnsi="Calibri" w:cs="Calibri"/>
        </w:rPr>
        <w:t xml:space="preserve"> </w:t>
      </w:r>
    </w:p>
    <w:p w14:paraId="150BF294" w14:textId="77777777" w:rsidR="002E0941" w:rsidRDefault="002E0941" w:rsidP="002E0941">
      <w:pPr>
        <w:pStyle w:val="Kop2"/>
        <w:rPr>
          <w:rFonts w:ascii="Calibri" w:hAnsi="Calibri" w:cs="Calibri"/>
        </w:rPr>
      </w:pPr>
      <w:bookmarkStart w:id="112" w:name="global_class_Model_KLANTCONTACTPERSOON"/>
      <w:bookmarkStart w:id="113" w:name="_Toc517048428"/>
      <w:bookmarkEnd w:id="112"/>
      <w:r>
        <w:rPr>
          <w:rFonts w:ascii="Calibri" w:hAnsi="Calibri" w:cs="Calibri"/>
        </w:rPr>
        <w:t>Relatieklasse KLANT-CONTACTPERSOON</w:t>
      </w:r>
      <w:bookmarkEnd w:id="11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0350DAE7" w14:textId="77777777" w:rsidTr="002E0941">
        <w:trPr>
          <w:tblCellSpacing w:w="15" w:type="dxa"/>
        </w:trPr>
        <w:tc>
          <w:tcPr>
            <w:tcW w:w="1500" w:type="pct"/>
            <w:tcBorders>
              <w:top w:val="nil"/>
              <w:left w:val="nil"/>
              <w:bottom w:val="nil"/>
              <w:right w:val="nil"/>
            </w:tcBorders>
            <w:hideMark/>
          </w:tcPr>
          <w:p w14:paraId="0665D07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AFC1225" w14:textId="77777777" w:rsidR="002E0941" w:rsidRDefault="002E0941">
            <w:pPr>
              <w:rPr>
                <w:rFonts w:ascii="Calibri" w:hAnsi="Calibri" w:cs="Calibri"/>
                <w:sz w:val="22"/>
                <w:szCs w:val="22"/>
              </w:rPr>
            </w:pPr>
            <w:r>
              <w:rPr>
                <w:rFonts w:ascii="Calibri" w:hAnsi="Calibri" w:cs="Calibri"/>
                <w:sz w:val="22"/>
                <w:szCs w:val="22"/>
              </w:rPr>
              <w:t>KLANT-CONTACTPERSOON</w:t>
            </w:r>
          </w:p>
        </w:tc>
      </w:tr>
      <w:tr w:rsidR="002E0941" w14:paraId="38F507DC" w14:textId="77777777" w:rsidTr="002E0941">
        <w:trPr>
          <w:tblCellSpacing w:w="15" w:type="dxa"/>
        </w:trPr>
        <w:tc>
          <w:tcPr>
            <w:tcW w:w="1500" w:type="pct"/>
            <w:tcBorders>
              <w:top w:val="nil"/>
              <w:left w:val="nil"/>
              <w:bottom w:val="nil"/>
              <w:right w:val="nil"/>
            </w:tcBorders>
            <w:hideMark/>
          </w:tcPr>
          <w:p w14:paraId="4FEA920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4F01225" w14:textId="77777777" w:rsidR="002E0941" w:rsidRDefault="002E0941">
            <w:pPr>
              <w:rPr>
                <w:rFonts w:ascii="Calibri" w:hAnsi="Calibri" w:cs="Calibri"/>
                <w:sz w:val="22"/>
                <w:szCs w:val="22"/>
              </w:rPr>
            </w:pPr>
            <w:r>
              <w:rPr>
                <w:rFonts w:ascii="Calibri" w:hAnsi="Calibri" w:cs="Calibri"/>
                <w:sz w:val="22"/>
                <w:szCs w:val="22"/>
              </w:rPr>
              <w:t xml:space="preserve">De gegevens van de MEDEWERKER van een VESTIGING van een onderneming waarmee een KLANTCONTACT plaats vond. </w:t>
            </w:r>
          </w:p>
        </w:tc>
      </w:tr>
      <w:tr w:rsidR="002E0941" w14:paraId="0E4B5468" w14:textId="77777777" w:rsidTr="002E0941">
        <w:trPr>
          <w:tblCellSpacing w:w="15" w:type="dxa"/>
        </w:trPr>
        <w:tc>
          <w:tcPr>
            <w:tcW w:w="1500" w:type="pct"/>
            <w:tcBorders>
              <w:top w:val="nil"/>
              <w:left w:val="nil"/>
              <w:bottom w:val="nil"/>
              <w:right w:val="nil"/>
            </w:tcBorders>
            <w:hideMark/>
          </w:tcPr>
          <w:p w14:paraId="2B3B447C" w14:textId="77777777" w:rsidR="002E0941" w:rsidRDefault="002E0941">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1BBF206A" w14:textId="77777777" w:rsidR="002E0941" w:rsidRDefault="002E0941">
            <w:pPr>
              <w:rPr>
                <w:rFonts w:ascii="Calibri" w:hAnsi="Calibri" w:cs="Calibri"/>
                <w:sz w:val="22"/>
                <w:szCs w:val="22"/>
              </w:rPr>
            </w:pPr>
            <w:r>
              <w:rPr>
                <w:rFonts w:ascii="Calibri" w:hAnsi="Calibri" w:cs="Calibri"/>
                <w:sz w:val="22"/>
                <w:szCs w:val="22"/>
              </w:rPr>
              <w:t>KLANTCONTACT heeft plaatsgevonden met VESTIGING</w:t>
            </w:r>
          </w:p>
        </w:tc>
      </w:tr>
    </w:tbl>
    <w:p w14:paraId="7AF1E1B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698D5BEB" w14:textId="77777777" w:rsidTr="002E0941">
        <w:trPr>
          <w:tblCellSpacing w:w="15" w:type="dxa"/>
        </w:trPr>
        <w:tc>
          <w:tcPr>
            <w:tcW w:w="1500" w:type="pct"/>
            <w:tcBorders>
              <w:top w:val="nil"/>
              <w:left w:val="nil"/>
              <w:bottom w:val="nil"/>
              <w:right w:val="nil"/>
            </w:tcBorders>
            <w:hideMark/>
          </w:tcPr>
          <w:p w14:paraId="2C6CEB58"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6F0C351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4C7A4FFB" w14:textId="77777777" w:rsidTr="002E0941">
        <w:trPr>
          <w:tblCellSpacing w:w="15" w:type="dxa"/>
        </w:trPr>
        <w:tc>
          <w:tcPr>
            <w:tcW w:w="0" w:type="auto"/>
            <w:tcBorders>
              <w:top w:val="nil"/>
              <w:left w:val="nil"/>
              <w:bottom w:val="nil"/>
              <w:right w:val="nil"/>
            </w:tcBorders>
            <w:hideMark/>
          </w:tcPr>
          <w:p w14:paraId="425E8535"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F291CD8"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744551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038176A1"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8B0AA19"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86C12BE" w14:textId="77777777" w:rsidTr="002E0941">
        <w:trPr>
          <w:tblCellSpacing w:w="15" w:type="dxa"/>
        </w:trPr>
        <w:tc>
          <w:tcPr>
            <w:tcW w:w="250" w:type="pct"/>
            <w:tcBorders>
              <w:top w:val="nil"/>
              <w:left w:val="nil"/>
              <w:bottom w:val="nil"/>
              <w:right w:val="nil"/>
            </w:tcBorders>
            <w:hideMark/>
          </w:tcPr>
          <w:p w14:paraId="0B5B344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F1C822" w14:textId="77777777" w:rsidR="002E0941" w:rsidRDefault="002E0941">
            <w:pPr>
              <w:rPr>
                <w:rFonts w:ascii="Calibri" w:hAnsi="Calibri" w:cs="Calibri"/>
                <w:sz w:val="22"/>
                <w:szCs w:val="22"/>
              </w:rPr>
            </w:pPr>
            <w:r>
              <w:rPr>
                <w:rFonts w:ascii="Calibri" w:hAnsi="Calibri" w:cs="Calibri"/>
                <w:sz w:val="22"/>
                <w:szCs w:val="22"/>
              </w:rPr>
              <w:t xml:space="preserve">Contactpersoon klant-contactpersoon : </w:t>
            </w:r>
          </w:p>
        </w:tc>
        <w:tc>
          <w:tcPr>
            <w:tcW w:w="2500" w:type="pct"/>
            <w:tcBorders>
              <w:top w:val="nil"/>
              <w:left w:val="nil"/>
              <w:bottom w:val="nil"/>
              <w:right w:val="nil"/>
            </w:tcBorders>
            <w:hideMark/>
          </w:tcPr>
          <w:p w14:paraId="0A97A49C" w14:textId="77777777" w:rsidR="002E0941" w:rsidRDefault="002E0941">
            <w:pPr>
              <w:rPr>
                <w:rFonts w:ascii="Calibri" w:hAnsi="Calibri" w:cs="Calibri"/>
                <w:sz w:val="22"/>
                <w:szCs w:val="22"/>
              </w:rPr>
            </w:pPr>
            <w:r>
              <w:rPr>
                <w:rFonts w:ascii="Calibri" w:hAnsi="Calibri" w:cs="Calibri"/>
                <w:sz w:val="22"/>
                <w:szCs w:val="22"/>
              </w:rPr>
              <w:t xml:space="preserve">De gegevens van de persoon zijnde een MEDEWERKER van de VESTIGING waarmee het KLANTCONTACT plaats vond. </w:t>
            </w:r>
          </w:p>
        </w:tc>
        <w:tc>
          <w:tcPr>
            <w:tcW w:w="500" w:type="pct"/>
            <w:tcBorders>
              <w:top w:val="nil"/>
              <w:left w:val="nil"/>
              <w:bottom w:val="nil"/>
              <w:right w:val="nil"/>
            </w:tcBorders>
            <w:hideMark/>
          </w:tcPr>
          <w:p w14:paraId="7692A97E"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737D4925"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4C4AFF97" w14:textId="77777777" w:rsidTr="002E0941">
        <w:trPr>
          <w:tblCellSpacing w:w="15" w:type="dxa"/>
        </w:trPr>
        <w:tc>
          <w:tcPr>
            <w:tcW w:w="250" w:type="pct"/>
            <w:tcBorders>
              <w:top w:val="nil"/>
              <w:left w:val="nil"/>
              <w:bottom w:val="nil"/>
              <w:right w:val="nil"/>
            </w:tcBorders>
            <w:hideMark/>
          </w:tcPr>
          <w:p w14:paraId="5517D81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EC8E43D" w14:textId="77777777" w:rsidR="002E0941" w:rsidRDefault="002E0941">
            <w:pPr>
              <w:rPr>
                <w:rFonts w:ascii="Calibri" w:hAnsi="Calibri" w:cs="Calibri"/>
                <w:sz w:val="22"/>
                <w:szCs w:val="22"/>
              </w:rPr>
            </w:pPr>
            <w:r>
              <w:rPr>
                <w:rFonts w:ascii="Calibri" w:hAnsi="Calibri" w:cs="Calibri"/>
                <w:sz w:val="22"/>
                <w:szCs w:val="22"/>
              </w:rPr>
              <w:t xml:space="preserve">- Contactpersoon emailadres </w:t>
            </w:r>
          </w:p>
        </w:tc>
        <w:tc>
          <w:tcPr>
            <w:tcW w:w="2500" w:type="pct"/>
            <w:tcBorders>
              <w:top w:val="nil"/>
              <w:left w:val="nil"/>
              <w:bottom w:val="nil"/>
              <w:right w:val="nil"/>
            </w:tcBorders>
            <w:hideMark/>
          </w:tcPr>
          <w:p w14:paraId="4BE8A664" w14:textId="77777777" w:rsidR="002E0941" w:rsidRDefault="002E0941">
            <w:pPr>
              <w:rPr>
                <w:rFonts w:ascii="Calibri" w:hAnsi="Calibri" w:cs="Calibri"/>
                <w:sz w:val="22"/>
                <w:szCs w:val="22"/>
              </w:rPr>
            </w:pPr>
            <w:r>
              <w:rPr>
                <w:rFonts w:ascii="Calibri" w:hAnsi="Calibri" w:cs="Calibri"/>
                <w:sz w:val="22"/>
                <w:szCs w:val="22"/>
              </w:rPr>
              <w:t>Elektronisch postadres waaronder de contactpersoon in de regel bereikbaar is.</w:t>
            </w:r>
          </w:p>
        </w:tc>
        <w:tc>
          <w:tcPr>
            <w:tcW w:w="500" w:type="pct"/>
            <w:tcBorders>
              <w:top w:val="nil"/>
              <w:left w:val="nil"/>
              <w:bottom w:val="nil"/>
              <w:right w:val="nil"/>
            </w:tcBorders>
            <w:hideMark/>
          </w:tcPr>
          <w:p w14:paraId="374426F1" w14:textId="77777777" w:rsidR="002E0941" w:rsidRDefault="002E0941">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4C96B28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BCA01FC" w14:textId="77777777" w:rsidTr="002E0941">
        <w:trPr>
          <w:tblCellSpacing w:w="15" w:type="dxa"/>
        </w:trPr>
        <w:tc>
          <w:tcPr>
            <w:tcW w:w="250" w:type="pct"/>
            <w:tcBorders>
              <w:top w:val="nil"/>
              <w:left w:val="nil"/>
              <w:bottom w:val="nil"/>
              <w:right w:val="nil"/>
            </w:tcBorders>
            <w:hideMark/>
          </w:tcPr>
          <w:p w14:paraId="743C1FF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1A24375" w14:textId="77777777" w:rsidR="002E0941" w:rsidRDefault="002E0941">
            <w:pPr>
              <w:rPr>
                <w:rFonts w:ascii="Calibri" w:hAnsi="Calibri" w:cs="Calibri"/>
                <w:sz w:val="22"/>
                <w:szCs w:val="22"/>
              </w:rPr>
            </w:pPr>
            <w:r>
              <w:rPr>
                <w:rFonts w:ascii="Calibri" w:hAnsi="Calibri" w:cs="Calibri"/>
                <w:sz w:val="22"/>
                <w:szCs w:val="22"/>
              </w:rPr>
              <w:t xml:space="preserve">- Contactpersoon functie </w:t>
            </w:r>
          </w:p>
        </w:tc>
        <w:tc>
          <w:tcPr>
            <w:tcW w:w="2500" w:type="pct"/>
            <w:tcBorders>
              <w:top w:val="nil"/>
              <w:left w:val="nil"/>
              <w:bottom w:val="nil"/>
              <w:right w:val="nil"/>
            </w:tcBorders>
            <w:hideMark/>
          </w:tcPr>
          <w:p w14:paraId="0902B05B" w14:textId="77777777" w:rsidR="002E0941" w:rsidRDefault="002E0941">
            <w:pPr>
              <w:rPr>
                <w:rFonts w:ascii="Calibri" w:hAnsi="Calibri" w:cs="Calibri"/>
                <w:sz w:val="22"/>
                <w:szCs w:val="22"/>
              </w:rPr>
            </w:pPr>
            <w:r>
              <w:rPr>
                <w:rFonts w:ascii="Calibri" w:hAnsi="Calibri" w:cs="Calibri"/>
                <w:sz w:val="22"/>
                <w:szCs w:val="22"/>
              </w:rPr>
              <w:t xml:space="preserve">De aanduiding van de taken, rechten en plichten die de contactpersoon heeft binnen de VESTIGING. </w:t>
            </w:r>
          </w:p>
        </w:tc>
        <w:tc>
          <w:tcPr>
            <w:tcW w:w="500" w:type="pct"/>
            <w:tcBorders>
              <w:top w:val="nil"/>
              <w:left w:val="nil"/>
              <w:bottom w:val="nil"/>
              <w:right w:val="nil"/>
            </w:tcBorders>
            <w:hideMark/>
          </w:tcPr>
          <w:p w14:paraId="47344629" w14:textId="77777777" w:rsidR="002E0941" w:rsidRDefault="002E0941">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3B74681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AE2F2E8" w14:textId="77777777" w:rsidTr="002E0941">
        <w:trPr>
          <w:tblCellSpacing w:w="15" w:type="dxa"/>
        </w:trPr>
        <w:tc>
          <w:tcPr>
            <w:tcW w:w="250" w:type="pct"/>
            <w:tcBorders>
              <w:top w:val="nil"/>
              <w:left w:val="nil"/>
              <w:bottom w:val="nil"/>
              <w:right w:val="nil"/>
            </w:tcBorders>
            <w:hideMark/>
          </w:tcPr>
          <w:p w14:paraId="0FBB134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6DECEC7" w14:textId="77777777" w:rsidR="002E0941" w:rsidRDefault="002E0941">
            <w:pPr>
              <w:rPr>
                <w:rFonts w:ascii="Calibri" w:hAnsi="Calibri" w:cs="Calibri"/>
                <w:sz w:val="22"/>
                <w:szCs w:val="22"/>
              </w:rPr>
            </w:pPr>
            <w:r>
              <w:rPr>
                <w:rFonts w:ascii="Calibri" w:hAnsi="Calibri" w:cs="Calibri"/>
                <w:sz w:val="22"/>
                <w:szCs w:val="22"/>
              </w:rPr>
              <w:t xml:space="preserve">- Contactpersoon telefoonnummer </w:t>
            </w:r>
          </w:p>
        </w:tc>
        <w:tc>
          <w:tcPr>
            <w:tcW w:w="2500" w:type="pct"/>
            <w:tcBorders>
              <w:top w:val="nil"/>
              <w:left w:val="nil"/>
              <w:bottom w:val="nil"/>
              <w:right w:val="nil"/>
            </w:tcBorders>
            <w:hideMark/>
          </w:tcPr>
          <w:p w14:paraId="7CAF6F2C" w14:textId="77777777" w:rsidR="002E0941" w:rsidRDefault="002E0941">
            <w:pPr>
              <w:rPr>
                <w:rFonts w:ascii="Calibri" w:hAnsi="Calibri" w:cs="Calibri"/>
                <w:sz w:val="22"/>
                <w:szCs w:val="22"/>
              </w:rPr>
            </w:pPr>
            <w:r>
              <w:rPr>
                <w:rFonts w:ascii="Calibri" w:hAnsi="Calibri" w:cs="Calibri"/>
                <w:sz w:val="22"/>
                <w:szCs w:val="22"/>
              </w:rPr>
              <w:t>Telefoonnummer waaronder de contactpersoon in de regel bereikbaar is.</w:t>
            </w:r>
          </w:p>
        </w:tc>
        <w:tc>
          <w:tcPr>
            <w:tcW w:w="500" w:type="pct"/>
            <w:tcBorders>
              <w:top w:val="nil"/>
              <w:left w:val="nil"/>
              <w:bottom w:val="nil"/>
              <w:right w:val="nil"/>
            </w:tcBorders>
            <w:hideMark/>
          </w:tcPr>
          <w:p w14:paraId="7148E4BD"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147C2D4F"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142B847" w14:textId="77777777" w:rsidTr="002E0941">
        <w:trPr>
          <w:tblCellSpacing w:w="15" w:type="dxa"/>
        </w:trPr>
        <w:tc>
          <w:tcPr>
            <w:tcW w:w="250" w:type="pct"/>
            <w:tcBorders>
              <w:top w:val="nil"/>
              <w:left w:val="nil"/>
              <w:bottom w:val="nil"/>
              <w:right w:val="nil"/>
            </w:tcBorders>
            <w:hideMark/>
          </w:tcPr>
          <w:p w14:paraId="6F8DABD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07013F" w14:textId="77777777" w:rsidR="002E0941" w:rsidRDefault="002E0941">
            <w:pPr>
              <w:rPr>
                <w:rFonts w:ascii="Calibri" w:hAnsi="Calibri" w:cs="Calibri"/>
                <w:sz w:val="22"/>
                <w:szCs w:val="22"/>
              </w:rPr>
            </w:pPr>
            <w:r>
              <w:rPr>
                <w:rFonts w:ascii="Calibri" w:hAnsi="Calibri" w:cs="Calibri"/>
                <w:sz w:val="22"/>
                <w:szCs w:val="22"/>
              </w:rPr>
              <w:t xml:space="preserve">- Contactpersoonnaam </w:t>
            </w:r>
          </w:p>
        </w:tc>
        <w:tc>
          <w:tcPr>
            <w:tcW w:w="2500" w:type="pct"/>
            <w:tcBorders>
              <w:top w:val="nil"/>
              <w:left w:val="nil"/>
              <w:bottom w:val="nil"/>
              <w:right w:val="nil"/>
            </w:tcBorders>
            <w:hideMark/>
          </w:tcPr>
          <w:p w14:paraId="0CC79E23" w14:textId="77777777" w:rsidR="002E0941" w:rsidRDefault="002E0941">
            <w:pPr>
              <w:rPr>
                <w:rFonts w:ascii="Calibri" w:hAnsi="Calibri" w:cs="Calibri"/>
                <w:sz w:val="22"/>
                <w:szCs w:val="22"/>
              </w:rPr>
            </w:pPr>
            <w:r>
              <w:rPr>
                <w:rFonts w:ascii="Calibri" w:hAnsi="Calibri" w:cs="Calibri"/>
                <w:sz w:val="22"/>
                <w:szCs w:val="22"/>
              </w:rPr>
              <w:t>De opgemaakte naam van de contactpersoon.</w:t>
            </w:r>
          </w:p>
        </w:tc>
        <w:tc>
          <w:tcPr>
            <w:tcW w:w="500" w:type="pct"/>
            <w:tcBorders>
              <w:top w:val="nil"/>
              <w:left w:val="nil"/>
              <w:bottom w:val="nil"/>
              <w:right w:val="nil"/>
            </w:tcBorders>
            <w:hideMark/>
          </w:tcPr>
          <w:p w14:paraId="610A6CCB"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67FC9DE8" w14:textId="77777777" w:rsidR="002E0941" w:rsidRDefault="002E0941">
            <w:pPr>
              <w:rPr>
                <w:rFonts w:ascii="Calibri" w:hAnsi="Calibri" w:cs="Calibri"/>
                <w:sz w:val="22"/>
                <w:szCs w:val="22"/>
              </w:rPr>
            </w:pPr>
            <w:r>
              <w:rPr>
                <w:rFonts w:ascii="Calibri" w:hAnsi="Calibri" w:cs="Calibri"/>
                <w:sz w:val="22"/>
                <w:szCs w:val="22"/>
              </w:rPr>
              <w:t>1</w:t>
            </w:r>
          </w:p>
        </w:tc>
      </w:tr>
    </w:tbl>
    <w:p w14:paraId="57A46451" w14:textId="77777777" w:rsidR="002E0941" w:rsidRDefault="002E0941" w:rsidP="002E0941">
      <w:pPr>
        <w:pStyle w:val="Kop2"/>
        <w:rPr>
          <w:rFonts w:ascii="Calibri" w:hAnsi="Calibri" w:cs="Calibri"/>
        </w:rPr>
      </w:pPr>
      <w:bookmarkStart w:id="114" w:name="global_class_Model_ROL"/>
      <w:bookmarkStart w:id="115" w:name="_Toc517048429"/>
      <w:bookmarkEnd w:id="114"/>
      <w:r>
        <w:rPr>
          <w:rFonts w:ascii="Calibri" w:hAnsi="Calibri" w:cs="Calibri"/>
        </w:rPr>
        <w:t>Relatieklasse ROL</w:t>
      </w:r>
      <w:bookmarkEnd w:id="11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23CDF82" w14:textId="77777777" w:rsidTr="002E0941">
        <w:trPr>
          <w:tblCellSpacing w:w="15" w:type="dxa"/>
        </w:trPr>
        <w:tc>
          <w:tcPr>
            <w:tcW w:w="1500" w:type="pct"/>
            <w:tcBorders>
              <w:top w:val="nil"/>
              <w:left w:val="nil"/>
              <w:bottom w:val="nil"/>
              <w:right w:val="nil"/>
            </w:tcBorders>
            <w:hideMark/>
          </w:tcPr>
          <w:p w14:paraId="58A9602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4DB75A3" w14:textId="77777777" w:rsidR="002E0941" w:rsidRDefault="002E0941">
            <w:pPr>
              <w:rPr>
                <w:rFonts w:ascii="Calibri" w:hAnsi="Calibri" w:cs="Calibri"/>
                <w:sz w:val="22"/>
                <w:szCs w:val="22"/>
              </w:rPr>
            </w:pPr>
            <w:r>
              <w:rPr>
                <w:rFonts w:ascii="Calibri" w:hAnsi="Calibri" w:cs="Calibri"/>
                <w:sz w:val="22"/>
                <w:szCs w:val="22"/>
              </w:rPr>
              <w:t>ROL</w:t>
            </w:r>
          </w:p>
        </w:tc>
      </w:tr>
      <w:tr w:rsidR="002E0941" w14:paraId="11802358" w14:textId="77777777" w:rsidTr="002E0941">
        <w:trPr>
          <w:tblCellSpacing w:w="15" w:type="dxa"/>
        </w:trPr>
        <w:tc>
          <w:tcPr>
            <w:tcW w:w="1500" w:type="pct"/>
            <w:tcBorders>
              <w:top w:val="nil"/>
              <w:left w:val="nil"/>
              <w:bottom w:val="nil"/>
              <w:right w:val="nil"/>
            </w:tcBorders>
            <w:hideMark/>
          </w:tcPr>
          <w:p w14:paraId="14574A4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3C96DA4" w14:textId="77777777" w:rsidR="002E0941" w:rsidRDefault="002E0941">
            <w:pPr>
              <w:rPr>
                <w:rFonts w:ascii="Calibri" w:hAnsi="Calibri" w:cs="Calibri"/>
                <w:sz w:val="22"/>
                <w:szCs w:val="22"/>
              </w:rPr>
            </w:pPr>
            <w:r>
              <w:rPr>
                <w:rFonts w:ascii="Calibri" w:hAnsi="Calibri" w:cs="Calibri"/>
                <w:sz w:val="22"/>
                <w:szCs w:val="22"/>
              </w:rPr>
              <w:t xml:space="preserve">De taken, rechten en/of verplichtingen die een specifieke BETROKKENE heeft ten aanzien van een specifieke ZAAK </w:t>
            </w:r>
          </w:p>
        </w:tc>
      </w:tr>
      <w:tr w:rsidR="002E0941" w14:paraId="68394BD9" w14:textId="77777777" w:rsidTr="002E0941">
        <w:trPr>
          <w:tblCellSpacing w:w="15" w:type="dxa"/>
        </w:trPr>
        <w:tc>
          <w:tcPr>
            <w:tcW w:w="1500" w:type="pct"/>
            <w:tcBorders>
              <w:top w:val="nil"/>
              <w:left w:val="nil"/>
              <w:bottom w:val="nil"/>
              <w:right w:val="nil"/>
            </w:tcBorders>
            <w:hideMark/>
          </w:tcPr>
          <w:p w14:paraId="7BD896B2" w14:textId="77777777" w:rsidR="002E0941" w:rsidRDefault="002E0941">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3F1A1F8D" w14:textId="77777777" w:rsidR="002E0941" w:rsidRDefault="002E0941">
            <w:pPr>
              <w:rPr>
                <w:rFonts w:ascii="Calibri" w:hAnsi="Calibri" w:cs="Calibri"/>
                <w:sz w:val="22"/>
                <w:szCs w:val="22"/>
              </w:rPr>
            </w:pPr>
            <w:r>
              <w:rPr>
                <w:rFonts w:ascii="Calibri" w:hAnsi="Calibri" w:cs="Calibri"/>
                <w:sz w:val="22"/>
                <w:szCs w:val="22"/>
              </w:rPr>
              <w:t>BETROKKENE heeft rol in ZAAK</w:t>
            </w:r>
          </w:p>
        </w:tc>
      </w:tr>
    </w:tbl>
    <w:p w14:paraId="791FA5AF"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5DD1974C" w14:textId="77777777" w:rsidTr="002E0941">
        <w:trPr>
          <w:tblCellSpacing w:w="15" w:type="dxa"/>
        </w:trPr>
        <w:tc>
          <w:tcPr>
            <w:tcW w:w="1500" w:type="pct"/>
            <w:tcBorders>
              <w:top w:val="nil"/>
              <w:left w:val="nil"/>
              <w:bottom w:val="nil"/>
              <w:right w:val="nil"/>
            </w:tcBorders>
            <w:hideMark/>
          </w:tcPr>
          <w:p w14:paraId="4E243351"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4CA6158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3"/>
        <w:gridCol w:w="2216"/>
        <w:gridCol w:w="3914"/>
        <w:gridCol w:w="2249"/>
        <w:gridCol w:w="612"/>
      </w:tblGrid>
      <w:tr w:rsidR="002E0941" w14:paraId="337E9574" w14:textId="77777777" w:rsidTr="002E0941">
        <w:trPr>
          <w:tblCellSpacing w:w="15" w:type="dxa"/>
        </w:trPr>
        <w:tc>
          <w:tcPr>
            <w:tcW w:w="0" w:type="auto"/>
            <w:tcBorders>
              <w:top w:val="nil"/>
              <w:left w:val="nil"/>
              <w:bottom w:val="nil"/>
              <w:right w:val="nil"/>
            </w:tcBorders>
            <w:hideMark/>
          </w:tcPr>
          <w:p w14:paraId="1A94AA7F"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45D846E"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22AE55F1"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523BA32"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6AADA1F"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2F6E4AE" w14:textId="77777777" w:rsidTr="002E0941">
        <w:trPr>
          <w:tblCellSpacing w:w="15" w:type="dxa"/>
        </w:trPr>
        <w:tc>
          <w:tcPr>
            <w:tcW w:w="250" w:type="pct"/>
            <w:tcBorders>
              <w:top w:val="nil"/>
              <w:left w:val="nil"/>
              <w:bottom w:val="nil"/>
              <w:right w:val="nil"/>
            </w:tcBorders>
            <w:hideMark/>
          </w:tcPr>
          <w:p w14:paraId="1A3853D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F52AA1" w14:textId="77777777" w:rsidR="002E0941" w:rsidRDefault="002E0941">
            <w:pPr>
              <w:rPr>
                <w:rFonts w:ascii="Calibri" w:hAnsi="Calibri" w:cs="Calibri"/>
                <w:sz w:val="22"/>
                <w:szCs w:val="22"/>
              </w:rPr>
            </w:pPr>
            <w:r>
              <w:rPr>
                <w:rFonts w:ascii="Calibri" w:hAnsi="Calibri" w:cs="Calibri"/>
                <w:sz w:val="22"/>
                <w:szCs w:val="22"/>
              </w:rPr>
              <w:t xml:space="preserve">Rolomschrijving </w:t>
            </w:r>
          </w:p>
        </w:tc>
        <w:tc>
          <w:tcPr>
            <w:tcW w:w="2500" w:type="pct"/>
            <w:tcBorders>
              <w:top w:val="nil"/>
              <w:left w:val="nil"/>
              <w:bottom w:val="nil"/>
              <w:right w:val="nil"/>
            </w:tcBorders>
            <w:hideMark/>
          </w:tcPr>
          <w:p w14:paraId="4171664A" w14:textId="77777777" w:rsidR="002E0941" w:rsidRDefault="002E0941">
            <w:pPr>
              <w:rPr>
                <w:rFonts w:ascii="Calibri" w:hAnsi="Calibri" w:cs="Calibri"/>
                <w:sz w:val="22"/>
                <w:szCs w:val="22"/>
              </w:rPr>
            </w:pPr>
            <w:r>
              <w:rPr>
                <w:rFonts w:ascii="Calibri" w:hAnsi="Calibri" w:cs="Calibri"/>
                <w:sz w:val="22"/>
                <w:szCs w:val="22"/>
              </w:rPr>
              <w:t>Omschrijving van de aard van de ROL.</w:t>
            </w:r>
          </w:p>
        </w:tc>
        <w:tc>
          <w:tcPr>
            <w:tcW w:w="500" w:type="pct"/>
            <w:tcBorders>
              <w:top w:val="nil"/>
              <w:left w:val="nil"/>
              <w:bottom w:val="nil"/>
              <w:right w:val="nil"/>
            </w:tcBorders>
            <w:hideMark/>
          </w:tcPr>
          <w:p w14:paraId="366DEBD7"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31FD717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202D9B7" w14:textId="77777777" w:rsidTr="002E0941">
        <w:trPr>
          <w:tblCellSpacing w:w="15" w:type="dxa"/>
        </w:trPr>
        <w:tc>
          <w:tcPr>
            <w:tcW w:w="250" w:type="pct"/>
            <w:tcBorders>
              <w:top w:val="nil"/>
              <w:left w:val="nil"/>
              <w:bottom w:val="nil"/>
              <w:right w:val="nil"/>
            </w:tcBorders>
            <w:hideMark/>
          </w:tcPr>
          <w:p w14:paraId="34AFCA1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E9B1BF" w14:textId="77777777" w:rsidR="002E0941" w:rsidRDefault="002E0941">
            <w:pPr>
              <w:rPr>
                <w:rFonts w:ascii="Calibri" w:hAnsi="Calibri" w:cs="Calibri"/>
                <w:sz w:val="22"/>
                <w:szCs w:val="22"/>
              </w:rPr>
            </w:pPr>
            <w:r>
              <w:rPr>
                <w:rFonts w:ascii="Calibri" w:hAnsi="Calibri" w:cs="Calibri"/>
                <w:sz w:val="22"/>
                <w:szCs w:val="22"/>
              </w:rPr>
              <w:t xml:space="preserve">Rolomschrijving generiek </w:t>
            </w:r>
          </w:p>
        </w:tc>
        <w:tc>
          <w:tcPr>
            <w:tcW w:w="2500" w:type="pct"/>
            <w:tcBorders>
              <w:top w:val="nil"/>
              <w:left w:val="nil"/>
              <w:bottom w:val="nil"/>
              <w:right w:val="nil"/>
            </w:tcBorders>
            <w:hideMark/>
          </w:tcPr>
          <w:p w14:paraId="5E54C5D9" w14:textId="77777777" w:rsidR="002E0941" w:rsidRDefault="002E0941">
            <w:pPr>
              <w:rPr>
                <w:rFonts w:ascii="Calibri" w:hAnsi="Calibri" w:cs="Calibri"/>
                <w:sz w:val="22"/>
                <w:szCs w:val="22"/>
              </w:rPr>
            </w:pPr>
            <w:r>
              <w:rPr>
                <w:rFonts w:ascii="Calibri" w:hAnsi="Calibri" w:cs="Calibri"/>
                <w:sz w:val="22"/>
                <w:szCs w:val="22"/>
              </w:rPr>
              <w:t>Algemeen gehanteerde benaming van de aard van de ROL.</w:t>
            </w:r>
          </w:p>
        </w:tc>
        <w:tc>
          <w:tcPr>
            <w:tcW w:w="500" w:type="pct"/>
            <w:tcBorders>
              <w:top w:val="nil"/>
              <w:left w:val="nil"/>
              <w:bottom w:val="nil"/>
              <w:right w:val="nil"/>
            </w:tcBorders>
            <w:hideMark/>
          </w:tcPr>
          <w:p w14:paraId="75371163" w14:textId="77777777" w:rsidR="002E0941" w:rsidRDefault="002E0941">
            <w:pPr>
              <w:rPr>
                <w:rFonts w:ascii="Calibri" w:hAnsi="Calibri" w:cs="Calibri"/>
                <w:sz w:val="22"/>
                <w:szCs w:val="22"/>
              </w:rPr>
            </w:pPr>
            <w:r>
              <w:rPr>
                <w:rFonts w:ascii="Calibri" w:hAnsi="Calibri" w:cs="Calibri"/>
                <w:sz w:val="22"/>
                <w:szCs w:val="22"/>
              </w:rPr>
              <w:t xml:space="preserve">rolomschrijvingGeneriek </w:t>
            </w:r>
          </w:p>
        </w:tc>
        <w:tc>
          <w:tcPr>
            <w:tcW w:w="500" w:type="pct"/>
            <w:tcBorders>
              <w:top w:val="nil"/>
              <w:left w:val="nil"/>
              <w:bottom w:val="nil"/>
              <w:right w:val="nil"/>
            </w:tcBorders>
            <w:hideMark/>
          </w:tcPr>
          <w:p w14:paraId="5CA2F0F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8BCF973" w14:textId="77777777" w:rsidTr="002E0941">
        <w:trPr>
          <w:tblCellSpacing w:w="15" w:type="dxa"/>
        </w:trPr>
        <w:tc>
          <w:tcPr>
            <w:tcW w:w="250" w:type="pct"/>
            <w:tcBorders>
              <w:top w:val="nil"/>
              <w:left w:val="nil"/>
              <w:bottom w:val="nil"/>
              <w:right w:val="nil"/>
            </w:tcBorders>
            <w:hideMark/>
          </w:tcPr>
          <w:p w14:paraId="7267453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ED6C250" w14:textId="77777777" w:rsidR="002E0941" w:rsidRDefault="002E0941">
            <w:pPr>
              <w:rPr>
                <w:rFonts w:ascii="Calibri" w:hAnsi="Calibri" w:cs="Calibri"/>
                <w:sz w:val="22"/>
                <w:szCs w:val="22"/>
              </w:rPr>
            </w:pPr>
            <w:r>
              <w:rPr>
                <w:rFonts w:ascii="Calibri" w:hAnsi="Calibri" w:cs="Calibri"/>
                <w:sz w:val="22"/>
                <w:szCs w:val="22"/>
              </w:rPr>
              <w:t xml:space="preserve">Roltoelichting </w:t>
            </w:r>
          </w:p>
        </w:tc>
        <w:tc>
          <w:tcPr>
            <w:tcW w:w="2500" w:type="pct"/>
            <w:tcBorders>
              <w:top w:val="nil"/>
              <w:left w:val="nil"/>
              <w:bottom w:val="nil"/>
              <w:right w:val="nil"/>
            </w:tcBorders>
            <w:hideMark/>
          </w:tcPr>
          <w:p w14:paraId="0FE982F5" w14:textId="77777777" w:rsidR="002E0941" w:rsidRDefault="002E0941">
            <w:pPr>
              <w:rPr>
                <w:rFonts w:ascii="Calibri" w:hAnsi="Calibri" w:cs="Calibri"/>
                <w:sz w:val="22"/>
                <w:szCs w:val="22"/>
              </w:rPr>
            </w:pPr>
            <w:r>
              <w:rPr>
                <w:rFonts w:ascii="Calibri" w:hAnsi="Calibri" w:cs="Calibri"/>
                <w:sz w:val="22"/>
                <w:szCs w:val="22"/>
              </w:rPr>
              <w:t>Toelichtende beschrijving van de rol.</w:t>
            </w:r>
          </w:p>
        </w:tc>
        <w:tc>
          <w:tcPr>
            <w:tcW w:w="500" w:type="pct"/>
            <w:tcBorders>
              <w:top w:val="nil"/>
              <w:left w:val="nil"/>
              <w:bottom w:val="nil"/>
              <w:right w:val="nil"/>
            </w:tcBorders>
            <w:hideMark/>
          </w:tcPr>
          <w:p w14:paraId="0C51A947"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33D7CC1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B2770D7" w14:textId="77777777" w:rsidTr="002E0941">
        <w:trPr>
          <w:tblCellSpacing w:w="15" w:type="dxa"/>
        </w:trPr>
        <w:tc>
          <w:tcPr>
            <w:tcW w:w="250" w:type="pct"/>
            <w:tcBorders>
              <w:top w:val="nil"/>
              <w:left w:val="nil"/>
              <w:bottom w:val="nil"/>
              <w:right w:val="nil"/>
            </w:tcBorders>
            <w:hideMark/>
          </w:tcPr>
          <w:p w14:paraId="04BA96F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3EEBBC" w14:textId="77777777" w:rsidR="002E0941" w:rsidRDefault="002E0941">
            <w:pPr>
              <w:rPr>
                <w:rFonts w:ascii="Calibri" w:hAnsi="Calibri" w:cs="Calibri"/>
                <w:sz w:val="22"/>
                <w:szCs w:val="22"/>
              </w:rPr>
            </w:pPr>
            <w:r>
              <w:rPr>
                <w:rFonts w:ascii="Calibri" w:hAnsi="Calibri" w:cs="Calibri"/>
                <w:sz w:val="22"/>
                <w:szCs w:val="22"/>
              </w:rPr>
              <w:t xml:space="preserve">Indicatie machtiging </w:t>
            </w:r>
          </w:p>
        </w:tc>
        <w:tc>
          <w:tcPr>
            <w:tcW w:w="2500" w:type="pct"/>
            <w:tcBorders>
              <w:top w:val="nil"/>
              <w:left w:val="nil"/>
              <w:bottom w:val="nil"/>
              <w:right w:val="nil"/>
            </w:tcBorders>
            <w:hideMark/>
          </w:tcPr>
          <w:p w14:paraId="59E648E3" w14:textId="77777777" w:rsidR="002E0941" w:rsidRDefault="002E0941">
            <w:pPr>
              <w:rPr>
                <w:rFonts w:ascii="Calibri" w:hAnsi="Calibri" w:cs="Calibri"/>
                <w:sz w:val="22"/>
                <w:szCs w:val="22"/>
              </w:rPr>
            </w:pPr>
            <w:r>
              <w:rPr>
                <w:rFonts w:ascii="Calibri" w:hAnsi="Calibri" w:cs="Calibri"/>
                <w:sz w:val="22"/>
                <w:szCs w:val="22"/>
              </w:rPr>
              <w:t xml:space="preserve">Indicatie of de BETROKKENE in de ROL bij de ZAAK optreedt als gemachtigde van een andere BETROKKENE bij die ZAAK. </w:t>
            </w:r>
          </w:p>
        </w:tc>
        <w:tc>
          <w:tcPr>
            <w:tcW w:w="500" w:type="pct"/>
            <w:tcBorders>
              <w:top w:val="nil"/>
              <w:left w:val="nil"/>
              <w:bottom w:val="nil"/>
              <w:right w:val="nil"/>
            </w:tcBorders>
            <w:hideMark/>
          </w:tcPr>
          <w:p w14:paraId="72871224" w14:textId="77777777" w:rsidR="002E0941" w:rsidRDefault="002E0941">
            <w:pPr>
              <w:rPr>
                <w:rFonts w:ascii="Calibri" w:hAnsi="Calibri" w:cs="Calibri"/>
                <w:sz w:val="22"/>
                <w:szCs w:val="22"/>
              </w:rPr>
            </w:pPr>
            <w:r>
              <w:rPr>
                <w:rFonts w:ascii="Calibri" w:hAnsi="Calibri" w:cs="Calibri"/>
                <w:sz w:val="22"/>
                <w:szCs w:val="22"/>
              </w:rPr>
              <w:t xml:space="preserve">indicatieMachtiging </w:t>
            </w:r>
          </w:p>
        </w:tc>
        <w:tc>
          <w:tcPr>
            <w:tcW w:w="500" w:type="pct"/>
            <w:tcBorders>
              <w:top w:val="nil"/>
              <w:left w:val="nil"/>
              <w:bottom w:val="nil"/>
              <w:right w:val="nil"/>
            </w:tcBorders>
            <w:hideMark/>
          </w:tcPr>
          <w:p w14:paraId="42CFDB9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207AFD1" w14:textId="77777777" w:rsidTr="002E0941">
        <w:trPr>
          <w:tblCellSpacing w:w="15" w:type="dxa"/>
        </w:trPr>
        <w:tc>
          <w:tcPr>
            <w:tcW w:w="250" w:type="pct"/>
            <w:tcBorders>
              <w:top w:val="nil"/>
              <w:left w:val="nil"/>
              <w:bottom w:val="nil"/>
              <w:right w:val="nil"/>
            </w:tcBorders>
            <w:hideMark/>
          </w:tcPr>
          <w:p w14:paraId="7320CB2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C1EC2AE" w14:textId="77777777" w:rsidR="002E0941" w:rsidRDefault="002E0941">
            <w:pPr>
              <w:rPr>
                <w:rFonts w:ascii="Calibri" w:hAnsi="Calibri" w:cs="Calibri"/>
                <w:sz w:val="22"/>
                <w:szCs w:val="22"/>
              </w:rPr>
            </w:pPr>
            <w:r>
              <w:rPr>
                <w:rFonts w:ascii="Calibri" w:hAnsi="Calibri" w:cs="Calibri"/>
                <w:sz w:val="22"/>
                <w:szCs w:val="22"/>
              </w:rPr>
              <w:t xml:space="preserve">Afwijkende naam betrokkene </w:t>
            </w:r>
          </w:p>
        </w:tc>
        <w:tc>
          <w:tcPr>
            <w:tcW w:w="2500" w:type="pct"/>
            <w:tcBorders>
              <w:top w:val="nil"/>
              <w:left w:val="nil"/>
              <w:bottom w:val="nil"/>
              <w:right w:val="nil"/>
            </w:tcBorders>
            <w:hideMark/>
          </w:tcPr>
          <w:p w14:paraId="531F5E82" w14:textId="77777777" w:rsidR="002E0941" w:rsidRDefault="002E0941">
            <w:pPr>
              <w:rPr>
                <w:rFonts w:ascii="Calibri" w:hAnsi="Calibri" w:cs="Calibri"/>
                <w:sz w:val="22"/>
                <w:szCs w:val="22"/>
              </w:rPr>
            </w:pPr>
            <w:r>
              <w:rPr>
                <w:rFonts w:ascii="Calibri" w:hAnsi="Calibri" w:cs="Calibri"/>
                <w:sz w:val="22"/>
                <w:szCs w:val="22"/>
              </w:rPr>
              <w:t>De naam van de betrokkene waaronder deze in relatie tot de zaak aangesproken wil worden.</w:t>
            </w:r>
          </w:p>
        </w:tc>
        <w:tc>
          <w:tcPr>
            <w:tcW w:w="500" w:type="pct"/>
            <w:tcBorders>
              <w:top w:val="nil"/>
              <w:left w:val="nil"/>
              <w:bottom w:val="nil"/>
              <w:right w:val="nil"/>
            </w:tcBorders>
            <w:hideMark/>
          </w:tcPr>
          <w:p w14:paraId="75797E22" w14:textId="77777777" w:rsidR="002E0941" w:rsidRDefault="002E0941">
            <w:pPr>
              <w:rPr>
                <w:rFonts w:ascii="Calibri" w:hAnsi="Calibri" w:cs="Calibri"/>
                <w:sz w:val="22"/>
                <w:szCs w:val="22"/>
              </w:rPr>
            </w:pPr>
            <w:r>
              <w:rPr>
                <w:rFonts w:ascii="Calibri" w:hAnsi="Calibri" w:cs="Calibri"/>
                <w:sz w:val="22"/>
                <w:szCs w:val="22"/>
              </w:rPr>
              <w:t xml:space="preserve">AN625 </w:t>
            </w:r>
          </w:p>
        </w:tc>
        <w:tc>
          <w:tcPr>
            <w:tcW w:w="500" w:type="pct"/>
            <w:tcBorders>
              <w:top w:val="nil"/>
              <w:left w:val="nil"/>
              <w:bottom w:val="nil"/>
              <w:right w:val="nil"/>
            </w:tcBorders>
            <w:hideMark/>
          </w:tcPr>
          <w:p w14:paraId="50E8E78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9260FFC" w14:textId="77777777" w:rsidTr="002E0941">
        <w:trPr>
          <w:tblCellSpacing w:w="15" w:type="dxa"/>
        </w:trPr>
        <w:tc>
          <w:tcPr>
            <w:tcW w:w="250" w:type="pct"/>
            <w:tcBorders>
              <w:top w:val="nil"/>
              <w:left w:val="nil"/>
              <w:bottom w:val="nil"/>
              <w:right w:val="nil"/>
            </w:tcBorders>
            <w:hideMark/>
          </w:tcPr>
          <w:p w14:paraId="4BF0A31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9AE8698" w14:textId="77777777" w:rsidR="002E0941" w:rsidRDefault="002E0941">
            <w:pPr>
              <w:rPr>
                <w:rFonts w:ascii="Calibri" w:hAnsi="Calibri" w:cs="Calibri"/>
                <w:sz w:val="22"/>
                <w:szCs w:val="22"/>
              </w:rPr>
            </w:pPr>
            <w:r>
              <w:rPr>
                <w:rFonts w:ascii="Calibri" w:hAnsi="Calibri" w:cs="Calibri"/>
                <w:sz w:val="22"/>
                <w:szCs w:val="22"/>
              </w:rPr>
              <w:t xml:space="preserve">Afwijkend buitenlands correspondentieadres rol : </w:t>
            </w:r>
          </w:p>
        </w:tc>
        <w:tc>
          <w:tcPr>
            <w:tcW w:w="2500" w:type="pct"/>
            <w:tcBorders>
              <w:top w:val="nil"/>
              <w:left w:val="nil"/>
              <w:bottom w:val="nil"/>
              <w:right w:val="nil"/>
            </w:tcBorders>
            <w:hideMark/>
          </w:tcPr>
          <w:p w14:paraId="676E671C" w14:textId="77777777" w:rsidR="002E0941" w:rsidRDefault="002E0941">
            <w:pPr>
              <w:rPr>
                <w:rFonts w:ascii="Calibri" w:hAnsi="Calibri" w:cs="Calibri"/>
                <w:sz w:val="22"/>
                <w:szCs w:val="22"/>
              </w:rPr>
            </w:pPr>
            <w:r>
              <w:rPr>
                <w:rFonts w:ascii="Calibri" w:hAnsi="Calibri" w:cs="Calibri"/>
                <w:sz w:val="22"/>
                <w:szCs w:val="22"/>
              </w:rPr>
              <w:t xml:space="preserve">De gegevens van het adres in het buitenland waarop BETROKKENE in zijn/haar ROL in de ZAAK in de regel schriftelijk bereikbaar is indien dat afwijkt van het reguliere buitenlandse correspondentieadres van BETROKKENE </w:t>
            </w:r>
          </w:p>
        </w:tc>
        <w:tc>
          <w:tcPr>
            <w:tcW w:w="500" w:type="pct"/>
            <w:tcBorders>
              <w:top w:val="nil"/>
              <w:left w:val="nil"/>
              <w:bottom w:val="nil"/>
              <w:right w:val="nil"/>
            </w:tcBorders>
            <w:hideMark/>
          </w:tcPr>
          <w:p w14:paraId="11767A9C"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094A798F"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08F90F8B" w14:textId="77777777" w:rsidTr="002E0941">
        <w:trPr>
          <w:tblCellSpacing w:w="15" w:type="dxa"/>
        </w:trPr>
        <w:tc>
          <w:tcPr>
            <w:tcW w:w="250" w:type="pct"/>
            <w:tcBorders>
              <w:top w:val="nil"/>
              <w:left w:val="nil"/>
              <w:bottom w:val="nil"/>
              <w:right w:val="nil"/>
            </w:tcBorders>
            <w:hideMark/>
          </w:tcPr>
          <w:p w14:paraId="143FF06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3F60EDB" w14:textId="77777777" w:rsidR="002E0941" w:rsidRDefault="002E0941">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41A4E24B" w14:textId="77777777" w:rsidR="002E0941" w:rsidRDefault="002E0941">
            <w:pPr>
              <w:rPr>
                <w:rFonts w:ascii="Calibri" w:hAnsi="Calibri" w:cs="Calibri"/>
                <w:sz w:val="22"/>
                <w:szCs w:val="22"/>
              </w:rPr>
            </w:pPr>
            <w:r>
              <w:rPr>
                <w:rFonts w:ascii="Calibri" w:hAnsi="Calibri" w:cs="Calibri"/>
                <w:sz w:val="22"/>
                <w:szCs w:val="22"/>
              </w:rPr>
              <w:t xml:space="preserve">Het eerste deel dat behoort bij het afwijkend buitenlandse correspondentieadres van de betrokkene in zijn/haar rol bij de zaak </w:t>
            </w:r>
          </w:p>
        </w:tc>
        <w:tc>
          <w:tcPr>
            <w:tcW w:w="500" w:type="pct"/>
            <w:tcBorders>
              <w:top w:val="nil"/>
              <w:left w:val="nil"/>
              <w:bottom w:val="nil"/>
              <w:right w:val="nil"/>
            </w:tcBorders>
            <w:hideMark/>
          </w:tcPr>
          <w:p w14:paraId="6D8A1F1A"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66D809B3"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5164417" w14:textId="77777777" w:rsidTr="002E0941">
        <w:trPr>
          <w:tblCellSpacing w:w="15" w:type="dxa"/>
        </w:trPr>
        <w:tc>
          <w:tcPr>
            <w:tcW w:w="250" w:type="pct"/>
            <w:tcBorders>
              <w:top w:val="nil"/>
              <w:left w:val="nil"/>
              <w:bottom w:val="nil"/>
              <w:right w:val="nil"/>
            </w:tcBorders>
            <w:hideMark/>
          </w:tcPr>
          <w:p w14:paraId="55D5F01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B6926E2" w14:textId="77777777" w:rsidR="002E0941" w:rsidRDefault="002E0941">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5C05753B" w14:textId="77777777" w:rsidR="002E0941" w:rsidRDefault="002E0941">
            <w:pPr>
              <w:rPr>
                <w:rFonts w:ascii="Calibri" w:hAnsi="Calibri" w:cs="Calibri"/>
                <w:sz w:val="22"/>
                <w:szCs w:val="22"/>
              </w:rPr>
            </w:pPr>
            <w:r>
              <w:rPr>
                <w:rFonts w:ascii="Calibri" w:hAnsi="Calibri" w:cs="Calibri"/>
                <w:sz w:val="22"/>
                <w:szCs w:val="22"/>
              </w:rPr>
              <w:t xml:space="preserve">Het tweede deel dat behoort bij het afwijkend buitenlandse correspondentieadres van de betrokkene in zijn/haar rol bij de zaak </w:t>
            </w:r>
          </w:p>
        </w:tc>
        <w:tc>
          <w:tcPr>
            <w:tcW w:w="500" w:type="pct"/>
            <w:tcBorders>
              <w:top w:val="nil"/>
              <w:left w:val="nil"/>
              <w:bottom w:val="nil"/>
              <w:right w:val="nil"/>
            </w:tcBorders>
            <w:hideMark/>
          </w:tcPr>
          <w:p w14:paraId="586F3D10"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3E86667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56CB1C5" w14:textId="77777777" w:rsidTr="002E0941">
        <w:trPr>
          <w:tblCellSpacing w:w="15" w:type="dxa"/>
        </w:trPr>
        <w:tc>
          <w:tcPr>
            <w:tcW w:w="250" w:type="pct"/>
            <w:tcBorders>
              <w:top w:val="nil"/>
              <w:left w:val="nil"/>
              <w:bottom w:val="nil"/>
              <w:right w:val="nil"/>
            </w:tcBorders>
            <w:hideMark/>
          </w:tcPr>
          <w:p w14:paraId="023F042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8FA8FB" w14:textId="77777777" w:rsidR="002E0941" w:rsidRDefault="002E0941">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10528A58" w14:textId="77777777" w:rsidR="002E0941" w:rsidRDefault="002E0941">
            <w:pPr>
              <w:rPr>
                <w:rFonts w:ascii="Calibri" w:hAnsi="Calibri" w:cs="Calibri"/>
                <w:sz w:val="22"/>
                <w:szCs w:val="22"/>
              </w:rPr>
            </w:pPr>
            <w:r>
              <w:rPr>
                <w:rFonts w:ascii="Calibri" w:hAnsi="Calibri" w:cs="Calibri"/>
                <w:sz w:val="22"/>
                <w:szCs w:val="22"/>
              </w:rPr>
              <w:t xml:space="preserve">Het derde deel dat behoort bij het afwijkend buitenlandse correspondentieadres van de betrokkene in zijn/haar rol bij de zaak </w:t>
            </w:r>
          </w:p>
        </w:tc>
        <w:tc>
          <w:tcPr>
            <w:tcW w:w="500" w:type="pct"/>
            <w:tcBorders>
              <w:top w:val="nil"/>
              <w:left w:val="nil"/>
              <w:bottom w:val="nil"/>
              <w:right w:val="nil"/>
            </w:tcBorders>
            <w:hideMark/>
          </w:tcPr>
          <w:p w14:paraId="4991FE53"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00D6A460"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90E21FD" w14:textId="77777777" w:rsidTr="002E0941">
        <w:trPr>
          <w:tblCellSpacing w:w="15" w:type="dxa"/>
        </w:trPr>
        <w:tc>
          <w:tcPr>
            <w:tcW w:w="250" w:type="pct"/>
            <w:tcBorders>
              <w:top w:val="nil"/>
              <w:left w:val="nil"/>
              <w:bottom w:val="nil"/>
              <w:right w:val="nil"/>
            </w:tcBorders>
            <w:hideMark/>
          </w:tcPr>
          <w:p w14:paraId="75ECA39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4BBE2E" w14:textId="77777777" w:rsidR="002E0941" w:rsidRDefault="002E0941">
            <w:pPr>
              <w:rPr>
                <w:rFonts w:ascii="Calibri" w:hAnsi="Calibri" w:cs="Calibri"/>
                <w:sz w:val="22"/>
                <w:szCs w:val="22"/>
              </w:rPr>
            </w:pPr>
            <w:r>
              <w:rPr>
                <w:rFonts w:ascii="Calibri" w:hAnsi="Calibri" w:cs="Calibri"/>
                <w:sz w:val="22"/>
                <w:szCs w:val="22"/>
              </w:rPr>
              <w:t xml:space="preserve">- Land postadres </w:t>
            </w:r>
          </w:p>
        </w:tc>
        <w:tc>
          <w:tcPr>
            <w:tcW w:w="2500" w:type="pct"/>
            <w:tcBorders>
              <w:top w:val="nil"/>
              <w:left w:val="nil"/>
              <w:bottom w:val="nil"/>
              <w:right w:val="nil"/>
            </w:tcBorders>
            <w:hideMark/>
          </w:tcPr>
          <w:p w14:paraId="7ECBAFB7" w14:textId="77777777" w:rsidR="002E0941" w:rsidRDefault="002E0941">
            <w:pPr>
              <w:rPr>
                <w:rFonts w:ascii="Calibri" w:hAnsi="Calibri" w:cs="Calibri"/>
                <w:sz w:val="22"/>
                <w:szCs w:val="22"/>
              </w:rPr>
            </w:pPr>
            <w:r>
              <w:rPr>
                <w:rFonts w:ascii="Calibri" w:hAnsi="Calibri" w:cs="Calibri"/>
                <w:sz w:val="22"/>
                <w:szCs w:val="22"/>
              </w:rPr>
              <w:t xml:space="preserve">Het LAND dat behoort bij het afwijkend buitenlandse correspondentieadres van de betrokkene in zijn/haar rol bij de zaak </w:t>
            </w:r>
          </w:p>
        </w:tc>
        <w:tc>
          <w:tcPr>
            <w:tcW w:w="500" w:type="pct"/>
            <w:tcBorders>
              <w:top w:val="nil"/>
              <w:left w:val="nil"/>
              <w:bottom w:val="nil"/>
              <w:right w:val="nil"/>
            </w:tcBorders>
            <w:hideMark/>
          </w:tcPr>
          <w:p w14:paraId="67210AD8" w14:textId="77777777" w:rsidR="002E0941" w:rsidRDefault="002E0941">
            <w:pPr>
              <w:rPr>
                <w:rFonts w:ascii="Calibri" w:hAnsi="Calibri" w:cs="Calibri"/>
                <w:sz w:val="22"/>
                <w:szCs w:val="22"/>
              </w:rPr>
            </w:pPr>
            <w:r>
              <w:rPr>
                <w:rFonts w:ascii="Calibri" w:hAnsi="Calibri" w:cs="Calibri"/>
                <w:sz w:val="22"/>
                <w:szCs w:val="22"/>
              </w:rPr>
              <w:t xml:space="preserve">LAND/GEBIED </w:t>
            </w:r>
          </w:p>
        </w:tc>
        <w:tc>
          <w:tcPr>
            <w:tcW w:w="500" w:type="pct"/>
            <w:tcBorders>
              <w:top w:val="nil"/>
              <w:left w:val="nil"/>
              <w:bottom w:val="nil"/>
              <w:right w:val="nil"/>
            </w:tcBorders>
            <w:hideMark/>
          </w:tcPr>
          <w:p w14:paraId="79A9FAF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BD51F93" w14:textId="77777777" w:rsidTr="002E0941">
        <w:trPr>
          <w:tblCellSpacing w:w="15" w:type="dxa"/>
        </w:trPr>
        <w:tc>
          <w:tcPr>
            <w:tcW w:w="250" w:type="pct"/>
            <w:tcBorders>
              <w:top w:val="nil"/>
              <w:left w:val="nil"/>
              <w:bottom w:val="nil"/>
              <w:right w:val="nil"/>
            </w:tcBorders>
            <w:hideMark/>
          </w:tcPr>
          <w:p w14:paraId="7E3AA06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A278F4B" w14:textId="77777777" w:rsidR="002E0941" w:rsidRDefault="002E0941">
            <w:pPr>
              <w:rPr>
                <w:rFonts w:ascii="Calibri" w:hAnsi="Calibri" w:cs="Calibri"/>
                <w:sz w:val="22"/>
                <w:szCs w:val="22"/>
              </w:rPr>
            </w:pPr>
            <w:r>
              <w:rPr>
                <w:rFonts w:ascii="Calibri" w:hAnsi="Calibri" w:cs="Calibri"/>
                <w:sz w:val="22"/>
                <w:szCs w:val="22"/>
              </w:rPr>
              <w:t xml:space="preserve">Contactpersoon rol : </w:t>
            </w:r>
          </w:p>
        </w:tc>
        <w:tc>
          <w:tcPr>
            <w:tcW w:w="2500" w:type="pct"/>
            <w:tcBorders>
              <w:top w:val="nil"/>
              <w:left w:val="nil"/>
              <w:bottom w:val="nil"/>
              <w:right w:val="nil"/>
            </w:tcBorders>
            <w:hideMark/>
          </w:tcPr>
          <w:p w14:paraId="4AB0F302" w14:textId="77777777" w:rsidR="002E0941" w:rsidRDefault="002E0941">
            <w:pPr>
              <w:rPr>
                <w:rFonts w:ascii="Calibri" w:hAnsi="Calibri" w:cs="Calibri"/>
                <w:sz w:val="22"/>
                <w:szCs w:val="22"/>
              </w:rPr>
            </w:pPr>
            <w:r>
              <w:rPr>
                <w:rFonts w:ascii="Calibri" w:hAnsi="Calibri" w:cs="Calibri"/>
                <w:sz w:val="22"/>
                <w:szCs w:val="22"/>
              </w:rPr>
              <w:t xml:space="preserve">De gegevens van de persoon die anderen desgevraagd in contact brengt met medewerkers van de BETROKKENE, een NIET-NATUURLIJK PERSOON of VESTIGING zijnde, of met BETROKKENE zelf, een NATUURLIJK PERSOON zijnde, vanuit het belang van BETROKKENE in haar ROL bij een ZAAK,. </w:t>
            </w:r>
          </w:p>
        </w:tc>
        <w:tc>
          <w:tcPr>
            <w:tcW w:w="500" w:type="pct"/>
            <w:tcBorders>
              <w:top w:val="nil"/>
              <w:left w:val="nil"/>
              <w:bottom w:val="nil"/>
              <w:right w:val="nil"/>
            </w:tcBorders>
            <w:hideMark/>
          </w:tcPr>
          <w:p w14:paraId="01676780"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76FA4FD2"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19B265F5" w14:textId="77777777" w:rsidTr="002E0941">
        <w:trPr>
          <w:tblCellSpacing w:w="15" w:type="dxa"/>
        </w:trPr>
        <w:tc>
          <w:tcPr>
            <w:tcW w:w="250" w:type="pct"/>
            <w:tcBorders>
              <w:top w:val="nil"/>
              <w:left w:val="nil"/>
              <w:bottom w:val="nil"/>
              <w:right w:val="nil"/>
            </w:tcBorders>
            <w:hideMark/>
          </w:tcPr>
          <w:p w14:paraId="3A29528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E50A058" w14:textId="77777777" w:rsidR="002E0941" w:rsidRDefault="002E0941">
            <w:pPr>
              <w:rPr>
                <w:rFonts w:ascii="Calibri" w:hAnsi="Calibri" w:cs="Calibri"/>
                <w:sz w:val="22"/>
                <w:szCs w:val="22"/>
              </w:rPr>
            </w:pPr>
            <w:r>
              <w:rPr>
                <w:rFonts w:ascii="Calibri" w:hAnsi="Calibri" w:cs="Calibri"/>
                <w:sz w:val="22"/>
                <w:szCs w:val="22"/>
              </w:rPr>
              <w:t xml:space="preserve">- Contactpersoonnaam </w:t>
            </w:r>
          </w:p>
        </w:tc>
        <w:tc>
          <w:tcPr>
            <w:tcW w:w="2500" w:type="pct"/>
            <w:tcBorders>
              <w:top w:val="nil"/>
              <w:left w:val="nil"/>
              <w:bottom w:val="nil"/>
              <w:right w:val="nil"/>
            </w:tcBorders>
            <w:hideMark/>
          </w:tcPr>
          <w:p w14:paraId="562447DA" w14:textId="77777777" w:rsidR="002E0941" w:rsidRDefault="002E0941">
            <w:pPr>
              <w:rPr>
                <w:rFonts w:ascii="Calibri" w:hAnsi="Calibri" w:cs="Calibri"/>
                <w:sz w:val="22"/>
                <w:szCs w:val="22"/>
              </w:rPr>
            </w:pPr>
            <w:r>
              <w:rPr>
                <w:rFonts w:ascii="Calibri" w:hAnsi="Calibri" w:cs="Calibri"/>
                <w:sz w:val="22"/>
                <w:szCs w:val="22"/>
              </w:rPr>
              <w:t>De opgemaakte naam van de contactpersoon namens de BETROKKENE.</w:t>
            </w:r>
          </w:p>
        </w:tc>
        <w:tc>
          <w:tcPr>
            <w:tcW w:w="500" w:type="pct"/>
            <w:tcBorders>
              <w:top w:val="nil"/>
              <w:left w:val="nil"/>
              <w:bottom w:val="nil"/>
              <w:right w:val="nil"/>
            </w:tcBorders>
            <w:hideMark/>
          </w:tcPr>
          <w:p w14:paraId="48E56803"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23D4118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35C0156" w14:textId="77777777" w:rsidTr="002E0941">
        <w:trPr>
          <w:tblCellSpacing w:w="15" w:type="dxa"/>
        </w:trPr>
        <w:tc>
          <w:tcPr>
            <w:tcW w:w="250" w:type="pct"/>
            <w:tcBorders>
              <w:top w:val="nil"/>
              <w:left w:val="nil"/>
              <w:bottom w:val="nil"/>
              <w:right w:val="nil"/>
            </w:tcBorders>
            <w:hideMark/>
          </w:tcPr>
          <w:p w14:paraId="6BFE14A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6B7B21" w14:textId="77777777" w:rsidR="002E0941" w:rsidRDefault="002E0941">
            <w:pPr>
              <w:rPr>
                <w:rFonts w:ascii="Calibri" w:hAnsi="Calibri" w:cs="Calibri"/>
                <w:sz w:val="22"/>
                <w:szCs w:val="22"/>
              </w:rPr>
            </w:pPr>
            <w:r>
              <w:rPr>
                <w:rFonts w:ascii="Calibri" w:hAnsi="Calibri" w:cs="Calibri"/>
                <w:sz w:val="22"/>
                <w:szCs w:val="22"/>
              </w:rPr>
              <w:t xml:space="preserve">- Contactpersoon functie </w:t>
            </w:r>
          </w:p>
        </w:tc>
        <w:tc>
          <w:tcPr>
            <w:tcW w:w="2500" w:type="pct"/>
            <w:tcBorders>
              <w:top w:val="nil"/>
              <w:left w:val="nil"/>
              <w:bottom w:val="nil"/>
              <w:right w:val="nil"/>
            </w:tcBorders>
            <w:hideMark/>
          </w:tcPr>
          <w:p w14:paraId="6F5F4B78" w14:textId="77777777" w:rsidR="002E0941" w:rsidRDefault="002E0941">
            <w:pPr>
              <w:rPr>
                <w:rFonts w:ascii="Calibri" w:hAnsi="Calibri" w:cs="Calibri"/>
                <w:sz w:val="22"/>
                <w:szCs w:val="22"/>
              </w:rPr>
            </w:pPr>
            <w:r>
              <w:rPr>
                <w:rFonts w:ascii="Calibri" w:hAnsi="Calibri" w:cs="Calibri"/>
                <w:sz w:val="22"/>
                <w:szCs w:val="22"/>
              </w:rPr>
              <w:t xml:space="preserve">De aanduiding van de taken, rechten en plichten die de contactpersoon heeft binnen de organisatie van BETROKKENE. </w:t>
            </w:r>
          </w:p>
        </w:tc>
        <w:tc>
          <w:tcPr>
            <w:tcW w:w="500" w:type="pct"/>
            <w:tcBorders>
              <w:top w:val="nil"/>
              <w:left w:val="nil"/>
              <w:bottom w:val="nil"/>
              <w:right w:val="nil"/>
            </w:tcBorders>
            <w:hideMark/>
          </w:tcPr>
          <w:p w14:paraId="35DF3A6C" w14:textId="77777777" w:rsidR="002E0941" w:rsidRDefault="002E0941">
            <w:pPr>
              <w:rPr>
                <w:rFonts w:ascii="Calibri" w:hAnsi="Calibri" w:cs="Calibri"/>
                <w:sz w:val="22"/>
                <w:szCs w:val="22"/>
              </w:rPr>
            </w:pPr>
            <w:r>
              <w:rPr>
                <w:rFonts w:ascii="Calibri" w:hAnsi="Calibri" w:cs="Calibri"/>
                <w:sz w:val="22"/>
                <w:szCs w:val="22"/>
              </w:rPr>
              <w:t xml:space="preserve">AN50 </w:t>
            </w:r>
          </w:p>
        </w:tc>
        <w:tc>
          <w:tcPr>
            <w:tcW w:w="500" w:type="pct"/>
            <w:tcBorders>
              <w:top w:val="nil"/>
              <w:left w:val="nil"/>
              <w:bottom w:val="nil"/>
              <w:right w:val="nil"/>
            </w:tcBorders>
            <w:hideMark/>
          </w:tcPr>
          <w:p w14:paraId="4FD1169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A45BB93" w14:textId="77777777" w:rsidTr="002E0941">
        <w:trPr>
          <w:tblCellSpacing w:w="15" w:type="dxa"/>
        </w:trPr>
        <w:tc>
          <w:tcPr>
            <w:tcW w:w="250" w:type="pct"/>
            <w:tcBorders>
              <w:top w:val="nil"/>
              <w:left w:val="nil"/>
              <w:bottom w:val="nil"/>
              <w:right w:val="nil"/>
            </w:tcBorders>
            <w:hideMark/>
          </w:tcPr>
          <w:p w14:paraId="1BAC045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12FCECE" w14:textId="77777777" w:rsidR="002E0941" w:rsidRDefault="002E0941">
            <w:pPr>
              <w:rPr>
                <w:rFonts w:ascii="Calibri" w:hAnsi="Calibri" w:cs="Calibri"/>
                <w:sz w:val="22"/>
                <w:szCs w:val="22"/>
              </w:rPr>
            </w:pPr>
            <w:r>
              <w:rPr>
                <w:rFonts w:ascii="Calibri" w:hAnsi="Calibri" w:cs="Calibri"/>
                <w:sz w:val="22"/>
                <w:szCs w:val="22"/>
              </w:rPr>
              <w:t xml:space="preserve">- Contactpersoon telefoonnummer </w:t>
            </w:r>
          </w:p>
        </w:tc>
        <w:tc>
          <w:tcPr>
            <w:tcW w:w="2500" w:type="pct"/>
            <w:tcBorders>
              <w:top w:val="nil"/>
              <w:left w:val="nil"/>
              <w:bottom w:val="nil"/>
              <w:right w:val="nil"/>
            </w:tcBorders>
            <w:hideMark/>
          </w:tcPr>
          <w:p w14:paraId="121D9413" w14:textId="77777777" w:rsidR="002E0941" w:rsidRDefault="002E0941">
            <w:pPr>
              <w:rPr>
                <w:rFonts w:ascii="Calibri" w:hAnsi="Calibri" w:cs="Calibri"/>
                <w:sz w:val="22"/>
                <w:szCs w:val="22"/>
              </w:rPr>
            </w:pPr>
            <w:r>
              <w:rPr>
                <w:rFonts w:ascii="Calibri" w:hAnsi="Calibri" w:cs="Calibri"/>
                <w:sz w:val="22"/>
                <w:szCs w:val="22"/>
              </w:rPr>
              <w:t>Telefoonnummer waaronder de contactpersoon in de regel bereikbaar is.</w:t>
            </w:r>
          </w:p>
        </w:tc>
        <w:tc>
          <w:tcPr>
            <w:tcW w:w="500" w:type="pct"/>
            <w:tcBorders>
              <w:top w:val="nil"/>
              <w:left w:val="nil"/>
              <w:bottom w:val="nil"/>
              <w:right w:val="nil"/>
            </w:tcBorders>
            <w:hideMark/>
          </w:tcPr>
          <w:p w14:paraId="13C64B36"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394013D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1443961" w14:textId="77777777" w:rsidTr="002E0941">
        <w:trPr>
          <w:tblCellSpacing w:w="15" w:type="dxa"/>
        </w:trPr>
        <w:tc>
          <w:tcPr>
            <w:tcW w:w="250" w:type="pct"/>
            <w:tcBorders>
              <w:top w:val="nil"/>
              <w:left w:val="nil"/>
              <w:bottom w:val="nil"/>
              <w:right w:val="nil"/>
            </w:tcBorders>
            <w:hideMark/>
          </w:tcPr>
          <w:p w14:paraId="1039F78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AD8E86E" w14:textId="77777777" w:rsidR="002E0941" w:rsidRDefault="002E0941">
            <w:pPr>
              <w:rPr>
                <w:rFonts w:ascii="Calibri" w:hAnsi="Calibri" w:cs="Calibri"/>
                <w:sz w:val="22"/>
                <w:szCs w:val="22"/>
              </w:rPr>
            </w:pPr>
            <w:r>
              <w:rPr>
                <w:rFonts w:ascii="Calibri" w:hAnsi="Calibri" w:cs="Calibri"/>
                <w:sz w:val="22"/>
                <w:szCs w:val="22"/>
              </w:rPr>
              <w:t xml:space="preserve">- Contactpersoon emailadres </w:t>
            </w:r>
          </w:p>
        </w:tc>
        <w:tc>
          <w:tcPr>
            <w:tcW w:w="2500" w:type="pct"/>
            <w:tcBorders>
              <w:top w:val="nil"/>
              <w:left w:val="nil"/>
              <w:bottom w:val="nil"/>
              <w:right w:val="nil"/>
            </w:tcBorders>
            <w:hideMark/>
          </w:tcPr>
          <w:p w14:paraId="0E599244" w14:textId="77777777" w:rsidR="002E0941" w:rsidRDefault="002E0941">
            <w:pPr>
              <w:rPr>
                <w:rFonts w:ascii="Calibri" w:hAnsi="Calibri" w:cs="Calibri"/>
                <w:sz w:val="22"/>
                <w:szCs w:val="22"/>
              </w:rPr>
            </w:pPr>
            <w:r>
              <w:rPr>
                <w:rFonts w:ascii="Calibri" w:hAnsi="Calibri" w:cs="Calibri"/>
                <w:sz w:val="22"/>
                <w:szCs w:val="22"/>
              </w:rPr>
              <w:t>Elektronich postadres waaronder de contactpersoon in de regel bereikbaar is.</w:t>
            </w:r>
          </w:p>
        </w:tc>
        <w:tc>
          <w:tcPr>
            <w:tcW w:w="500" w:type="pct"/>
            <w:tcBorders>
              <w:top w:val="nil"/>
              <w:left w:val="nil"/>
              <w:bottom w:val="nil"/>
              <w:right w:val="nil"/>
            </w:tcBorders>
            <w:hideMark/>
          </w:tcPr>
          <w:p w14:paraId="1D4CE710" w14:textId="77777777" w:rsidR="002E0941" w:rsidRDefault="002E0941">
            <w:pPr>
              <w:rPr>
                <w:rFonts w:ascii="Calibri" w:hAnsi="Calibri" w:cs="Calibri"/>
                <w:sz w:val="22"/>
                <w:szCs w:val="22"/>
              </w:rPr>
            </w:pPr>
            <w:r>
              <w:rPr>
                <w:rFonts w:ascii="Calibri" w:hAnsi="Calibri" w:cs="Calibri"/>
                <w:sz w:val="22"/>
                <w:szCs w:val="22"/>
              </w:rPr>
              <w:t xml:space="preserve">AN254 </w:t>
            </w:r>
          </w:p>
        </w:tc>
        <w:tc>
          <w:tcPr>
            <w:tcW w:w="500" w:type="pct"/>
            <w:tcBorders>
              <w:top w:val="nil"/>
              <w:left w:val="nil"/>
              <w:bottom w:val="nil"/>
              <w:right w:val="nil"/>
            </w:tcBorders>
            <w:hideMark/>
          </w:tcPr>
          <w:p w14:paraId="2A4918AC"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9E81890" w14:textId="77777777" w:rsidTr="002E0941">
        <w:trPr>
          <w:tblCellSpacing w:w="15" w:type="dxa"/>
        </w:trPr>
        <w:tc>
          <w:tcPr>
            <w:tcW w:w="250" w:type="pct"/>
            <w:tcBorders>
              <w:top w:val="nil"/>
              <w:left w:val="nil"/>
              <w:bottom w:val="nil"/>
              <w:right w:val="nil"/>
            </w:tcBorders>
            <w:hideMark/>
          </w:tcPr>
          <w:p w14:paraId="415A0F3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075833" w14:textId="77777777" w:rsidR="002E0941" w:rsidRDefault="002E0941">
            <w:pPr>
              <w:rPr>
                <w:rFonts w:ascii="Calibri" w:hAnsi="Calibri" w:cs="Calibri"/>
                <w:sz w:val="22"/>
                <w:szCs w:val="22"/>
              </w:rPr>
            </w:pPr>
            <w:r>
              <w:rPr>
                <w:rFonts w:ascii="Calibri" w:hAnsi="Calibri" w:cs="Calibri"/>
                <w:sz w:val="22"/>
                <w:szCs w:val="22"/>
              </w:rPr>
              <w:t xml:space="preserve">Afwijkend correspondentie postadres rol : </w:t>
            </w:r>
          </w:p>
        </w:tc>
        <w:tc>
          <w:tcPr>
            <w:tcW w:w="2500" w:type="pct"/>
            <w:tcBorders>
              <w:top w:val="nil"/>
              <w:left w:val="nil"/>
              <w:bottom w:val="nil"/>
              <w:right w:val="nil"/>
            </w:tcBorders>
            <w:hideMark/>
          </w:tcPr>
          <w:p w14:paraId="2FCF697B" w14:textId="77777777" w:rsidR="002E0941" w:rsidRDefault="002E0941">
            <w:pPr>
              <w:rPr>
                <w:rFonts w:ascii="Calibri" w:hAnsi="Calibri" w:cs="Calibri"/>
                <w:sz w:val="22"/>
                <w:szCs w:val="22"/>
              </w:rPr>
            </w:pPr>
            <w:r>
              <w:rPr>
                <w:rFonts w:ascii="Calibri" w:hAnsi="Calibri" w:cs="Calibri"/>
                <w:sz w:val="22"/>
                <w:szCs w:val="22"/>
              </w:rPr>
              <w:t xml:space="preserve">De gegevens die tezamen een postbusadres of antwoordnummeradres vormen waarvan BETROKKENE, geen ORGANISATORISCHE EENHEID en MEDEWERKER ziinde, heeft aangegeven schriftelijk bereikbaar te zijn in verband met zijn/haar ROL in de ZAAK en dat afwijkt van de reguliere correspondentiegegevens van BETROKKENE. </w:t>
            </w:r>
          </w:p>
        </w:tc>
        <w:tc>
          <w:tcPr>
            <w:tcW w:w="500" w:type="pct"/>
            <w:tcBorders>
              <w:top w:val="nil"/>
              <w:left w:val="nil"/>
              <w:bottom w:val="nil"/>
              <w:right w:val="nil"/>
            </w:tcBorders>
            <w:hideMark/>
          </w:tcPr>
          <w:p w14:paraId="430E5C11"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8EEBD7D"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6E282F35" w14:textId="77777777" w:rsidTr="002E0941">
        <w:trPr>
          <w:tblCellSpacing w:w="15" w:type="dxa"/>
        </w:trPr>
        <w:tc>
          <w:tcPr>
            <w:tcW w:w="250" w:type="pct"/>
            <w:tcBorders>
              <w:top w:val="nil"/>
              <w:left w:val="nil"/>
              <w:bottom w:val="nil"/>
              <w:right w:val="nil"/>
            </w:tcBorders>
            <w:hideMark/>
          </w:tcPr>
          <w:p w14:paraId="78030FF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8889E1F" w14:textId="77777777" w:rsidR="002E0941" w:rsidRDefault="002E0941">
            <w:pPr>
              <w:rPr>
                <w:rFonts w:ascii="Calibri" w:hAnsi="Calibri" w:cs="Calibri"/>
                <w:sz w:val="22"/>
                <w:szCs w:val="22"/>
              </w:rPr>
            </w:pPr>
            <w:r>
              <w:rPr>
                <w:rFonts w:ascii="Calibri" w:hAnsi="Calibri" w:cs="Calibri"/>
                <w:sz w:val="22"/>
                <w:szCs w:val="22"/>
              </w:rPr>
              <w:t xml:space="preserve">- Postadres postcode </w:t>
            </w:r>
          </w:p>
        </w:tc>
        <w:tc>
          <w:tcPr>
            <w:tcW w:w="2500" w:type="pct"/>
            <w:tcBorders>
              <w:top w:val="nil"/>
              <w:left w:val="nil"/>
              <w:bottom w:val="nil"/>
              <w:right w:val="nil"/>
            </w:tcBorders>
            <w:hideMark/>
          </w:tcPr>
          <w:p w14:paraId="1C26DD03" w14:textId="77777777" w:rsidR="002E0941" w:rsidRDefault="002E0941">
            <w:pPr>
              <w:rPr>
                <w:rFonts w:ascii="Calibri" w:hAnsi="Calibri" w:cs="Calibri"/>
                <w:sz w:val="22"/>
                <w:szCs w:val="22"/>
              </w:rPr>
            </w:pPr>
            <w:r>
              <w:rPr>
                <w:rFonts w:ascii="Calibri" w:hAnsi="Calibri" w:cs="Calibri"/>
                <w:sz w:val="22"/>
                <w:szCs w:val="22"/>
              </w:rPr>
              <w:t xml:space="preserve">De officiële Nederlandse PTT codering, bestaande uit een numerieke woonplaatscode en een alfabetische lettercode. </w:t>
            </w:r>
          </w:p>
        </w:tc>
        <w:tc>
          <w:tcPr>
            <w:tcW w:w="500" w:type="pct"/>
            <w:tcBorders>
              <w:top w:val="nil"/>
              <w:left w:val="nil"/>
              <w:bottom w:val="nil"/>
              <w:right w:val="nil"/>
            </w:tcBorders>
            <w:hideMark/>
          </w:tcPr>
          <w:p w14:paraId="19F97616"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1233F41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0A83665" w14:textId="77777777" w:rsidTr="002E0941">
        <w:trPr>
          <w:tblCellSpacing w:w="15" w:type="dxa"/>
        </w:trPr>
        <w:tc>
          <w:tcPr>
            <w:tcW w:w="250" w:type="pct"/>
            <w:tcBorders>
              <w:top w:val="nil"/>
              <w:left w:val="nil"/>
              <w:bottom w:val="nil"/>
              <w:right w:val="nil"/>
            </w:tcBorders>
            <w:hideMark/>
          </w:tcPr>
          <w:p w14:paraId="16A7F31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424EC41" w14:textId="77777777" w:rsidR="002E0941" w:rsidRDefault="002E0941">
            <w:pPr>
              <w:rPr>
                <w:rFonts w:ascii="Calibri" w:hAnsi="Calibri" w:cs="Calibri"/>
                <w:sz w:val="22"/>
                <w:szCs w:val="22"/>
              </w:rPr>
            </w:pPr>
            <w:r>
              <w:rPr>
                <w:rFonts w:ascii="Calibri" w:hAnsi="Calibri" w:cs="Calibri"/>
                <w:sz w:val="22"/>
                <w:szCs w:val="22"/>
              </w:rPr>
              <w:t xml:space="preserve">- Postadrestype </w:t>
            </w:r>
          </w:p>
        </w:tc>
        <w:tc>
          <w:tcPr>
            <w:tcW w:w="2500" w:type="pct"/>
            <w:tcBorders>
              <w:top w:val="nil"/>
              <w:left w:val="nil"/>
              <w:bottom w:val="nil"/>
              <w:right w:val="nil"/>
            </w:tcBorders>
            <w:hideMark/>
          </w:tcPr>
          <w:p w14:paraId="578856F9" w14:textId="77777777" w:rsidR="002E0941" w:rsidRDefault="002E0941">
            <w:pPr>
              <w:rPr>
                <w:rFonts w:ascii="Calibri" w:hAnsi="Calibri" w:cs="Calibri"/>
                <w:sz w:val="22"/>
                <w:szCs w:val="22"/>
              </w:rPr>
            </w:pPr>
            <w:r>
              <w:rPr>
                <w:rFonts w:ascii="Calibri" w:hAnsi="Calibri" w:cs="Calibri"/>
                <w:sz w:val="22"/>
                <w:szCs w:val="22"/>
              </w:rPr>
              <w:t>Aanduiding van het soort postadres</w:t>
            </w:r>
          </w:p>
        </w:tc>
        <w:tc>
          <w:tcPr>
            <w:tcW w:w="500" w:type="pct"/>
            <w:tcBorders>
              <w:top w:val="nil"/>
              <w:left w:val="nil"/>
              <w:bottom w:val="nil"/>
              <w:right w:val="nil"/>
            </w:tcBorders>
            <w:hideMark/>
          </w:tcPr>
          <w:p w14:paraId="247D74BC" w14:textId="77777777" w:rsidR="002E0941" w:rsidRDefault="002E0941">
            <w:pPr>
              <w:rPr>
                <w:rFonts w:ascii="Calibri" w:hAnsi="Calibri" w:cs="Calibri"/>
                <w:sz w:val="22"/>
                <w:szCs w:val="22"/>
              </w:rPr>
            </w:pPr>
            <w:r>
              <w:rPr>
                <w:rFonts w:ascii="Calibri" w:hAnsi="Calibri" w:cs="Calibri"/>
                <w:sz w:val="22"/>
                <w:szCs w:val="22"/>
              </w:rPr>
              <w:t xml:space="preserve">postadresType </w:t>
            </w:r>
          </w:p>
        </w:tc>
        <w:tc>
          <w:tcPr>
            <w:tcW w:w="500" w:type="pct"/>
            <w:tcBorders>
              <w:top w:val="nil"/>
              <w:left w:val="nil"/>
              <w:bottom w:val="nil"/>
              <w:right w:val="nil"/>
            </w:tcBorders>
            <w:hideMark/>
          </w:tcPr>
          <w:p w14:paraId="7BF427C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A3F2B76" w14:textId="77777777" w:rsidTr="002E0941">
        <w:trPr>
          <w:tblCellSpacing w:w="15" w:type="dxa"/>
        </w:trPr>
        <w:tc>
          <w:tcPr>
            <w:tcW w:w="250" w:type="pct"/>
            <w:tcBorders>
              <w:top w:val="nil"/>
              <w:left w:val="nil"/>
              <w:bottom w:val="nil"/>
              <w:right w:val="nil"/>
            </w:tcBorders>
            <w:hideMark/>
          </w:tcPr>
          <w:p w14:paraId="303BA6D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B7B8FDE" w14:textId="77777777" w:rsidR="002E0941" w:rsidRDefault="002E0941">
            <w:pPr>
              <w:rPr>
                <w:rFonts w:ascii="Calibri" w:hAnsi="Calibri" w:cs="Calibri"/>
                <w:sz w:val="22"/>
                <w:szCs w:val="22"/>
              </w:rPr>
            </w:pPr>
            <w:r>
              <w:rPr>
                <w:rFonts w:ascii="Calibri" w:hAnsi="Calibri" w:cs="Calibri"/>
                <w:sz w:val="22"/>
                <w:szCs w:val="22"/>
              </w:rPr>
              <w:t xml:space="preserve">- Postbus- of antwoordnummer </w:t>
            </w:r>
          </w:p>
        </w:tc>
        <w:tc>
          <w:tcPr>
            <w:tcW w:w="2500" w:type="pct"/>
            <w:tcBorders>
              <w:top w:val="nil"/>
              <w:left w:val="nil"/>
              <w:bottom w:val="nil"/>
              <w:right w:val="nil"/>
            </w:tcBorders>
            <w:hideMark/>
          </w:tcPr>
          <w:p w14:paraId="4E4B1FB9" w14:textId="77777777" w:rsidR="002E0941" w:rsidRDefault="002E0941">
            <w:pPr>
              <w:rPr>
                <w:rFonts w:ascii="Calibri" w:hAnsi="Calibri" w:cs="Calibri"/>
                <w:sz w:val="22"/>
                <w:szCs w:val="22"/>
              </w:rPr>
            </w:pPr>
            <w:r>
              <w:rPr>
                <w:rFonts w:ascii="Calibri" w:hAnsi="Calibri" w:cs="Calibri"/>
                <w:sz w:val="22"/>
                <w:szCs w:val="22"/>
              </w:rPr>
              <w:t xml:space="preserve">De numerieke aanduiding zoals deze door de Nederlandse PTT is vastgesteld voor postbusadressen en antwoordnummeradressen. </w:t>
            </w:r>
          </w:p>
        </w:tc>
        <w:tc>
          <w:tcPr>
            <w:tcW w:w="500" w:type="pct"/>
            <w:tcBorders>
              <w:top w:val="nil"/>
              <w:left w:val="nil"/>
              <w:bottom w:val="nil"/>
              <w:right w:val="nil"/>
            </w:tcBorders>
            <w:hideMark/>
          </w:tcPr>
          <w:p w14:paraId="330CE196"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1037081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3C5BED6" w14:textId="77777777" w:rsidTr="002E0941">
        <w:trPr>
          <w:tblCellSpacing w:w="15" w:type="dxa"/>
        </w:trPr>
        <w:tc>
          <w:tcPr>
            <w:tcW w:w="250" w:type="pct"/>
            <w:tcBorders>
              <w:top w:val="nil"/>
              <w:left w:val="nil"/>
              <w:bottom w:val="nil"/>
              <w:right w:val="nil"/>
            </w:tcBorders>
            <w:hideMark/>
          </w:tcPr>
          <w:p w14:paraId="5473090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2F7152"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231B2DB5"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64B54734"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979768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9739036" w14:textId="77777777" w:rsidTr="002E0941">
        <w:trPr>
          <w:tblCellSpacing w:w="15" w:type="dxa"/>
        </w:trPr>
        <w:tc>
          <w:tcPr>
            <w:tcW w:w="250" w:type="pct"/>
            <w:tcBorders>
              <w:top w:val="nil"/>
              <w:left w:val="nil"/>
              <w:bottom w:val="nil"/>
              <w:right w:val="nil"/>
            </w:tcBorders>
            <w:hideMark/>
          </w:tcPr>
          <w:p w14:paraId="3436F9C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C1804B4" w14:textId="77777777" w:rsidR="002E0941" w:rsidRDefault="002E0941">
            <w:pPr>
              <w:rPr>
                <w:rFonts w:ascii="Calibri" w:hAnsi="Calibri" w:cs="Calibri"/>
                <w:sz w:val="22"/>
                <w:szCs w:val="22"/>
              </w:rPr>
            </w:pPr>
            <w:r>
              <w:rPr>
                <w:rFonts w:ascii="Calibri" w:hAnsi="Calibri" w:cs="Calibri"/>
                <w:sz w:val="22"/>
                <w:szCs w:val="22"/>
              </w:rPr>
              <w:t xml:space="preserve">Afwijkend binnenlands correspondentieadres rol : </w:t>
            </w:r>
          </w:p>
        </w:tc>
        <w:tc>
          <w:tcPr>
            <w:tcW w:w="2500" w:type="pct"/>
            <w:tcBorders>
              <w:top w:val="nil"/>
              <w:left w:val="nil"/>
              <w:bottom w:val="nil"/>
              <w:right w:val="nil"/>
            </w:tcBorders>
            <w:hideMark/>
          </w:tcPr>
          <w:p w14:paraId="007951F3" w14:textId="77777777" w:rsidR="002E0941" w:rsidRDefault="002E0941">
            <w:pPr>
              <w:rPr>
                <w:rFonts w:ascii="Calibri" w:hAnsi="Calibri" w:cs="Calibri"/>
                <w:sz w:val="22"/>
                <w:szCs w:val="22"/>
              </w:rPr>
            </w:pPr>
            <w:r>
              <w:rPr>
                <w:rFonts w:ascii="Calibri" w:hAnsi="Calibri" w:cs="Calibri"/>
                <w:sz w:val="22"/>
                <w:szCs w:val="22"/>
              </w:rPr>
              <w:t xml:space="preserve">Het adres van een adresseerbaar object waarop BETROKKENE in zijn/haar ROL in de ZAAK in de regel schriftelijk bereikbaar is, indien dat afwijkt van het reguliere binnenlandse correspondentieadres van BETROKKENE. </w:t>
            </w:r>
          </w:p>
        </w:tc>
        <w:tc>
          <w:tcPr>
            <w:tcW w:w="500" w:type="pct"/>
            <w:tcBorders>
              <w:top w:val="nil"/>
              <w:left w:val="nil"/>
              <w:bottom w:val="nil"/>
              <w:right w:val="nil"/>
            </w:tcBorders>
            <w:hideMark/>
          </w:tcPr>
          <w:p w14:paraId="4949819D"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23FE2F91"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2198427D" w14:textId="77777777" w:rsidTr="002E0941">
        <w:trPr>
          <w:tblCellSpacing w:w="15" w:type="dxa"/>
        </w:trPr>
        <w:tc>
          <w:tcPr>
            <w:tcW w:w="250" w:type="pct"/>
            <w:tcBorders>
              <w:top w:val="nil"/>
              <w:left w:val="nil"/>
              <w:bottom w:val="nil"/>
              <w:right w:val="nil"/>
            </w:tcBorders>
            <w:hideMark/>
          </w:tcPr>
          <w:p w14:paraId="11704CD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40E385"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0065321F"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454089B5"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57EFB24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9F6CDE1" w14:textId="77777777" w:rsidTr="002E0941">
        <w:trPr>
          <w:tblCellSpacing w:w="15" w:type="dxa"/>
        </w:trPr>
        <w:tc>
          <w:tcPr>
            <w:tcW w:w="250" w:type="pct"/>
            <w:tcBorders>
              <w:top w:val="nil"/>
              <w:left w:val="nil"/>
              <w:bottom w:val="nil"/>
              <w:right w:val="nil"/>
            </w:tcBorders>
            <w:hideMark/>
          </w:tcPr>
          <w:p w14:paraId="693B7B5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F6BE53"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79F03F34"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10B5B1EB"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257739F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1A2AA30E" w14:textId="77777777" w:rsidTr="002E0941">
        <w:trPr>
          <w:tblCellSpacing w:w="15" w:type="dxa"/>
        </w:trPr>
        <w:tc>
          <w:tcPr>
            <w:tcW w:w="250" w:type="pct"/>
            <w:tcBorders>
              <w:top w:val="nil"/>
              <w:left w:val="nil"/>
              <w:bottom w:val="nil"/>
              <w:right w:val="nil"/>
            </w:tcBorders>
            <w:hideMark/>
          </w:tcPr>
          <w:p w14:paraId="3C45303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556A084"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2758C431"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136B5648"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17D9D0C4"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78966C27" w14:textId="77777777" w:rsidTr="002E0941">
        <w:trPr>
          <w:tblCellSpacing w:w="15" w:type="dxa"/>
        </w:trPr>
        <w:tc>
          <w:tcPr>
            <w:tcW w:w="250" w:type="pct"/>
            <w:tcBorders>
              <w:top w:val="nil"/>
              <w:left w:val="nil"/>
              <w:bottom w:val="nil"/>
              <w:right w:val="nil"/>
            </w:tcBorders>
            <w:hideMark/>
          </w:tcPr>
          <w:p w14:paraId="70BE1E3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9ACEF2"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7601EA29"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aan een GEMEENTELIJKE OPENBARE RUIMTE toegekende benaming </w:t>
            </w:r>
          </w:p>
        </w:tc>
        <w:tc>
          <w:tcPr>
            <w:tcW w:w="500" w:type="pct"/>
            <w:tcBorders>
              <w:top w:val="nil"/>
              <w:left w:val="nil"/>
              <w:bottom w:val="nil"/>
              <w:right w:val="nil"/>
            </w:tcBorders>
            <w:hideMark/>
          </w:tcPr>
          <w:p w14:paraId="42811557"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D1C7A8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87E6C16" w14:textId="77777777" w:rsidTr="002E0941">
        <w:trPr>
          <w:tblCellSpacing w:w="15" w:type="dxa"/>
        </w:trPr>
        <w:tc>
          <w:tcPr>
            <w:tcW w:w="250" w:type="pct"/>
            <w:tcBorders>
              <w:top w:val="nil"/>
              <w:left w:val="nil"/>
              <w:bottom w:val="nil"/>
              <w:right w:val="nil"/>
            </w:tcBorders>
            <w:hideMark/>
          </w:tcPr>
          <w:p w14:paraId="3DC01AF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DD746E2"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16C6F4B7" w14:textId="77777777" w:rsidR="002E0941" w:rsidRDefault="002E0941">
            <w:pPr>
              <w:rPr>
                <w:rFonts w:ascii="Calibri" w:hAnsi="Calibri" w:cs="Calibri"/>
                <w:sz w:val="22"/>
                <w:szCs w:val="22"/>
              </w:rPr>
            </w:pPr>
            <w:r>
              <w:rPr>
                <w:rFonts w:ascii="Calibri" w:hAnsi="Calibri" w:cs="Calibri"/>
                <w:sz w:val="22"/>
                <w:szCs w:val="22"/>
              </w:rPr>
              <w:t xml:space="preserve">De door TNT Post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69A6D530"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404D81EE"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127DDBF" w14:textId="77777777" w:rsidTr="002E0941">
        <w:trPr>
          <w:tblCellSpacing w:w="15" w:type="dxa"/>
        </w:trPr>
        <w:tc>
          <w:tcPr>
            <w:tcW w:w="250" w:type="pct"/>
            <w:tcBorders>
              <w:top w:val="nil"/>
              <w:left w:val="nil"/>
              <w:bottom w:val="nil"/>
              <w:right w:val="nil"/>
            </w:tcBorders>
            <w:hideMark/>
          </w:tcPr>
          <w:p w14:paraId="2505860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F35BBC"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1613270C"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77CDB27A"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2944D839" w14:textId="77777777" w:rsidR="002E0941" w:rsidRDefault="002E0941">
            <w:pPr>
              <w:rPr>
                <w:rFonts w:ascii="Calibri" w:hAnsi="Calibri" w:cs="Calibri"/>
                <w:sz w:val="22"/>
                <w:szCs w:val="22"/>
              </w:rPr>
            </w:pPr>
            <w:r>
              <w:rPr>
                <w:rFonts w:ascii="Calibri" w:hAnsi="Calibri" w:cs="Calibri"/>
                <w:sz w:val="22"/>
                <w:szCs w:val="22"/>
              </w:rPr>
              <w:t>1</w:t>
            </w:r>
          </w:p>
        </w:tc>
      </w:tr>
    </w:tbl>
    <w:p w14:paraId="0172B67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C6AED95" w14:textId="77777777" w:rsidTr="002E0941">
        <w:trPr>
          <w:tblCellSpacing w:w="15" w:type="dxa"/>
        </w:trPr>
        <w:tc>
          <w:tcPr>
            <w:tcW w:w="1500" w:type="pct"/>
            <w:tcBorders>
              <w:top w:val="nil"/>
              <w:left w:val="nil"/>
              <w:bottom w:val="nil"/>
              <w:right w:val="nil"/>
            </w:tcBorders>
            <w:hideMark/>
          </w:tcPr>
          <w:p w14:paraId="28CEB10C"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4D293266"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02FAE383" w14:textId="77777777" w:rsidTr="002E0941">
        <w:trPr>
          <w:tblCellSpacing w:w="15" w:type="dxa"/>
        </w:trPr>
        <w:tc>
          <w:tcPr>
            <w:tcW w:w="0" w:type="auto"/>
            <w:tcBorders>
              <w:top w:val="nil"/>
              <w:left w:val="nil"/>
              <w:bottom w:val="nil"/>
              <w:right w:val="nil"/>
            </w:tcBorders>
            <w:hideMark/>
          </w:tcPr>
          <w:p w14:paraId="407F5D44"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129D291"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6C7FEED9"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2D555E8D" w14:textId="77777777" w:rsidTr="002E0941">
        <w:trPr>
          <w:tblCellSpacing w:w="15" w:type="dxa"/>
        </w:trPr>
        <w:tc>
          <w:tcPr>
            <w:tcW w:w="250" w:type="pct"/>
            <w:tcBorders>
              <w:top w:val="nil"/>
              <w:left w:val="nil"/>
              <w:bottom w:val="nil"/>
              <w:right w:val="nil"/>
            </w:tcBorders>
            <w:hideMark/>
          </w:tcPr>
          <w:p w14:paraId="6DF6C29F"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2E954A25" w14:textId="77777777" w:rsidR="002E0941" w:rsidRDefault="002E0941">
            <w:pPr>
              <w:rPr>
                <w:rFonts w:ascii="Calibri" w:hAnsi="Calibri" w:cs="Calibri"/>
                <w:sz w:val="22"/>
                <w:szCs w:val="22"/>
              </w:rPr>
            </w:pPr>
            <w:r>
              <w:rPr>
                <w:rFonts w:ascii="Calibri" w:hAnsi="Calibri" w:cs="Calibri"/>
                <w:sz w:val="22"/>
                <w:szCs w:val="22"/>
              </w:rPr>
              <w:t xml:space="preserve">ROL [ 1 ] zet als betrokkene STATUS [ 0 .. * ] </w:t>
            </w:r>
          </w:p>
        </w:tc>
        <w:tc>
          <w:tcPr>
            <w:tcW w:w="2500" w:type="pct"/>
            <w:tcBorders>
              <w:top w:val="nil"/>
              <w:left w:val="nil"/>
              <w:bottom w:val="nil"/>
              <w:right w:val="nil"/>
            </w:tcBorders>
            <w:hideMark/>
          </w:tcPr>
          <w:p w14:paraId="304A4C14" w14:textId="77777777" w:rsidR="002E0941" w:rsidRDefault="002E0941">
            <w:pPr>
              <w:rPr>
                <w:rFonts w:ascii="Calibri" w:hAnsi="Calibri" w:cs="Calibri"/>
                <w:sz w:val="22"/>
                <w:szCs w:val="22"/>
              </w:rPr>
            </w:pPr>
            <w:r>
              <w:rPr>
                <w:rFonts w:ascii="Calibri" w:hAnsi="Calibri" w:cs="Calibri"/>
                <w:sz w:val="22"/>
                <w:szCs w:val="22"/>
              </w:rPr>
              <w:t xml:space="preserve">De BETROKKENE die in zijn/haar ROL in een ZAAK heeft geregistreerd dat STATUSsen in die ZAAK bereikt zijn. </w:t>
            </w:r>
          </w:p>
        </w:tc>
      </w:tr>
    </w:tbl>
    <w:p w14:paraId="3F192568" w14:textId="77777777" w:rsidR="002E0941" w:rsidRDefault="002E0941" w:rsidP="002E0941">
      <w:pPr>
        <w:pStyle w:val="Kop2"/>
        <w:rPr>
          <w:rFonts w:ascii="Calibri" w:hAnsi="Calibri" w:cs="Calibri"/>
        </w:rPr>
      </w:pPr>
      <w:bookmarkStart w:id="116" w:name="global_class_Model_VERZENDING"/>
      <w:bookmarkStart w:id="117" w:name="_Toc517048430"/>
      <w:bookmarkEnd w:id="116"/>
      <w:r>
        <w:rPr>
          <w:rFonts w:ascii="Calibri" w:hAnsi="Calibri" w:cs="Calibri"/>
        </w:rPr>
        <w:t>Relatieklasse VERZENDING</w:t>
      </w:r>
      <w:bookmarkEnd w:id="11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2F98CAC" w14:textId="77777777" w:rsidTr="002E0941">
        <w:trPr>
          <w:tblCellSpacing w:w="15" w:type="dxa"/>
        </w:trPr>
        <w:tc>
          <w:tcPr>
            <w:tcW w:w="1500" w:type="pct"/>
            <w:tcBorders>
              <w:top w:val="nil"/>
              <w:left w:val="nil"/>
              <w:bottom w:val="nil"/>
              <w:right w:val="nil"/>
            </w:tcBorders>
            <w:hideMark/>
          </w:tcPr>
          <w:p w14:paraId="42BCECFC"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64DC5018" w14:textId="77777777" w:rsidR="002E0941" w:rsidRDefault="002E0941">
            <w:pPr>
              <w:rPr>
                <w:rFonts w:ascii="Calibri" w:hAnsi="Calibri" w:cs="Calibri"/>
                <w:sz w:val="22"/>
                <w:szCs w:val="22"/>
              </w:rPr>
            </w:pPr>
            <w:r>
              <w:rPr>
                <w:rFonts w:ascii="Calibri" w:hAnsi="Calibri" w:cs="Calibri"/>
                <w:sz w:val="22"/>
                <w:szCs w:val="22"/>
              </w:rPr>
              <w:t>VERZENDING</w:t>
            </w:r>
          </w:p>
        </w:tc>
      </w:tr>
      <w:tr w:rsidR="002E0941" w14:paraId="102AABA4" w14:textId="77777777" w:rsidTr="002E0941">
        <w:trPr>
          <w:tblCellSpacing w:w="15" w:type="dxa"/>
        </w:trPr>
        <w:tc>
          <w:tcPr>
            <w:tcW w:w="1500" w:type="pct"/>
            <w:tcBorders>
              <w:top w:val="nil"/>
              <w:left w:val="nil"/>
              <w:bottom w:val="nil"/>
              <w:right w:val="nil"/>
            </w:tcBorders>
            <w:hideMark/>
          </w:tcPr>
          <w:p w14:paraId="6A968829"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BF27978" w14:textId="77777777" w:rsidR="002E0941" w:rsidRDefault="002E0941">
            <w:pPr>
              <w:rPr>
                <w:rFonts w:ascii="Calibri" w:hAnsi="Calibri" w:cs="Calibri"/>
                <w:sz w:val="22"/>
                <w:szCs w:val="22"/>
              </w:rPr>
            </w:pPr>
            <w:r>
              <w:rPr>
                <w:rFonts w:ascii="Calibri" w:hAnsi="Calibri" w:cs="Calibri"/>
                <w:sz w:val="22"/>
                <w:szCs w:val="22"/>
              </w:rPr>
              <w:t>De BETROKKENE waarvan het INFORMATIEOBJECT is ontvangen en/of waaraan het is verzonden.</w:t>
            </w:r>
          </w:p>
        </w:tc>
      </w:tr>
      <w:tr w:rsidR="002E0941" w14:paraId="5722246E" w14:textId="77777777" w:rsidTr="002E0941">
        <w:trPr>
          <w:tblCellSpacing w:w="15" w:type="dxa"/>
        </w:trPr>
        <w:tc>
          <w:tcPr>
            <w:tcW w:w="1500" w:type="pct"/>
            <w:tcBorders>
              <w:top w:val="nil"/>
              <w:left w:val="nil"/>
              <w:bottom w:val="nil"/>
              <w:right w:val="nil"/>
            </w:tcBorders>
            <w:hideMark/>
          </w:tcPr>
          <w:p w14:paraId="50076B26" w14:textId="77777777" w:rsidR="002E0941" w:rsidRDefault="002E0941">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47A66FF7" w14:textId="77777777" w:rsidR="002E0941" w:rsidRDefault="002E0941">
            <w:pPr>
              <w:rPr>
                <w:rFonts w:ascii="Calibri" w:hAnsi="Calibri" w:cs="Calibri"/>
                <w:sz w:val="22"/>
                <w:szCs w:val="22"/>
              </w:rPr>
            </w:pPr>
            <w:r>
              <w:rPr>
                <w:rFonts w:ascii="Calibri" w:hAnsi="Calibri" w:cs="Calibri"/>
                <w:sz w:val="22"/>
                <w:szCs w:val="22"/>
              </w:rPr>
              <w:t>INFORMATIEOBJECT is ontvangen van of verzonden aan BETROKKENE</w:t>
            </w:r>
          </w:p>
        </w:tc>
      </w:tr>
    </w:tbl>
    <w:p w14:paraId="53DC77A9"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09D57D9B" w14:textId="77777777" w:rsidTr="002E0941">
        <w:trPr>
          <w:tblCellSpacing w:w="15" w:type="dxa"/>
        </w:trPr>
        <w:tc>
          <w:tcPr>
            <w:tcW w:w="1500" w:type="pct"/>
            <w:tcBorders>
              <w:top w:val="nil"/>
              <w:left w:val="nil"/>
              <w:bottom w:val="nil"/>
              <w:right w:val="nil"/>
            </w:tcBorders>
            <w:hideMark/>
          </w:tcPr>
          <w:p w14:paraId="4BE77738"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5E406A1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3"/>
        <w:gridCol w:w="2216"/>
        <w:gridCol w:w="3993"/>
        <w:gridCol w:w="2090"/>
        <w:gridCol w:w="652"/>
      </w:tblGrid>
      <w:tr w:rsidR="002E0941" w14:paraId="73F579B9" w14:textId="77777777" w:rsidTr="002E0941">
        <w:trPr>
          <w:tblCellSpacing w:w="15" w:type="dxa"/>
        </w:trPr>
        <w:tc>
          <w:tcPr>
            <w:tcW w:w="0" w:type="auto"/>
            <w:tcBorders>
              <w:top w:val="nil"/>
              <w:left w:val="nil"/>
              <w:bottom w:val="nil"/>
              <w:right w:val="nil"/>
            </w:tcBorders>
            <w:hideMark/>
          </w:tcPr>
          <w:p w14:paraId="6833CD53"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658CD7C"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7CFC9D7"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97F14FF"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B5556F2"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E48BA9E" w14:textId="77777777" w:rsidTr="002E0941">
        <w:trPr>
          <w:tblCellSpacing w:w="15" w:type="dxa"/>
        </w:trPr>
        <w:tc>
          <w:tcPr>
            <w:tcW w:w="250" w:type="pct"/>
            <w:tcBorders>
              <w:top w:val="nil"/>
              <w:left w:val="nil"/>
              <w:bottom w:val="nil"/>
              <w:right w:val="nil"/>
            </w:tcBorders>
            <w:hideMark/>
          </w:tcPr>
          <w:p w14:paraId="2B4B990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E3B88D4" w14:textId="77777777" w:rsidR="002E0941" w:rsidRDefault="002E0941">
            <w:pPr>
              <w:rPr>
                <w:rFonts w:ascii="Calibri" w:hAnsi="Calibri" w:cs="Calibri"/>
                <w:sz w:val="22"/>
                <w:szCs w:val="22"/>
              </w:rPr>
            </w:pPr>
            <w:r>
              <w:rPr>
                <w:rFonts w:ascii="Calibri" w:hAnsi="Calibri" w:cs="Calibri"/>
                <w:sz w:val="22"/>
                <w:szCs w:val="22"/>
              </w:rPr>
              <w:t xml:space="preserve">Aard relatie </w:t>
            </w:r>
          </w:p>
        </w:tc>
        <w:tc>
          <w:tcPr>
            <w:tcW w:w="2500" w:type="pct"/>
            <w:tcBorders>
              <w:top w:val="nil"/>
              <w:left w:val="nil"/>
              <w:bottom w:val="nil"/>
              <w:right w:val="nil"/>
            </w:tcBorders>
            <w:hideMark/>
          </w:tcPr>
          <w:p w14:paraId="1CFCDF38" w14:textId="77777777" w:rsidR="002E0941" w:rsidRDefault="002E0941">
            <w:pPr>
              <w:rPr>
                <w:rFonts w:ascii="Calibri" w:hAnsi="Calibri" w:cs="Calibri"/>
                <w:sz w:val="22"/>
                <w:szCs w:val="22"/>
              </w:rPr>
            </w:pPr>
            <w:r>
              <w:rPr>
                <w:rFonts w:ascii="Calibri" w:hAnsi="Calibri" w:cs="Calibri"/>
                <w:sz w:val="22"/>
                <w:szCs w:val="22"/>
              </w:rPr>
              <w:t>Omschrijving van de aard van de relatie van de BETROKKENE tot het INFORMATIEOBJECT.</w:t>
            </w:r>
          </w:p>
        </w:tc>
        <w:tc>
          <w:tcPr>
            <w:tcW w:w="500" w:type="pct"/>
            <w:tcBorders>
              <w:top w:val="nil"/>
              <w:left w:val="nil"/>
              <w:bottom w:val="nil"/>
              <w:right w:val="nil"/>
            </w:tcBorders>
            <w:hideMark/>
          </w:tcPr>
          <w:p w14:paraId="2C0C35A5" w14:textId="77777777" w:rsidR="002E0941" w:rsidRDefault="002E0941">
            <w:pPr>
              <w:rPr>
                <w:rFonts w:ascii="Calibri" w:hAnsi="Calibri" w:cs="Calibri"/>
                <w:sz w:val="22"/>
                <w:szCs w:val="22"/>
              </w:rPr>
            </w:pPr>
            <w:r>
              <w:rPr>
                <w:rFonts w:ascii="Calibri" w:hAnsi="Calibri" w:cs="Calibri"/>
                <w:sz w:val="22"/>
                <w:szCs w:val="22"/>
              </w:rPr>
              <w:t xml:space="preserve">aardRelatieVerzending </w:t>
            </w:r>
          </w:p>
        </w:tc>
        <w:tc>
          <w:tcPr>
            <w:tcW w:w="500" w:type="pct"/>
            <w:tcBorders>
              <w:top w:val="nil"/>
              <w:left w:val="nil"/>
              <w:bottom w:val="nil"/>
              <w:right w:val="nil"/>
            </w:tcBorders>
            <w:hideMark/>
          </w:tcPr>
          <w:p w14:paraId="6B72CDA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39A7105" w14:textId="77777777" w:rsidTr="002E0941">
        <w:trPr>
          <w:tblCellSpacing w:w="15" w:type="dxa"/>
        </w:trPr>
        <w:tc>
          <w:tcPr>
            <w:tcW w:w="250" w:type="pct"/>
            <w:tcBorders>
              <w:top w:val="nil"/>
              <w:left w:val="nil"/>
              <w:bottom w:val="nil"/>
              <w:right w:val="nil"/>
            </w:tcBorders>
            <w:hideMark/>
          </w:tcPr>
          <w:p w14:paraId="372BFA5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D30C01E" w14:textId="77777777" w:rsidR="002E0941" w:rsidRDefault="002E0941">
            <w:pPr>
              <w:rPr>
                <w:rFonts w:ascii="Calibri" w:hAnsi="Calibri" w:cs="Calibri"/>
                <w:sz w:val="22"/>
                <w:szCs w:val="22"/>
              </w:rPr>
            </w:pPr>
            <w:r>
              <w:rPr>
                <w:rFonts w:ascii="Calibri" w:hAnsi="Calibri" w:cs="Calibri"/>
                <w:sz w:val="22"/>
                <w:szCs w:val="22"/>
              </w:rPr>
              <w:t xml:space="preserve">Toelichting </w:t>
            </w:r>
          </w:p>
        </w:tc>
        <w:tc>
          <w:tcPr>
            <w:tcW w:w="2500" w:type="pct"/>
            <w:tcBorders>
              <w:top w:val="nil"/>
              <w:left w:val="nil"/>
              <w:bottom w:val="nil"/>
              <w:right w:val="nil"/>
            </w:tcBorders>
            <w:hideMark/>
          </w:tcPr>
          <w:p w14:paraId="4246FBD1" w14:textId="77777777" w:rsidR="002E0941" w:rsidRDefault="002E0941">
            <w:pPr>
              <w:rPr>
                <w:rFonts w:ascii="Calibri" w:hAnsi="Calibri" w:cs="Calibri"/>
                <w:sz w:val="22"/>
                <w:szCs w:val="22"/>
              </w:rPr>
            </w:pPr>
            <w:r>
              <w:rPr>
                <w:rFonts w:ascii="Calibri" w:hAnsi="Calibri" w:cs="Calibri"/>
                <w:sz w:val="22"/>
                <w:szCs w:val="22"/>
              </w:rPr>
              <w:t>Verduidelijking van de afzender- of geadresseerde-relatie.</w:t>
            </w:r>
          </w:p>
        </w:tc>
        <w:tc>
          <w:tcPr>
            <w:tcW w:w="500" w:type="pct"/>
            <w:tcBorders>
              <w:top w:val="nil"/>
              <w:left w:val="nil"/>
              <w:bottom w:val="nil"/>
              <w:right w:val="nil"/>
            </w:tcBorders>
            <w:hideMark/>
          </w:tcPr>
          <w:p w14:paraId="38374E41"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3CC1D87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99B28D2" w14:textId="77777777" w:rsidTr="002E0941">
        <w:trPr>
          <w:tblCellSpacing w:w="15" w:type="dxa"/>
        </w:trPr>
        <w:tc>
          <w:tcPr>
            <w:tcW w:w="250" w:type="pct"/>
            <w:tcBorders>
              <w:top w:val="nil"/>
              <w:left w:val="nil"/>
              <w:bottom w:val="nil"/>
              <w:right w:val="nil"/>
            </w:tcBorders>
            <w:hideMark/>
          </w:tcPr>
          <w:p w14:paraId="06EECF9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9DC62B" w14:textId="77777777" w:rsidR="002E0941" w:rsidRDefault="002E0941">
            <w:pPr>
              <w:rPr>
                <w:rFonts w:ascii="Calibri" w:hAnsi="Calibri" w:cs="Calibri"/>
                <w:sz w:val="22"/>
                <w:szCs w:val="22"/>
              </w:rPr>
            </w:pPr>
            <w:r>
              <w:rPr>
                <w:rFonts w:ascii="Calibri" w:hAnsi="Calibri" w:cs="Calibri"/>
                <w:sz w:val="22"/>
                <w:szCs w:val="22"/>
              </w:rPr>
              <w:t xml:space="preserve">Contactpersoonnaam </w:t>
            </w:r>
          </w:p>
        </w:tc>
        <w:tc>
          <w:tcPr>
            <w:tcW w:w="2500" w:type="pct"/>
            <w:tcBorders>
              <w:top w:val="nil"/>
              <w:left w:val="nil"/>
              <w:bottom w:val="nil"/>
              <w:right w:val="nil"/>
            </w:tcBorders>
            <w:hideMark/>
          </w:tcPr>
          <w:p w14:paraId="49C826F4" w14:textId="77777777" w:rsidR="002E0941" w:rsidRDefault="002E0941">
            <w:pPr>
              <w:rPr>
                <w:rFonts w:ascii="Calibri" w:hAnsi="Calibri" w:cs="Calibri"/>
                <w:sz w:val="22"/>
                <w:szCs w:val="22"/>
              </w:rPr>
            </w:pPr>
            <w:r>
              <w:rPr>
                <w:rFonts w:ascii="Calibri" w:hAnsi="Calibri" w:cs="Calibri"/>
                <w:sz w:val="22"/>
                <w:szCs w:val="22"/>
              </w:rPr>
              <w:t xml:space="preserve">De opgemaakte naam van de persoon die als aanspreekpunt fungeert voor de BETROKKENE inzake het ontvangen of verzonden INFORMATIEOBJECT. </w:t>
            </w:r>
          </w:p>
        </w:tc>
        <w:tc>
          <w:tcPr>
            <w:tcW w:w="500" w:type="pct"/>
            <w:tcBorders>
              <w:top w:val="nil"/>
              <w:left w:val="nil"/>
              <w:bottom w:val="nil"/>
              <w:right w:val="nil"/>
            </w:tcBorders>
            <w:hideMark/>
          </w:tcPr>
          <w:p w14:paraId="1E8B357C"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5D8F9D87"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3C957323" w14:textId="77777777" w:rsidTr="002E0941">
        <w:trPr>
          <w:tblCellSpacing w:w="15" w:type="dxa"/>
        </w:trPr>
        <w:tc>
          <w:tcPr>
            <w:tcW w:w="250" w:type="pct"/>
            <w:tcBorders>
              <w:top w:val="nil"/>
              <w:left w:val="nil"/>
              <w:bottom w:val="nil"/>
              <w:right w:val="nil"/>
            </w:tcBorders>
            <w:hideMark/>
          </w:tcPr>
          <w:p w14:paraId="0079E5E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75415B" w14:textId="77777777" w:rsidR="002E0941" w:rsidRDefault="002E0941">
            <w:pPr>
              <w:rPr>
                <w:rFonts w:ascii="Calibri" w:hAnsi="Calibri" w:cs="Calibri"/>
                <w:sz w:val="22"/>
                <w:szCs w:val="22"/>
              </w:rPr>
            </w:pPr>
            <w:r>
              <w:rPr>
                <w:rFonts w:ascii="Calibri" w:hAnsi="Calibri" w:cs="Calibri"/>
                <w:sz w:val="22"/>
                <w:szCs w:val="22"/>
              </w:rPr>
              <w:t xml:space="preserve">Afwijkend binnenlands correspondentieadres verzending : </w:t>
            </w:r>
          </w:p>
        </w:tc>
        <w:tc>
          <w:tcPr>
            <w:tcW w:w="2500" w:type="pct"/>
            <w:tcBorders>
              <w:top w:val="nil"/>
              <w:left w:val="nil"/>
              <w:bottom w:val="nil"/>
              <w:right w:val="nil"/>
            </w:tcBorders>
            <w:hideMark/>
          </w:tcPr>
          <w:p w14:paraId="30591E9F" w14:textId="77777777" w:rsidR="002E0941" w:rsidRDefault="002E0941">
            <w:pPr>
              <w:rPr>
                <w:rFonts w:ascii="Calibri" w:hAnsi="Calibri" w:cs="Calibri"/>
                <w:sz w:val="22"/>
                <w:szCs w:val="22"/>
              </w:rPr>
            </w:pPr>
            <w:r>
              <w:rPr>
                <w:rFonts w:ascii="Calibri" w:hAnsi="Calibri" w:cs="Calibri"/>
                <w:sz w:val="22"/>
                <w:szCs w:val="22"/>
              </w:rPr>
              <w:t xml:space="preserve">Het correspondentieadres, betreffende een adresseerbaar object, van de BETROKKENE, zijnde afzender of geadresseerde, zoals vermeld in het ontvangen of verzonden INFORMATIEOBJECT indien dat afwijkt van het reguliere binnenlandse correspondentieadres van BETROKKENE. </w:t>
            </w:r>
          </w:p>
        </w:tc>
        <w:tc>
          <w:tcPr>
            <w:tcW w:w="500" w:type="pct"/>
            <w:tcBorders>
              <w:top w:val="nil"/>
              <w:left w:val="nil"/>
              <w:bottom w:val="nil"/>
              <w:right w:val="nil"/>
            </w:tcBorders>
            <w:hideMark/>
          </w:tcPr>
          <w:p w14:paraId="65F8818B"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098E8BCA" w14:textId="77777777" w:rsidR="002E0941" w:rsidRDefault="002E0941">
            <w:pPr>
              <w:rPr>
                <w:rFonts w:ascii="Calibri" w:hAnsi="Calibri" w:cs="Calibri"/>
                <w:sz w:val="22"/>
                <w:szCs w:val="22"/>
              </w:rPr>
            </w:pPr>
            <w:r>
              <w:rPr>
                <w:rFonts w:ascii="Calibri" w:hAnsi="Calibri" w:cs="Calibri"/>
                <w:sz w:val="22"/>
                <w:szCs w:val="22"/>
              </w:rPr>
              <w:t xml:space="preserve">0 .. 1 </w:t>
            </w:r>
          </w:p>
        </w:tc>
      </w:tr>
      <w:tr w:rsidR="002E0941" w14:paraId="52FF3300" w14:textId="77777777" w:rsidTr="002E0941">
        <w:trPr>
          <w:tblCellSpacing w:w="15" w:type="dxa"/>
        </w:trPr>
        <w:tc>
          <w:tcPr>
            <w:tcW w:w="250" w:type="pct"/>
            <w:tcBorders>
              <w:top w:val="nil"/>
              <w:left w:val="nil"/>
              <w:bottom w:val="nil"/>
              <w:right w:val="nil"/>
            </w:tcBorders>
            <w:hideMark/>
          </w:tcPr>
          <w:p w14:paraId="4C6EECB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67D057F" w14:textId="77777777" w:rsidR="002E0941" w:rsidRDefault="002E0941">
            <w:pPr>
              <w:rPr>
                <w:rFonts w:ascii="Calibri" w:hAnsi="Calibri" w:cs="Calibri"/>
                <w:sz w:val="22"/>
                <w:szCs w:val="22"/>
              </w:rPr>
            </w:pPr>
            <w:r>
              <w:rPr>
                <w:rFonts w:ascii="Calibri" w:hAnsi="Calibri" w:cs="Calibri"/>
                <w:sz w:val="22"/>
                <w:szCs w:val="22"/>
              </w:rPr>
              <w:t xml:space="preserve">- Huisnummer </w:t>
            </w:r>
          </w:p>
        </w:tc>
        <w:tc>
          <w:tcPr>
            <w:tcW w:w="2500" w:type="pct"/>
            <w:tcBorders>
              <w:top w:val="nil"/>
              <w:left w:val="nil"/>
              <w:bottom w:val="nil"/>
              <w:right w:val="nil"/>
            </w:tcBorders>
            <w:hideMark/>
          </w:tcPr>
          <w:p w14:paraId="1548B620"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nummering. </w:t>
            </w:r>
          </w:p>
        </w:tc>
        <w:tc>
          <w:tcPr>
            <w:tcW w:w="500" w:type="pct"/>
            <w:tcBorders>
              <w:top w:val="nil"/>
              <w:left w:val="nil"/>
              <w:bottom w:val="nil"/>
              <w:right w:val="nil"/>
            </w:tcBorders>
            <w:hideMark/>
          </w:tcPr>
          <w:p w14:paraId="217FAD10"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3A1F049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3761E9B" w14:textId="77777777" w:rsidTr="002E0941">
        <w:trPr>
          <w:tblCellSpacing w:w="15" w:type="dxa"/>
        </w:trPr>
        <w:tc>
          <w:tcPr>
            <w:tcW w:w="250" w:type="pct"/>
            <w:tcBorders>
              <w:top w:val="nil"/>
              <w:left w:val="nil"/>
              <w:bottom w:val="nil"/>
              <w:right w:val="nil"/>
            </w:tcBorders>
            <w:hideMark/>
          </w:tcPr>
          <w:p w14:paraId="2354584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CC3884" w14:textId="77777777" w:rsidR="002E0941" w:rsidRDefault="002E0941">
            <w:pPr>
              <w:rPr>
                <w:rFonts w:ascii="Calibri" w:hAnsi="Calibri" w:cs="Calibri"/>
                <w:sz w:val="22"/>
                <w:szCs w:val="22"/>
              </w:rPr>
            </w:pPr>
            <w:r>
              <w:rPr>
                <w:rFonts w:ascii="Calibri" w:hAnsi="Calibri" w:cs="Calibri"/>
                <w:sz w:val="22"/>
                <w:szCs w:val="22"/>
              </w:rPr>
              <w:t xml:space="preserve">- Huisletter </w:t>
            </w:r>
          </w:p>
        </w:tc>
        <w:tc>
          <w:tcPr>
            <w:tcW w:w="2500" w:type="pct"/>
            <w:tcBorders>
              <w:top w:val="nil"/>
              <w:left w:val="nil"/>
              <w:bottom w:val="nil"/>
              <w:right w:val="nil"/>
            </w:tcBorders>
            <w:hideMark/>
          </w:tcPr>
          <w:p w14:paraId="36A12926"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toevoeging aan een huisnummer in de vorm van een alfanumeriek teken. </w:t>
            </w:r>
          </w:p>
        </w:tc>
        <w:tc>
          <w:tcPr>
            <w:tcW w:w="500" w:type="pct"/>
            <w:tcBorders>
              <w:top w:val="nil"/>
              <w:left w:val="nil"/>
              <w:bottom w:val="nil"/>
              <w:right w:val="nil"/>
            </w:tcBorders>
            <w:hideMark/>
          </w:tcPr>
          <w:p w14:paraId="5FB460C2"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25F0D708"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50266ED" w14:textId="77777777" w:rsidTr="002E0941">
        <w:trPr>
          <w:tblCellSpacing w:w="15" w:type="dxa"/>
        </w:trPr>
        <w:tc>
          <w:tcPr>
            <w:tcW w:w="250" w:type="pct"/>
            <w:tcBorders>
              <w:top w:val="nil"/>
              <w:left w:val="nil"/>
              <w:bottom w:val="nil"/>
              <w:right w:val="nil"/>
            </w:tcBorders>
            <w:hideMark/>
          </w:tcPr>
          <w:p w14:paraId="0580EBD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DE44E2E" w14:textId="77777777" w:rsidR="002E0941" w:rsidRDefault="002E0941">
            <w:pPr>
              <w:rPr>
                <w:rFonts w:ascii="Calibri" w:hAnsi="Calibri" w:cs="Calibri"/>
                <w:sz w:val="22"/>
                <w:szCs w:val="22"/>
              </w:rPr>
            </w:pPr>
            <w:r>
              <w:rPr>
                <w:rFonts w:ascii="Calibri" w:hAnsi="Calibri" w:cs="Calibri"/>
                <w:sz w:val="22"/>
                <w:szCs w:val="22"/>
              </w:rPr>
              <w:t xml:space="preserve">- Huisnummertoevoeging </w:t>
            </w:r>
          </w:p>
        </w:tc>
        <w:tc>
          <w:tcPr>
            <w:tcW w:w="2500" w:type="pct"/>
            <w:tcBorders>
              <w:top w:val="nil"/>
              <w:left w:val="nil"/>
              <w:bottom w:val="nil"/>
              <w:right w:val="nil"/>
            </w:tcBorders>
            <w:hideMark/>
          </w:tcPr>
          <w:p w14:paraId="7A980197" w14:textId="77777777" w:rsidR="002E0941" w:rsidRDefault="002E0941">
            <w:pPr>
              <w:rPr>
                <w:rFonts w:ascii="Calibri" w:hAnsi="Calibri" w:cs="Calibri"/>
                <w:sz w:val="22"/>
                <w:szCs w:val="22"/>
              </w:rPr>
            </w:pPr>
            <w:r>
              <w:rPr>
                <w:rFonts w:ascii="Calibri" w:hAnsi="Calibri" w:cs="Calibri"/>
                <w:sz w:val="22"/>
                <w:szCs w:val="22"/>
              </w:rPr>
              <w:t xml:space="preserve">Een door of namens het bevoegd gemeentelijk orgaan ten aanzien van een adresseerbaar object toegekende nadere toevoeging aan een huisnummer of een combinatie van huisnummer en huisletter. </w:t>
            </w:r>
          </w:p>
        </w:tc>
        <w:tc>
          <w:tcPr>
            <w:tcW w:w="500" w:type="pct"/>
            <w:tcBorders>
              <w:top w:val="nil"/>
              <w:left w:val="nil"/>
              <w:bottom w:val="nil"/>
              <w:right w:val="nil"/>
            </w:tcBorders>
            <w:hideMark/>
          </w:tcPr>
          <w:p w14:paraId="3481F79D"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79052251"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239AE2A" w14:textId="77777777" w:rsidTr="002E0941">
        <w:trPr>
          <w:tblCellSpacing w:w="15" w:type="dxa"/>
        </w:trPr>
        <w:tc>
          <w:tcPr>
            <w:tcW w:w="250" w:type="pct"/>
            <w:tcBorders>
              <w:top w:val="nil"/>
              <w:left w:val="nil"/>
              <w:bottom w:val="nil"/>
              <w:right w:val="nil"/>
            </w:tcBorders>
            <w:hideMark/>
          </w:tcPr>
          <w:p w14:paraId="5833625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650B86A" w14:textId="77777777" w:rsidR="002E0941" w:rsidRDefault="002E0941">
            <w:pPr>
              <w:rPr>
                <w:rFonts w:ascii="Calibri" w:hAnsi="Calibri" w:cs="Calibri"/>
                <w:sz w:val="22"/>
                <w:szCs w:val="22"/>
              </w:rPr>
            </w:pPr>
            <w:r>
              <w:rPr>
                <w:rFonts w:ascii="Calibri" w:hAnsi="Calibri" w:cs="Calibri"/>
                <w:sz w:val="22"/>
                <w:szCs w:val="22"/>
              </w:rPr>
              <w:t xml:space="preserve">- Naam openbare ruimte </w:t>
            </w:r>
          </w:p>
        </w:tc>
        <w:tc>
          <w:tcPr>
            <w:tcW w:w="2500" w:type="pct"/>
            <w:tcBorders>
              <w:top w:val="nil"/>
              <w:left w:val="nil"/>
              <w:bottom w:val="nil"/>
              <w:right w:val="nil"/>
            </w:tcBorders>
            <w:hideMark/>
          </w:tcPr>
          <w:p w14:paraId="21BF8A4F" w14:textId="77777777" w:rsidR="002E0941" w:rsidRDefault="002E0941">
            <w:pPr>
              <w:rPr>
                <w:rFonts w:ascii="Calibri" w:hAnsi="Calibri" w:cs="Calibri"/>
                <w:sz w:val="22"/>
                <w:szCs w:val="22"/>
              </w:rPr>
            </w:pPr>
            <w:r>
              <w:rPr>
                <w:rFonts w:ascii="Calibri" w:hAnsi="Calibri" w:cs="Calibri"/>
                <w:sz w:val="22"/>
                <w:szCs w:val="22"/>
              </w:rPr>
              <w:t xml:space="preserve">Een door het bevoegde gemeentelijke orgaan aan een GEMEENTELIJKE OPENBARE RUIMTE toegekende benaming </w:t>
            </w:r>
          </w:p>
        </w:tc>
        <w:tc>
          <w:tcPr>
            <w:tcW w:w="500" w:type="pct"/>
            <w:tcBorders>
              <w:top w:val="nil"/>
              <w:left w:val="nil"/>
              <w:bottom w:val="nil"/>
              <w:right w:val="nil"/>
            </w:tcBorders>
            <w:hideMark/>
          </w:tcPr>
          <w:p w14:paraId="4C29BD55"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8514E6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8111A3E" w14:textId="77777777" w:rsidTr="002E0941">
        <w:trPr>
          <w:tblCellSpacing w:w="15" w:type="dxa"/>
        </w:trPr>
        <w:tc>
          <w:tcPr>
            <w:tcW w:w="250" w:type="pct"/>
            <w:tcBorders>
              <w:top w:val="nil"/>
              <w:left w:val="nil"/>
              <w:bottom w:val="nil"/>
              <w:right w:val="nil"/>
            </w:tcBorders>
            <w:hideMark/>
          </w:tcPr>
          <w:p w14:paraId="59DB7F1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A661AD" w14:textId="77777777" w:rsidR="002E0941" w:rsidRDefault="002E0941">
            <w:pPr>
              <w:rPr>
                <w:rFonts w:ascii="Calibri" w:hAnsi="Calibri" w:cs="Calibri"/>
                <w:sz w:val="22"/>
                <w:szCs w:val="22"/>
              </w:rPr>
            </w:pPr>
            <w:r>
              <w:rPr>
                <w:rFonts w:ascii="Calibri" w:hAnsi="Calibri" w:cs="Calibri"/>
                <w:sz w:val="22"/>
                <w:szCs w:val="22"/>
              </w:rPr>
              <w:t xml:space="preserve">- Postcode </w:t>
            </w:r>
          </w:p>
        </w:tc>
        <w:tc>
          <w:tcPr>
            <w:tcW w:w="2500" w:type="pct"/>
            <w:tcBorders>
              <w:top w:val="nil"/>
              <w:left w:val="nil"/>
              <w:bottom w:val="nil"/>
              <w:right w:val="nil"/>
            </w:tcBorders>
            <w:hideMark/>
          </w:tcPr>
          <w:p w14:paraId="0DFE1406" w14:textId="77777777" w:rsidR="002E0941" w:rsidRDefault="002E0941">
            <w:pPr>
              <w:rPr>
                <w:rFonts w:ascii="Calibri" w:hAnsi="Calibri" w:cs="Calibri"/>
                <w:sz w:val="22"/>
                <w:szCs w:val="22"/>
              </w:rPr>
            </w:pPr>
            <w:r>
              <w:rPr>
                <w:rFonts w:ascii="Calibri" w:hAnsi="Calibri" w:cs="Calibri"/>
                <w:sz w:val="22"/>
                <w:szCs w:val="22"/>
              </w:rPr>
              <w:t xml:space="preserve">De door TNT Post vastgestelde code behorende bij een bepaalde combinatie van een naam van een woonplaats, naam van een openbare ruimte en een huisnummer </w:t>
            </w:r>
          </w:p>
        </w:tc>
        <w:tc>
          <w:tcPr>
            <w:tcW w:w="500" w:type="pct"/>
            <w:tcBorders>
              <w:top w:val="nil"/>
              <w:left w:val="nil"/>
              <w:bottom w:val="nil"/>
              <w:right w:val="nil"/>
            </w:tcBorders>
            <w:hideMark/>
          </w:tcPr>
          <w:p w14:paraId="6752EC6A"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73448E39"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0BDF4712" w14:textId="77777777" w:rsidTr="002E0941">
        <w:trPr>
          <w:tblCellSpacing w:w="15" w:type="dxa"/>
        </w:trPr>
        <w:tc>
          <w:tcPr>
            <w:tcW w:w="250" w:type="pct"/>
            <w:tcBorders>
              <w:top w:val="nil"/>
              <w:left w:val="nil"/>
              <w:bottom w:val="nil"/>
              <w:right w:val="nil"/>
            </w:tcBorders>
            <w:hideMark/>
          </w:tcPr>
          <w:p w14:paraId="332887F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F5584A"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4348D9E3"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5CDBAC7C"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7274F4C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3652EB0" w14:textId="77777777" w:rsidTr="002E0941">
        <w:trPr>
          <w:tblCellSpacing w:w="15" w:type="dxa"/>
        </w:trPr>
        <w:tc>
          <w:tcPr>
            <w:tcW w:w="250" w:type="pct"/>
            <w:tcBorders>
              <w:top w:val="nil"/>
              <w:left w:val="nil"/>
              <w:bottom w:val="nil"/>
              <w:right w:val="nil"/>
            </w:tcBorders>
            <w:hideMark/>
          </w:tcPr>
          <w:p w14:paraId="0FB629D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A6F448A" w14:textId="77777777" w:rsidR="002E0941" w:rsidRDefault="002E0941">
            <w:pPr>
              <w:rPr>
                <w:rFonts w:ascii="Calibri" w:hAnsi="Calibri" w:cs="Calibri"/>
                <w:sz w:val="22"/>
                <w:szCs w:val="22"/>
              </w:rPr>
            </w:pPr>
            <w:r>
              <w:rPr>
                <w:rFonts w:ascii="Calibri" w:hAnsi="Calibri" w:cs="Calibri"/>
                <w:sz w:val="22"/>
                <w:szCs w:val="22"/>
              </w:rPr>
              <w:t xml:space="preserve">Afwijkend correspondentie postadres verzending : </w:t>
            </w:r>
          </w:p>
        </w:tc>
        <w:tc>
          <w:tcPr>
            <w:tcW w:w="2500" w:type="pct"/>
            <w:tcBorders>
              <w:top w:val="nil"/>
              <w:left w:val="nil"/>
              <w:bottom w:val="nil"/>
              <w:right w:val="nil"/>
            </w:tcBorders>
            <w:hideMark/>
          </w:tcPr>
          <w:p w14:paraId="79A54782" w14:textId="77777777" w:rsidR="002E0941" w:rsidRDefault="002E0941">
            <w:pPr>
              <w:rPr>
                <w:rFonts w:ascii="Calibri" w:hAnsi="Calibri" w:cs="Calibri"/>
                <w:sz w:val="22"/>
                <w:szCs w:val="22"/>
              </w:rPr>
            </w:pPr>
            <w:r>
              <w:rPr>
                <w:rFonts w:ascii="Calibri" w:hAnsi="Calibri" w:cs="Calibri"/>
                <w:sz w:val="22"/>
                <w:szCs w:val="22"/>
              </w:rPr>
              <w:t xml:space="preserve">De gegevens die tezamen een postbusadres of antwoordnummeradres vormen van BETROKKENE, zijnde afzender of geadresseerde, zoals vermeld in het ontvangen of verzonden INFORMATIEOBJECT en dat afwijkt van de reguliere correspondentiegegevens van BETROKKENE. </w:t>
            </w:r>
          </w:p>
        </w:tc>
        <w:tc>
          <w:tcPr>
            <w:tcW w:w="500" w:type="pct"/>
            <w:tcBorders>
              <w:top w:val="nil"/>
              <w:left w:val="nil"/>
              <w:bottom w:val="nil"/>
              <w:right w:val="nil"/>
            </w:tcBorders>
            <w:hideMark/>
          </w:tcPr>
          <w:p w14:paraId="54B53D36"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47FA2B8A"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411A3636" w14:textId="77777777" w:rsidTr="002E0941">
        <w:trPr>
          <w:tblCellSpacing w:w="15" w:type="dxa"/>
        </w:trPr>
        <w:tc>
          <w:tcPr>
            <w:tcW w:w="250" w:type="pct"/>
            <w:tcBorders>
              <w:top w:val="nil"/>
              <w:left w:val="nil"/>
              <w:bottom w:val="nil"/>
              <w:right w:val="nil"/>
            </w:tcBorders>
            <w:hideMark/>
          </w:tcPr>
          <w:p w14:paraId="3BBD02C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D21961D" w14:textId="77777777" w:rsidR="002E0941" w:rsidRDefault="002E0941">
            <w:pPr>
              <w:rPr>
                <w:rFonts w:ascii="Calibri" w:hAnsi="Calibri" w:cs="Calibri"/>
                <w:sz w:val="22"/>
                <w:szCs w:val="22"/>
              </w:rPr>
            </w:pPr>
            <w:r>
              <w:rPr>
                <w:rFonts w:ascii="Calibri" w:hAnsi="Calibri" w:cs="Calibri"/>
                <w:sz w:val="22"/>
                <w:szCs w:val="22"/>
              </w:rPr>
              <w:t xml:space="preserve">- Postadres postcode </w:t>
            </w:r>
          </w:p>
        </w:tc>
        <w:tc>
          <w:tcPr>
            <w:tcW w:w="2500" w:type="pct"/>
            <w:tcBorders>
              <w:top w:val="nil"/>
              <w:left w:val="nil"/>
              <w:bottom w:val="nil"/>
              <w:right w:val="nil"/>
            </w:tcBorders>
            <w:hideMark/>
          </w:tcPr>
          <w:p w14:paraId="6C88CB59" w14:textId="77777777" w:rsidR="002E0941" w:rsidRDefault="002E0941">
            <w:pPr>
              <w:rPr>
                <w:rFonts w:ascii="Calibri" w:hAnsi="Calibri" w:cs="Calibri"/>
                <w:sz w:val="22"/>
                <w:szCs w:val="22"/>
              </w:rPr>
            </w:pPr>
            <w:r>
              <w:rPr>
                <w:rFonts w:ascii="Calibri" w:hAnsi="Calibri" w:cs="Calibri"/>
                <w:sz w:val="22"/>
                <w:szCs w:val="22"/>
              </w:rPr>
              <w:t xml:space="preserve">De officiële Nederlandse PTT codering, bestaande uit een numerieke woonplaatscode en een alfabetische lettercode. </w:t>
            </w:r>
          </w:p>
        </w:tc>
        <w:tc>
          <w:tcPr>
            <w:tcW w:w="500" w:type="pct"/>
            <w:tcBorders>
              <w:top w:val="nil"/>
              <w:left w:val="nil"/>
              <w:bottom w:val="nil"/>
              <w:right w:val="nil"/>
            </w:tcBorders>
            <w:hideMark/>
          </w:tcPr>
          <w:p w14:paraId="56EDF5FD" w14:textId="77777777" w:rsidR="002E0941" w:rsidRDefault="002E0941">
            <w:pPr>
              <w:rPr>
                <w:rFonts w:ascii="Calibri" w:hAnsi="Calibri" w:cs="Calibri"/>
                <w:sz w:val="22"/>
                <w:szCs w:val="22"/>
              </w:rPr>
            </w:pPr>
            <w:r>
              <w:rPr>
                <w:rFonts w:ascii="Calibri" w:hAnsi="Calibri" w:cs="Calibri"/>
                <w:sz w:val="22"/>
                <w:szCs w:val="22"/>
              </w:rPr>
              <w:t xml:space="preserve">Postcode </w:t>
            </w:r>
          </w:p>
        </w:tc>
        <w:tc>
          <w:tcPr>
            <w:tcW w:w="500" w:type="pct"/>
            <w:tcBorders>
              <w:top w:val="nil"/>
              <w:left w:val="nil"/>
              <w:bottom w:val="nil"/>
              <w:right w:val="nil"/>
            </w:tcBorders>
            <w:hideMark/>
          </w:tcPr>
          <w:p w14:paraId="0202D10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7CE9ED5" w14:textId="77777777" w:rsidTr="002E0941">
        <w:trPr>
          <w:tblCellSpacing w:w="15" w:type="dxa"/>
        </w:trPr>
        <w:tc>
          <w:tcPr>
            <w:tcW w:w="250" w:type="pct"/>
            <w:tcBorders>
              <w:top w:val="nil"/>
              <w:left w:val="nil"/>
              <w:bottom w:val="nil"/>
              <w:right w:val="nil"/>
            </w:tcBorders>
            <w:hideMark/>
          </w:tcPr>
          <w:p w14:paraId="259E9DB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1148B9B" w14:textId="77777777" w:rsidR="002E0941" w:rsidRDefault="002E0941">
            <w:pPr>
              <w:rPr>
                <w:rFonts w:ascii="Calibri" w:hAnsi="Calibri" w:cs="Calibri"/>
                <w:sz w:val="22"/>
                <w:szCs w:val="22"/>
              </w:rPr>
            </w:pPr>
            <w:r>
              <w:rPr>
                <w:rFonts w:ascii="Calibri" w:hAnsi="Calibri" w:cs="Calibri"/>
                <w:sz w:val="22"/>
                <w:szCs w:val="22"/>
              </w:rPr>
              <w:t xml:space="preserve">- Postadrestype </w:t>
            </w:r>
          </w:p>
        </w:tc>
        <w:tc>
          <w:tcPr>
            <w:tcW w:w="2500" w:type="pct"/>
            <w:tcBorders>
              <w:top w:val="nil"/>
              <w:left w:val="nil"/>
              <w:bottom w:val="nil"/>
              <w:right w:val="nil"/>
            </w:tcBorders>
            <w:hideMark/>
          </w:tcPr>
          <w:p w14:paraId="1C3CA043" w14:textId="77777777" w:rsidR="002E0941" w:rsidRDefault="002E0941">
            <w:pPr>
              <w:rPr>
                <w:rFonts w:ascii="Calibri" w:hAnsi="Calibri" w:cs="Calibri"/>
                <w:sz w:val="22"/>
                <w:szCs w:val="22"/>
              </w:rPr>
            </w:pPr>
            <w:r>
              <w:rPr>
                <w:rFonts w:ascii="Calibri" w:hAnsi="Calibri" w:cs="Calibri"/>
                <w:sz w:val="22"/>
                <w:szCs w:val="22"/>
              </w:rPr>
              <w:t>Aanduiding van het soort postadres</w:t>
            </w:r>
          </w:p>
        </w:tc>
        <w:tc>
          <w:tcPr>
            <w:tcW w:w="500" w:type="pct"/>
            <w:tcBorders>
              <w:top w:val="nil"/>
              <w:left w:val="nil"/>
              <w:bottom w:val="nil"/>
              <w:right w:val="nil"/>
            </w:tcBorders>
            <w:hideMark/>
          </w:tcPr>
          <w:p w14:paraId="5CDCF3D8" w14:textId="77777777" w:rsidR="002E0941" w:rsidRDefault="002E0941">
            <w:pPr>
              <w:rPr>
                <w:rFonts w:ascii="Calibri" w:hAnsi="Calibri" w:cs="Calibri"/>
                <w:sz w:val="22"/>
                <w:szCs w:val="22"/>
              </w:rPr>
            </w:pPr>
            <w:r>
              <w:rPr>
                <w:rFonts w:ascii="Calibri" w:hAnsi="Calibri" w:cs="Calibri"/>
                <w:sz w:val="22"/>
                <w:szCs w:val="22"/>
              </w:rPr>
              <w:t xml:space="preserve">postadresType </w:t>
            </w:r>
          </w:p>
        </w:tc>
        <w:tc>
          <w:tcPr>
            <w:tcW w:w="500" w:type="pct"/>
            <w:tcBorders>
              <w:top w:val="nil"/>
              <w:left w:val="nil"/>
              <w:bottom w:val="nil"/>
              <w:right w:val="nil"/>
            </w:tcBorders>
            <w:hideMark/>
          </w:tcPr>
          <w:p w14:paraId="2383869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7739C6F" w14:textId="77777777" w:rsidTr="002E0941">
        <w:trPr>
          <w:tblCellSpacing w:w="15" w:type="dxa"/>
        </w:trPr>
        <w:tc>
          <w:tcPr>
            <w:tcW w:w="250" w:type="pct"/>
            <w:tcBorders>
              <w:top w:val="nil"/>
              <w:left w:val="nil"/>
              <w:bottom w:val="nil"/>
              <w:right w:val="nil"/>
            </w:tcBorders>
            <w:hideMark/>
          </w:tcPr>
          <w:p w14:paraId="1CAFF44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3BD3D0" w14:textId="77777777" w:rsidR="002E0941" w:rsidRDefault="002E0941">
            <w:pPr>
              <w:rPr>
                <w:rFonts w:ascii="Calibri" w:hAnsi="Calibri" w:cs="Calibri"/>
                <w:sz w:val="22"/>
                <w:szCs w:val="22"/>
              </w:rPr>
            </w:pPr>
            <w:r>
              <w:rPr>
                <w:rFonts w:ascii="Calibri" w:hAnsi="Calibri" w:cs="Calibri"/>
                <w:sz w:val="22"/>
                <w:szCs w:val="22"/>
              </w:rPr>
              <w:t xml:space="preserve">- Postbus- of antwoordnummer </w:t>
            </w:r>
          </w:p>
        </w:tc>
        <w:tc>
          <w:tcPr>
            <w:tcW w:w="2500" w:type="pct"/>
            <w:tcBorders>
              <w:top w:val="nil"/>
              <w:left w:val="nil"/>
              <w:bottom w:val="nil"/>
              <w:right w:val="nil"/>
            </w:tcBorders>
            <w:hideMark/>
          </w:tcPr>
          <w:p w14:paraId="0339A1FE" w14:textId="77777777" w:rsidR="002E0941" w:rsidRDefault="002E0941">
            <w:pPr>
              <w:rPr>
                <w:rFonts w:ascii="Calibri" w:hAnsi="Calibri" w:cs="Calibri"/>
                <w:sz w:val="22"/>
                <w:szCs w:val="22"/>
              </w:rPr>
            </w:pPr>
            <w:r>
              <w:rPr>
                <w:rFonts w:ascii="Calibri" w:hAnsi="Calibri" w:cs="Calibri"/>
                <w:sz w:val="22"/>
                <w:szCs w:val="22"/>
              </w:rPr>
              <w:t xml:space="preserve">De numerieke aanduiding zoals deze door de Nederlandse PTT is vastgesteld voor postbusadressen en antwoordnummeradressen. </w:t>
            </w:r>
          </w:p>
        </w:tc>
        <w:tc>
          <w:tcPr>
            <w:tcW w:w="500" w:type="pct"/>
            <w:tcBorders>
              <w:top w:val="nil"/>
              <w:left w:val="nil"/>
              <w:bottom w:val="nil"/>
              <w:right w:val="nil"/>
            </w:tcBorders>
            <w:hideMark/>
          </w:tcPr>
          <w:p w14:paraId="55082F11" w14:textId="77777777" w:rsidR="002E0941" w:rsidRDefault="002E0941">
            <w:pPr>
              <w:rPr>
                <w:rFonts w:ascii="Calibri" w:hAnsi="Calibri" w:cs="Calibri"/>
                <w:sz w:val="22"/>
                <w:szCs w:val="22"/>
              </w:rPr>
            </w:pPr>
            <w:r>
              <w:rPr>
                <w:rFonts w:ascii="Calibri" w:hAnsi="Calibri" w:cs="Calibri"/>
                <w:sz w:val="22"/>
                <w:szCs w:val="22"/>
              </w:rPr>
              <w:t xml:space="preserve">N5 </w:t>
            </w:r>
          </w:p>
        </w:tc>
        <w:tc>
          <w:tcPr>
            <w:tcW w:w="500" w:type="pct"/>
            <w:tcBorders>
              <w:top w:val="nil"/>
              <w:left w:val="nil"/>
              <w:bottom w:val="nil"/>
              <w:right w:val="nil"/>
            </w:tcBorders>
            <w:hideMark/>
          </w:tcPr>
          <w:p w14:paraId="360275F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4227E32" w14:textId="77777777" w:rsidTr="002E0941">
        <w:trPr>
          <w:tblCellSpacing w:w="15" w:type="dxa"/>
        </w:trPr>
        <w:tc>
          <w:tcPr>
            <w:tcW w:w="250" w:type="pct"/>
            <w:tcBorders>
              <w:top w:val="nil"/>
              <w:left w:val="nil"/>
              <w:bottom w:val="nil"/>
              <w:right w:val="nil"/>
            </w:tcBorders>
            <w:hideMark/>
          </w:tcPr>
          <w:p w14:paraId="494507C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848DCCC" w14:textId="77777777" w:rsidR="002E0941" w:rsidRDefault="002E0941">
            <w:pPr>
              <w:rPr>
                <w:rFonts w:ascii="Calibri" w:hAnsi="Calibri" w:cs="Calibri"/>
                <w:sz w:val="22"/>
                <w:szCs w:val="22"/>
              </w:rPr>
            </w:pPr>
            <w:r>
              <w:rPr>
                <w:rFonts w:ascii="Calibri" w:hAnsi="Calibri" w:cs="Calibri"/>
                <w:sz w:val="22"/>
                <w:szCs w:val="22"/>
              </w:rPr>
              <w:t xml:space="preserve">- Woonplaatsnaam </w:t>
            </w:r>
          </w:p>
        </w:tc>
        <w:tc>
          <w:tcPr>
            <w:tcW w:w="2500" w:type="pct"/>
            <w:tcBorders>
              <w:top w:val="nil"/>
              <w:left w:val="nil"/>
              <w:bottom w:val="nil"/>
              <w:right w:val="nil"/>
            </w:tcBorders>
            <w:hideMark/>
          </w:tcPr>
          <w:p w14:paraId="1E4B6716" w14:textId="77777777" w:rsidR="002E0941" w:rsidRDefault="002E0941">
            <w:pPr>
              <w:rPr>
                <w:rFonts w:ascii="Calibri" w:hAnsi="Calibri" w:cs="Calibri"/>
                <w:sz w:val="22"/>
                <w:szCs w:val="22"/>
              </w:rPr>
            </w:pPr>
            <w:r>
              <w:rPr>
                <w:rFonts w:ascii="Calibri" w:hAnsi="Calibri" w:cs="Calibri"/>
                <w:sz w:val="22"/>
                <w:szCs w:val="22"/>
              </w:rPr>
              <w:t>De door het bevoegde gemeentelijke orgaan aan een WOONPLAATS toegekende benaming.</w:t>
            </w:r>
          </w:p>
        </w:tc>
        <w:tc>
          <w:tcPr>
            <w:tcW w:w="500" w:type="pct"/>
            <w:tcBorders>
              <w:top w:val="nil"/>
              <w:left w:val="nil"/>
              <w:bottom w:val="nil"/>
              <w:right w:val="nil"/>
            </w:tcBorders>
            <w:hideMark/>
          </w:tcPr>
          <w:p w14:paraId="4DBE7CE6"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FCA6F7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19DCC28" w14:textId="77777777" w:rsidTr="002E0941">
        <w:trPr>
          <w:tblCellSpacing w:w="15" w:type="dxa"/>
        </w:trPr>
        <w:tc>
          <w:tcPr>
            <w:tcW w:w="250" w:type="pct"/>
            <w:tcBorders>
              <w:top w:val="nil"/>
              <w:left w:val="nil"/>
              <w:bottom w:val="nil"/>
              <w:right w:val="nil"/>
            </w:tcBorders>
            <w:hideMark/>
          </w:tcPr>
          <w:p w14:paraId="2A5021D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2E7770" w14:textId="77777777" w:rsidR="002E0941" w:rsidRDefault="002E0941">
            <w:pPr>
              <w:rPr>
                <w:rFonts w:ascii="Calibri" w:hAnsi="Calibri" w:cs="Calibri"/>
                <w:sz w:val="22"/>
                <w:szCs w:val="22"/>
              </w:rPr>
            </w:pPr>
            <w:r>
              <w:rPr>
                <w:rFonts w:ascii="Calibri" w:hAnsi="Calibri" w:cs="Calibri"/>
                <w:sz w:val="22"/>
                <w:szCs w:val="22"/>
              </w:rPr>
              <w:t xml:space="preserve">Afwijkend buitenlands correspondentieadres verzending : </w:t>
            </w:r>
          </w:p>
        </w:tc>
        <w:tc>
          <w:tcPr>
            <w:tcW w:w="2500" w:type="pct"/>
            <w:tcBorders>
              <w:top w:val="nil"/>
              <w:left w:val="nil"/>
              <w:bottom w:val="nil"/>
              <w:right w:val="nil"/>
            </w:tcBorders>
            <w:hideMark/>
          </w:tcPr>
          <w:p w14:paraId="14A8F116" w14:textId="77777777" w:rsidR="002E0941" w:rsidRDefault="002E0941">
            <w:pPr>
              <w:rPr>
                <w:rFonts w:ascii="Calibri" w:hAnsi="Calibri" w:cs="Calibri"/>
                <w:sz w:val="22"/>
                <w:szCs w:val="22"/>
              </w:rPr>
            </w:pPr>
            <w:r>
              <w:rPr>
                <w:rFonts w:ascii="Calibri" w:hAnsi="Calibri" w:cs="Calibri"/>
                <w:sz w:val="22"/>
                <w:szCs w:val="22"/>
              </w:rPr>
              <w:t xml:space="preserve">De gegevens van het adres in het buitenland van BETROKKENE, zijnde afzender of geadresseerde, zoals vermeld in het ontvangen of verzonden INFORMATIEOBJECT en dat afwijkt van de reguliere correspondentiegegevens van BETROKKENE. </w:t>
            </w:r>
          </w:p>
        </w:tc>
        <w:tc>
          <w:tcPr>
            <w:tcW w:w="500" w:type="pct"/>
            <w:tcBorders>
              <w:top w:val="nil"/>
              <w:left w:val="nil"/>
              <w:bottom w:val="nil"/>
              <w:right w:val="nil"/>
            </w:tcBorders>
            <w:hideMark/>
          </w:tcPr>
          <w:p w14:paraId="303593F6" w14:textId="77777777" w:rsidR="002E0941" w:rsidRDefault="002E0941">
            <w:pPr>
              <w:rPr>
                <w:rFonts w:ascii="Calibri" w:hAnsi="Calibri" w:cs="Calibri"/>
                <w:sz w:val="22"/>
                <w:szCs w:val="22"/>
              </w:rPr>
            </w:pPr>
          </w:p>
        </w:tc>
        <w:tc>
          <w:tcPr>
            <w:tcW w:w="500" w:type="pct"/>
            <w:tcBorders>
              <w:top w:val="nil"/>
              <w:left w:val="nil"/>
              <w:bottom w:val="nil"/>
              <w:right w:val="nil"/>
            </w:tcBorders>
            <w:hideMark/>
          </w:tcPr>
          <w:p w14:paraId="127A1C56" w14:textId="77777777" w:rsidR="002E0941" w:rsidRDefault="002E0941">
            <w:pPr>
              <w:rPr>
                <w:rFonts w:ascii="Calibri" w:hAnsi="Calibri" w:cs="Calibri"/>
                <w:sz w:val="22"/>
                <w:szCs w:val="22"/>
              </w:rPr>
            </w:pPr>
            <w:r>
              <w:rPr>
                <w:rFonts w:ascii="Calibri" w:hAnsi="Calibri" w:cs="Calibri"/>
                <w:sz w:val="22"/>
                <w:szCs w:val="22"/>
              </w:rPr>
              <w:t xml:space="preserve">1 </w:t>
            </w:r>
          </w:p>
        </w:tc>
      </w:tr>
      <w:tr w:rsidR="002E0941" w14:paraId="503F1FAD" w14:textId="77777777" w:rsidTr="002E0941">
        <w:trPr>
          <w:tblCellSpacing w:w="15" w:type="dxa"/>
        </w:trPr>
        <w:tc>
          <w:tcPr>
            <w:tcW w:w="250" w:type="pct"/>
            <w:tcBorders>
              <w:top w:val="nil"/>
              <w:left w:val="nil"/>
              <w:bottom w:val="nil"/>
              <w:right w:val="nil"/>
            </w:tcBorders>
            <w:hideMark/>
          </w:tcPr>
          <w:p w14:paraId="4DAE0E3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646591" w14:textId="77777777" w:rsidR="002E0941" w:rsidRDefault="002E0941">
            <w:pPr>
              <w:rPr>
                <w:rFonts w:ascii="Calibri" w:hAnsi="Calibri" w:cs="Calibri"/>
                <w:sz w:val="22"/>
                <w:szCs w:val="22"/>
              </w:rPr>
            </w:pPr>
            <w:r>
              <w:rPr>
                <w:rFonts w:ascii="Calibri" w:hAnsi="Calibri" w:cs="Calibri"/>
                <w:sz w:val="22"/>
                <w:szCs w:val="22"/>
              </w:rPr>
              <w:t xml:space="preserve">- Adres buitenland 1 </w:t>
            </w:r>
          </w:p>
        </w:tc>
        <w:tc>
          <w:tcPr>
            <w:tcW w:w="2500" w:type="pct"/>
            <w:tcBorders>
              <w:top w:val="nil"/>
              <w:left w:val="nil"/>
              <w:bottom w:val="nil"/>
              <w:right w:val="nil"/>
            </w:tcBorders>
            <w:hideMark/>
          </w:tcPr>
          <w:p w14:paraId="0B9942BF" w14:textId="77777777" w:rsidR="002E0941" w:rsidRDefault="002E0941">
            <w:pPr>
              <w:rPr>
                <w:rFonts w:ascii="Calibri" w:hAnsi="Calibri" w:cs="Calibri"/>
                <w:sz w:val="22"/>
                <w:szCs w:val="22"/>
              </w:rPr>
            </w:pPr>
            <w:r>
              <w:rPr>
                <w:rFonts w:ascii="Calibri" w:hAnsi="Calibri" w:cs="Calibri"/>
                <w:sz w:val="22"/>
                <w:szCs w:val="22"/>
              </w:rPr>
              <w:t xml:space="preserve">Het eerste deel dat behoort bij het afwijkend buitenlandse correspondentieadres van de betrokkene in zijn/haar rol bij de zaak </w:t>
            </w:r>
          </w:p>
        </w:tc>
        <w:tc>
          <w:tcPr>
            <w:tcW w:w="500" w:type="pct"/>
            <w:tcBorders>
              <w:top w:val="nil"/>
              <w:left w:val="nil"/>
              <w:bottom w:val="nil"/>
              <w:right w:val="nil"/>
            </w:tcBorders>
            <w:hideMark/>
          </w:tcPr>
          <w:p w14:paraId="11A24F6A"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1ACD4790"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E23188A" w14:textId="77777777" w:rsidTr="002E0941">
        <w:trPr>
          <w:tblCellSpacing w:w="15" w:type="dxa"/>
        </w:trPr>
        <w:tc>
          <w:tcPr>
            <w:tcW w:w="250" w:type="pct"/>
            <w:tcBorders>
              <w:top w:val="nil"/>
              <w:left w:val="nil"/>
              <w:bottom w:val="nil"/>
              <w:right w:val="nil"/>
            </w:tcBorders>
            <w:hideMark/>
          </w:tcPr>
          <w:p w14:paraId="20AF0AD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63E94AB" w14:textId="77777777" w:rsidR="002E0941" w:rsidRDefault="002E0941">
            <w:pPr>
              <w:rPr>
                <w:rFonts w:ascii="Calibri" w:hAnsi="Calibri" w:cs="Calibri"/>
                <w:sz w:val="22"/>
                <w:szCs w:val="22"/>
              </w:rPr>
            </w:pPr>
            <w:r>
              <w:rPr>
                <w:rFonts w:ascii="Calibri" w:hAnsi="Calibri" w:cs="Calibri"/>
                <w:sz w:val="22"/>
                <w:szCs w:val="22"/>
              </w:rPr>
              <w:t xml:space="preserve">- Adres buitenland 2 </w:t>
            </w:r>
          </w:p>
        </w:tc>
        <w:tc>
          <w:tcPr>
            <w:tcW w:w="2500" w:type="pct"/>
            <w:tcBorders>
              <w:top w:val="nil"/>
              <w:left w:val="nil"/>
              <w:bottom w:val="nil"/>
              <w:right w:val="nil"/>
            </w:tcBorders>
            <w:hideMark/>
          </w:tcPr>
          <w:p w14:paraId="59DA4C6C" w14:textId="77777777" w:rsidR="002E0941" w:rsidRDefault="002E0941">
            <w:pPr>
              <w:rPr>
                <w:rFonts w:ascii="Calibri" w:hAnsi="Calibri" w:cs="Calibri"/>
                <w:sz w:val="22"/>
                <w:szCs w:val="22"/>
              </w:rPr>
            </w:pPr>
            <w:r>
              <w:rPr>
                <w:rFonts w:ascii="Calibri" w:hAnsi="Calibri" w:cs="Calibri"/>
                <w:sz w:val="22"/>
                <w:szCs w:val="22"/>
              </w:rPr>
              <w:t xml:space="preserve">Het tweede deel dat behoort bij het afwijkend buitenlandse correspondentieadres van de betrokkene in zijn/haar rol bij de zaak </w:t>
            </w:r>
          </w:p>
        </w:tc>
        <w:tc>
          <w:tcPr>
            <w:tcW w:w="500" w:type="pct"/>
            <w:tcBorders>
              <w:top w:val="nil"/>
              <w:left w:val="nil"/>
              <w:bottom w:val="nil"/>
              <w:right w:val="nil"/>
            </w:tcBorders>
            <w:hideMark/>
          </w:tcPr>
          <w:p w14:paraId="26B29F15"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2D8DA5E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FCCA153" w14:textId="77777777" w:rsidTr="002E0941">
        <w:trPr>
          <w:tblCellSpacing w:w="15" w:type="dxa"/>
        </w:trPr>
        <w:tc>
          <w:tcPr>
            <w:tcW w:w="250" w:type="pct"/>
            <w:tcBorders>
              <w:top w:val="nil"/>
              <w:left w:val="nil"/>
              <w:bottom w:val="nil"/>
              <w:right w:val="nil"/>
            </w:tcBorders>
            <w:hideMark/>
          </w:tcPr>
          <w:p w14:paraId="13713CC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A346AB0" w14:textId="77777777" w:rsidR="002E0941" w:rsidRDefault="002E0941">
            <w:pPr>
              <w:rPr>
                <w:rFonts w:ascii="Calibri" w:hAnsi="Calibri" w:cs="Calibri"/>
                <w:sz w:val="22"/>
                <w:szCs w:val="22"/>
              </w:rPr>
            </w:pPr>
            <w:r>
              <w:rPr>
                <w:rFonts w:ascii="Calibri" w:hAnsi="Calibri" w:cs="Calibri"/>
                <w:sz w:val="22"/>
                <w:szCs w:val="22"/>
              </w:rPr>
              <w:t xml:space="preserve">- Adres buitenland 3 </w:t>
            </w:r>
          </w:p>
        </w:tc>
        <w:tc>
          <w:tcPr>
            <w:tcW w:w="2500" w:type="pct"/>
            <w:tcBorders>
              <w:top w:val="nil"/>
              <w:left w:val="nil"/>
              <w:bottom w:val="nil"/>
              <w:right w:val="nil"/>
            </w:tcBorders>
            <w:hideMark/>
          </w:tcPr>
          <w:p w14:paraId="47EDD314" w14:textId="77777777" w:rsidR="002E0941" w:rsidRDefault="002E0941">
            <w:pPr>
              <w:rPr>
                <w:rFonts w:ascii="Calibri" w:hAnsi="Calibri" w:cs="Calibri"/>
                <w:sz w:val="22"/>
                <w:szCs w:val="22"/>
              </w:rPr>
            </w:pPr>
            <w:r>
              <w:rPr>
                <w:rFonts w:ascii="Calibri" w:hAnsi="Calibri" w:cs="Calibri"/>
                <w:sz w:val="22"/>
                <w:szCs w:val="22"/>
              </w:rPr>
              <w:t xml:space="preserve">Het derde deel dat behoort bij het afwijkend buitenlandse correspondentieadres van de betrokkene in zijn/haar rol bij de zaak </w:t>
            </w:r>
          </w:p>
        </w:tc>
        <w:tc>
          <w:tcPr>
            <w:tcW w:w="500" w:type="pct"/>
            <w:tcBorders>
              <w:top w:val="nil"/>
              <w:left w:val="nil"/>
              <w:bottom w:val="nil"/>
              <w:right w:val="nil"/>
            </w:tcBorders>
            <w:hideMark/>
          </w:tcPr>
          <w:p w14:paraId="09C78AE6" w14:textId="77777777" w:rsidR="002E0941" w:rsidRDefault="002E0941">
            <w:pPr>
              <w:rPr>
                <w:rFonts w:ascii="Calibri" w:hAnsi="Calibri" w:cs="Calibri"/>
                <w:sz w:val="22"/>
                <w:szCs w:val="22"/>
              </w:rPr>
            </w:pPr>
            <w:r>
              <w:rPr>
                <w:rFonts w:ascii="Calibri" w:hAnsi="Calibri" w:cs="Calibri"/>
                <w:sz w:val="22"/>
                <w:szCs w:val="22"/>
              </w:rPr>
              <w:t xml:space="preserve">AN35 </w:t>
            </w:r>
          </w:p>
        </w:tc>
        <w:tc>
          <w:tcPr>
            <w:tcW w:w="500" w:type="pct"/>
            <w:tcBorders>
              <w:top w:val="nil"/>
              <w:left w:val="nil"/>
              <w:bottom w:val="nil"/>
              <w:right w:val="nil"/>
            </w:tcBorders>
            <w:hideMark/>
          </w:tcPr>
          <w:p w14:paraId="47284AD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6B3D604A" w14:textId="77777777" w:rsidTr="002E0941">
        <w:trPr>
          <w:tblCellSpacing w:w="15" w:type="dxa"/>
        </w:trPr>
        <w:tc>
          <w:tcPr>
            <w:tcW w:w="250" w:type="pct"/>
            <w:tcBorders>
              <w:top w:val="nil"/>
              <w:left w:val="nil"/>
              <w:bottom w:val="nil"/>
              <w:right w:val="nil"/>
            </w:tcBorders>
            <w:hideMark/>
          </w:tcPr>
          <w:p w14:paraId="1855F15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17E6E1" w14:textId="77777777" w:rsidR="002E0941" w:rsidRDefault="002E0941">
            <w:pPr>
              <w:rPr>
                <w:rFonts w:ascii="Calibri" w:hAnsi="Calibri" w:cs="Calibri"/>
                <w:sz w:val="22"/>
                <w:szCs w:val="22"/>
              </w:rPr>
            </w:pPr>
            <w:r>
              <w:rPr>
                <w:rFonts w:ascii="Calibri" w:hAnsi="Calibri" w:cs="Calibri"/>
                <w:sz w:val="22"/>
                <w:szCs w:val="22"/>
              </w:rPr>
              <w:t xml:space="preserve">- Land postadres </w:t>
            </w:r>
          </w:p>
        </w:tc>
        <w:tc>
          <w:tcPr>
            <w:tcW w:w="2500" w:type="pct"/>
            <w:tcBorders>
              <w:top w:val="nil"/>
              <w:left w:val="nil"/>
              <w:bottom w:val="nil"/>
              <w:right w:val="nil"/>
            </w:tcBorders>
            <w:hideMark/>
          </w:tcPr>
          <w:p w14:paraId="14010488" w14:textId="77777777" w:rsidR="002E0941" w:rsidRDefault="002E0941">
            <w:pPr>
              <w:rPr>
                <w:rFonts w:ascii="Calibri" w:hAnsi="Calibri" w:cs="Calibri"/>
                <w:sz w:val="22"/>
                <w:szCs w:val="22"/>
              </w:rPr>
            </w:pPr>
            <w:r>
              <w:rPr>
                <w:rFonts w:ascii="Calibri" w:hAnsi="Calibri" w:cs="Calibri"/>
                <w:sz w:val="22"/>
                <w:szCs w:val="22"/>
              </w:rPr>
              <w:t xml:space="preserve">Het LAND dat behoort bij het afwijkend buitenlandse correspondentieadres van de betrokkene in zijn/haar rol bij de zaak </w:t>
            </w:r>
          </w:p>
        </w:tc>
        <w:tc>
          <w:tcPr>
            <w:tcW w:w="500" w:type="pct"/>
            <w:tcBorders>
              <w:top w:val="nil"/>
              <w:left w:val="nil"/>
              <w:bottom w:val="nil"/>
              <w:right w:val="nil"/>
            </w:tcBorders>
            <w:hideMark/>
          </w:tcPr>
          <w:p w14:paraId="06179121" w14:textId="77777777" w:rsidR="002E0941" w:rsidRDefault="002E0941">
            <w:pPr>
              <w:rPr>
                <w:rFonts w:ascii="Calibri" w:hAnsi="Calibri" w:cs="Calibri"/>
                <w:sz w:val="22"/>
                <w:szCs w:val="22"/>
              </w:rPr>
            </w:pPr>
            <w:r>
              <w:rPr>
                <w:rFonts w:ascii="Calibri" w:hAnsi="Calibri" w:cs="Calibri"/>
                <w:sz w:val="22"/>
                <w:szCs w:val="22"/>
              </w:rPr>
              <w:t xml:space="preserve">LAND/GEBIED </w:t>
            </w:r>
          </w:p>
        </w:tc>
        <w:tc>
          <w:tcPr>
            <w:tcW w:w="500" w:type="pct"/>
            <w:tcBorders>
              <w:top w:val="nil"/>
              <w:left w:val="nil"/>
              <w:bottom w:val="nil"/>
              <w:right w:val="nil"/>
            </w:tcBorders>
            <w:hideMark/>
          </w:tcPr>
          <w:p w14:paraId="5127498C" w14:textId="77777777" w:rsidR="002E0941" w:rsidRDefault="002E0941">
            <w:pPr>
              <w:rPr>
                <w:rFonts w:ascii="Calibri" w:hAnsi="Calibri" w:cs="Calibri"/>
                <w:sz w:val="22"/>
                <w:szCs w:val="22"/>
              </w:rPr>
            </w:pPr>
            <w:r>
              <w:rPr>
                <w:rFonts w:ascii="Calibri" w:hAnsi="Calibri" w:cs="Calibri"/>
                <w:sz w:val="22"/>
                <w:szCs w:val="22"/>
              </w:rPr>
              <w:t>1</w:t>
            </w:r>
          </w:p>
        </w:tc>
      </w:tr>
    </w:tbl>
    <w:p w14:paraId="2CA3EE52" w14:textId="77777777" w:rsidR="002E0941" w:rsidRDefault="002E0941" w:rsidP="002E0941">
      <w:pPr>
        <w:pStyle w:val="Kop2"/>
        <w:rPr>
          <w:rFonts w:ascii="Calibri" w:hAnsi="Calibri" w:cs="Calibri"/>
        </w:rPr>
      </w:pPr>
      <w:bookmarkStart w:id="118" w:name="global_class_Model_ZAAKINFORMATIEOBJECT"/>
      <w:bookmarkStart w:id="119" w:name="_Toc517048431"/>
      <w:bookmarkEnd w:id="118"/>
      <w:r>
        <w:rPr>
          <w:rFonts w:ascii="Calibri" w:hAnsi="Calibri" w:cs="Calibri"/>
        </w:rPr>
        <w:t>Relatieklasse ZAAK-INFORMATIEOBJECT</w:t>
      </w:r>
      <w:bookmarkEnd w:id="11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8386B16" w14:textId="77777777" w:rsidTr="002E0941">
        <w:trPr>
          <w:tblCellSpacing w:w="15" w:type="dxa"/>
        </w:trPr>
        <w:tc>
          <w:tcPr>
            <w:tcW w:w="1500" w:type="pct"/>
            <w:tcBorders>
              <w:top w:val="nil"/>
              <w:left w:val="nil"/>
              <w:bottom w:val="nil"/>
              <w:right w:val="nil"/>
            </w:tcBorders>
            <w:hideMark/>
          </w:tcPr>
          <w:p w14:paraId="27FA87F2"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13E25AE" w14:textId="77777777" w:rsidR="002E0941" w:rsidRDefault="002E0941">
            <w:pPr>
              <w:rPr>
                <w:rFonts w:ascii="Calibri" w:hAnsi="Calibri" w:cs="Calibri"/>
                <w:sz w:val="22"/>
                <w:szCs w:val="22"/>
              </w:rPr>
            </w:pPr>
            <w:r>
              <w:rPr>
                <w:rFonts w:ascii="Calibri" w:hAnsi="Calibri" w:cs="Calibri"/>
                <w:sz w:val="22"/>
                <w:szCs w:val="22"/>
              </w:rPr>
              <w:t>ZAAK-INFORMATIEOBJECT</w:t>
            </w:r>
          </w:p>
        </w:tc>
      </w:tr>
      <w:tr w:rsidR="002E0941" w14:paraId="7756BD22" w14:textId="77777777" w:rsidTr="002E0941">
        <w:trPr>
          <w:tblCellSpacing w:w="15" w:type="dxa"/>
        </w:trPr>
        <w:tc>
          <w:tcPr>
            <w:tcW w:w="1500" w:type="pct"/>
            <w:tcBorders>
              <w:top w:val="nil"/>
              <w:left w:val="nil"/>
              <w:bottom w:val="nil"/>
              <w:right w:val="nil"/>
            </w:tcBorders>
            <w:hideMark/>
          </w:tcPr>
          <w:p w14:paraId="077113E5"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814F70F" w14:textId="77777777" w:rsidR="002E0941" w:rsidRDefault="002E0941">
            <w:pPr>
              <w:rPr>
                <w:rFonts w:ascii="Calibri" w:hAnsi="Calibri" w:cs="Calibri"/>
                <w:sz w:val="22"/>
                <w:szCs w:val="22"/>
              </w:rPr>
            </w:pPr>
            <w:r>
              <w:rPr>
                <w:rFonts w:ascii="Calibri" w:hAnsi="Calibri" w:cs="Calibri"/>
                <w:sz w:val="22"/>
                <w:szCs w:val="22"/>
              </w:rPr>
              <w:t xml:space="preserve">De relatie tussen een ZAAK en een INFORMATIEOBJECT dat relevant is voor de behandeling van die ZAAK en/of gecreëerd is in het kader van de behandeling van die ZAAK </w:t>
            </w:r>
          </w:p>
        </w:tc>
      </w:tr>
      <w:tr w:rsidR="002E0941" w14:paraId="769D4242" w14:textId="77777777" w:rsidTr="002E0941">
        <w:trPr>
          <w:tblCellSpacing w:w="15" w:type="dxa"/>
        </w:trPr>
        <w:tc>
          <w:tcPr>
            <w:tcW w:w="1500" w:type="pct"/>
            <w:tcBorders>
              <w:top w:val="nil"/>
              <w:left w:val="nil"/>
              <w:bottom w:val="nil"/>
              <w:right w:val="nil"/>
            </w:tcBorders>
            <w:hideMark/>
          </w:tcPr>
          <w:p w14:paraId="55A2B484" w14:textId="77777777" w:rsidR="002E0941" w:rsidRDefault="002E0941">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5DF40CD5" w14:textId="77777777" w:rsidR="002E0941" w:rsidRDefault="002E0941">
            <w:pPr>
              <w:rPr>
                <w:rFonts w:ascii="Calibri" w:hAnsi="Calibri" w:cs="Calibri"/>
                <w:sz w:val="22"/>
                <w:szCs w:val="22"/>
              </w:rPr>
            </w:pPr>
            <w:r>
              <w:rPr>
                <w:rFonts w:ascii="Calibri" w:hAnsi="Calibri" w:cs="Calibri"/>
                <w:sz w:val="22"/>
                <w:szCs w:val="22"/>
              </w:rPr>
              <w:t>ZAAK kent INFORMATIEOBJECT</w:t>
            </w:r>
          </w:p>
        </w:tc>
      </w:tr>
    </w:tbl>
    <w:p w14:paraId="0A03D9FD"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18D3AAFD" w14:textId="77777777" w:rsidTr="002E0941">
        <w:trPr>
          <w:tblCellSpacing w:w="15" w:type="dxa"/>
        </w:trPr>
        <w:tc>
          <w:tcPr>
            <w:tcW w:w="1500" w:type="pct"/>
            <w:tcBorders>
              <w:top w:val="nil"/>
              <w:left w:val="nil"/>
              <w:bottom w:val="nil"/>
              <w:right w:val="nil"/>
            </w:tcBorders>
            <w:hideMark/>
          </w:tcPr>
          <w:p w14:paraId="50CE63B3"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0B53610A"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0AAF4C51" w14:textId="77777777" w:rsidTr="002E0941">
        <w:trPr>
          <w:tblCellSpacing w:w="15" w:type="dxa"/>
        </w:trPr>
        <w:tc>
          <w:tcPr>
            <w:tcW w:w="0" w:type="auto"/>
            <w:tcBorders>
              <w:top w:val="nil"/>
              <w:left w:val="nil"/>
              <w:bottom w:val="nil"/>
              <w:right w:val="nil"/>
            </w:tcBorders>
            <w:hideMark/>
          </w:tcPr>
          <w:p w14:paraId="18BE67CB"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5BA0A233"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C7B54F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627885A3"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4ABB799"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42E156E" w14:textId="77777777" w:rsidTr="002E0941">
        <w:trPr>
          <w:tblCellSpacing w:w="15" w:type="dxa"/>
        </w:trPr>
        <w:tc>
          <w:tcPr>
            <w:tcW w:w="250" w:type="pct"/>
            <w:tcBorders>
              <w:top w:val="nil"/>
              <w:left w:val="nil"/>
              <w:bottom w:val="nil"/>
              <w:right w:val="nil"/>
            </w:tcBorders>
            <w:hideMark/>
          </w:tcPr>
          <w:p w14:paraId="020F69D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45C093E" w14:textId="77777777" w:rsidR="002E0941" w:rsidRDefault="002E0941">
            <w:pPr>
              <w:rPr>
                <w:rFonts w:ascii="Calibri" w:hAnsi="Calibri" w:cs="Calibri"/>
                <w:sz w:val="22"/>
                <w:szCs w:val="22"/>
              </w:rPr>
            </w:pPr>
            <w:r>
              <w:rPr>
                <w:rFonts w:ascii="Calibri" w:hAnsi="Calibri" w:cs="Calibri"/>
                <w:sz w:val="22"/>
                <w:szCs w:val="22"/>
              </w:rPr>
              <w:t xml:space="preserve">Titel </w:t>
            </w:r>
          </w:p>
        </w:tc>
        <w:tc>
          <w:tcPr>
            <w:tcW w:w="2500" w:type="pct"/>
            <w:tcBorders>
              <w:top w:val="nil"/>
              <w:left w:val="nil"/>
              <w:bottom w:val="nil"/>
              <w:right w:val="nil"/>
            </w:tcBorders>
            <w:hideMark/>
          </w:tcPr>
          <w:p w14:paraId="79DB4279" w14:textId="77777777" w:rsidR="002E0941" w:rsidRDefault="002E0941">
            <w:pPr>
              <w:rPr>
                <w:rFonts w:ascii="Calibri" w:hAnsi="Calibri" w:cs="Calibri"/>
                <w:sz w:val="22"/>
                <w:szCs w:val="22"/>
              </w:rPr>
            </w:pPr>
            <w:r>
              <w:rPr>
                <w:rFonts w:ascii="Calibri" w:hAnsi="Calibri" w:cs="Calibri"/>
                <w:sz w:val="22"/>
                <w:szCs w:val="22"/>
              </w:rPr>
              <w:t>De naam waaronder het INFORMATIEOBJECT binnen de ZAAK bekend is.</w:t>
            </w:r>
          </w:p>
        </w:tc>
        <w:tc>
          <w:tcPr>
            <w:tcW w:w="500" w:type="pct"/>
            <w:tcBorders>
              <w:top w:val="nil"/>
              <w:left w:val="nil"/>
              <w:bottom w:val="nil"/>
              <w:right w:val="nil"/>
            </w:tcBorders>
            <w:hideMark/>
          </w:tcPr>
          <w:p w14:paraId="6B922094"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5FF8BB16"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4C8F2248" w14:textId="77777777" w:rsidTr="002E0941">
        <w:trPr>
          <w:tblCellSpacing w:w="15" w:type="dxa"/>
        </w:trPr>
        <w:tc>
          <w:tcPr>
            <w:tcW w:w="250" w:type="pct"/>
            <w:tcBorders>
              <w:top w:val="nil"/>
              <w:left w:val="nil"/>
              <w:bottom w:val="nil"/>
              <w:right w:val="nil"/>
            </w:tcBorders>
            <w:hideMark/>
          </w:tcPr>
          <w:p w14:paraId="56F9000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82783D" w14:textId="77777777" w:rsidR="002E0941" w:rsidRDefault="002E0941">
            <w:pPr>
              <w:rPr>
                <w:rFonts w:ascii="Calibri" w:hAnsi="Calibri" w:cs="Calibri"/>
                <w:sz w:val="22"/>
                <w:szCs w:val="22"/>
              </w:rPr>
            </w:pPr>
            <w:r>
              <w:rPr>
                <w:rFonts w:ascii="Calibri" w:hAnsi="Calibri" w:cs="Calibri"/>
                <w:sz w:val="22"/>
                <w:szCs w:val="22"/>
              </w:rPr>
              <w:t xml:space="preserve">Beschrijving </w:t>
            </w:r>
          </w:p>
        </w:tc>
        <w:tc>
          <w:tcPr>
            <w:tcW w:w="2500" w:type="pct"/>
            <w:tcBorders>
              <w:top w:val="nil"/>
              <w:left w:val="nil"/>
              <w:bottom w:val="nil"/>
              <w:right w:val="nil"/>
            </w:tcBorders>
            <w:hideMark/>
          </w:tcPr>
          <w:p w14:paraId="0D4B8D63" w14:textId="77777777" w:rsidR="002E0941" w:rsidRDefault="002E0941">
            <w:pPr>
              <w:rPr>
                <w:rFonts w:ascii="Calibri" w:hAnsi="Calibri" w:cs="Calibri"/>
                <w:sz w:val="22"/>
                <w:szCs w:val="22"/>
              </w:rPr>
            </w:pPr>
            <w:r>
              <w:rPr>
                <w:rFonts w:ascii="Calibri" w:hAnsi="Calibri" w:cs="Calibri"/>
                <w:sz w:val="22"/>
                <w:szCs w:val="22"/>
              </w:rPr>
              <w:t>Een op de zaak gerichte beschrijving van de inhoud van het INFORMATIEOBJECT.</w:t>
            </w:r>
          </w:p>
        </w:tc>
        <w:tc>
          <w:tcPr>
            <w:tcW w:w="500" w:type="pct"/>
            <w:tcBorders>
              <w:top w:val="nil"/>
              <w:left w:val="nil"/>
              <w:bottom w:val="nil"/>
              <w:right w:val="nil"/>
            </w:tcBorders>
            <w:hideMark/>
          </w:tcPr>
          <w:p w14:paraId="267BBE8C" w14:textId="77777777" w:rsidR="002E0941" w:rsidRDefault="002E0941">
            <w:pPr>
              <w:rPr>
                <w:rFonts w:ascii="Calibri" w:hAnsi="Calibri" w:cs="Calibri"/>
                <w:sz w:val="22"/>
                <w:szCs w:val="22"/>
              </w:rPr>
            </w:pPr>
            <w:r>
              <w:rPr>
                <w:rFonts w:ascii="Calibri" w:hAnsi="Calibri" w:cs="Calibri"/>
                <w:sz w:val="22"/>
                <w:szCs w:val="22"/>
              </w:rPr>
              <w:t xml:space="preserve">AN1000 </w:t>
            </w:r>
          </w:p>
        </w:tc>
        <w:tc>
          <w:tcPr>
            <w:tcW w:w="500" w:type="pct"/>
            <w:tcBorders>
              <w:top w:val="nil"/>
              <w:left w:val="nil"/>
              <w:bottom w:val="nil"/>
              <w:right w:val="nil"/>
            </w:tcBorders>
            <w:hideMark/>
          </w:tcPr>
          <w:p w14:paraId="7449C172"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BC5BAA7" w14:textId="77777777" w:rsidTr="002E0941">
        <w:trPr>
          <w:tblCellSpacing w:w="15" w:type="dxa"/>
        </w:trPr>
        <w:tc>
          <w:tcPr>
            <w:tcW w:w="250" w:type="pct"/>
            <w:tcBorders>
              <w:top w:val="nil"/>
              <w:left w:val="nil"/>
              <w:bottom w:val="nil"/>
              <w:right w:val="nil"/>
            </w:tcBorders>
            <w:hideMark/>
          </w:tcPr>
          <w:p w14:paraId="2A23055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C90A4A3" w14:textId="77777777" w:rsidR="002E0941" w:rsidRDefault="002E0941">
            <w:pPr>
              <w:rPr>
                <w:rFonts w:ascii="Calibri" w:hAnsi="Calibri" w:cs="Calibri"/>
                <w:sz w:val="22"/>
                <w:szCs w:val="22"/>
              </w:rPr>
            </w:pPr>
            <w:r>
              <w:rPr>
                <w:rFonts w:ascii="Calibri" w:hAnsi="Calibri" w:cs="Calibri"/>
                <w:sz w:val="22"/>
                <w:szCs w:val="22"/>
              </w:rPr>
              <w:t xml:space="preserve">Registratiedatum </w:t>
            </w:r>
          </w:p>
        </w:tc>
        <w:tc>
          <w:tcPr>
            <w:tcW w:w="2500" w:type="pct"/>
            <w:tcBorders>
              <w:top w:val="nil"/>
              <w:left w:val="nil"/>
              <w:bottom w:val="nil"/>
              <w:right w:val="nil"/>
            </w:tcBorders>
            <w:hideMark/>
          </w:tcPr>
          <w:p w14:paraId="7408C65F" w14:textId="77777777" w:rsidR="002E0941" w:rsidRDefault="002E0941">
            <w:pPr>
              <w:rPr>
                <w:rFonts w:ascii="Calibri" w:hAnsi="Calibri" w:cs="Calibri"/>
                <w:sz w:val="22"/>
                <w:szCs w:val="22"/>
              </w:rPr>
            </w:pPr>
            <w:r>
              <w:rPr>
                <w:rFonts w:ascii="Calibri" w:hAnsi="Calibri" w:cs="Calibri"/>
                <w:sz w:val="22"/>
                <w:szCs w:val="22"/>
              </w:rPr>
              <w:t xml:space="preserve">De datum waarop de zaakbehandelende organisatie het INFORMATIEOBJECT heeft geregistreerd bij de ZAAK. </w:t>
            </w:r>
          </w:p>
        </w:tc>
        <w:tc>
          <w:tcPr>
            <w:tcW w:w="500" w:type="pct"/>
            <w:tcBorders>
              <w:top w:val="nil"/>
              <w:left w:val="nil"/>
              <w:bottom w:val="nil"/>
              <w:right w:val="nil"/>
            </w:tcBorders>
            <w:hideMark/>
          </w:tcPr>
          <w:p w14:paraId="0FAF1D74"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C09B73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7C28125" w14:textId="77777777" w:rsidTr="002E0941">
        <w:trPr>
          <w:tblCellSpacing w:w="15" w:type="dxa"/>
        </w:trPr>
        <w:tc>
          <w:tcPr>
            <w:tcW w:w="250" w:type="pct"/>
            <w:tcBorders>
              <w:top w:val="nil"/>
              <w:left w:val="nil"/>
              <w:bottom w:val="nil"/>
              <w:right w:val="nil"/>
            </w:tcBorders>
            <w:hideMark/>
          </w:tcPr>
          <w:p w14:paraId="5B96691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4498732" w14:textId="77777777" w:rsidR="002E0941" w:rsidRDefault="002E0941">
            <w:pPr>
              <w:rPr>
                <w:rFonts w:ascii="Calibri" w:hAnsi="Calibri" w:cs="Calibri"/>
                <w:sz w:val="22"/>
                <w:szCs w:val="22"/>
              </w:rPr>
            </w:pPr>
            <w:r>
              <w:rPr>
                <w:rFonts w:ascii="Calibri" w:hAnsi="Calibri" w:cs="Calibri"/>
                <w:sz w:val="22"/>
                <w:szCs w:val="22"/>
              </w:rPr>
              <w:t xml:space="preserve">Vernietigingsdatum </w:t>
            </w:r>
          </w:p>
        </w:tc>
        <w:tc>
          <w:tcPr>
            <w:tcW w:w="2500" w:type="pct"/>
            <w:tcBorders>
              <w:top w:val="nil"/>
              <w:left w:val="nil"/>
              <w:bottom w:val="nil"/>
              <w:right w:val="nil"/>
            </w:tcBorders>
            <w:hideMark/>
          </w:tcPr>
          <w:p w14:paraId="03D450B9" w14:textId="77777777" w:rsidR="002E0941" w:rsidRDefault="002E0941">
            <w:pPr>
              <w:rPr>
                <w:rFonts w:ascii="Calibri" w:hAnsi="Calibri" w:cs="Calibri"/>
                <w:sz w:val="22"/>
                <w:szCs w:val="22"/>
              </w:rPr>
            </w:pPr>
            <w:r>
              <w:rPr>
                <w:rFonts w:ascii="Calibri" w:hAnsi="Calibri" w:cs="Calibri"/>
                <w:sz w:val="22"/>
                <w:szCs w:val="22"/>
              </w:rPr>
              <w:t>De datum waarop het informatieobject uit het zaakdossier verwijderd moet worden.</w:t>
            </w:r>
          </w:p>
        </w:tc>
        <w:tc>
          <w:tcPr>
            <w:tcW w:w="500" w:type="pct"/>
            <w:tcBorders>
              <w:top w:val="nil"/>
              <w:left w:val="nil"/>
              <w:bottom w:val="nil"/>
              <w:right w:val="nil"/>
            </w:tcBorders>
            <w:hideMark/>
          </w:tcPr>
          <w:p w14:paraId="03298E98"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C501856" w14:textId="77777777" w:rsidR="002E0941" w:rsidRDefault="002E0941">
            <w:pPr>
              <w:rPr>
                <w:rFonts w:ascii="Calibri" w:hAnsi="Calibri" w:cs="Calibri"/>
                <w:sz w:val="22"/>
                <w:szCs w:val="22"/>
              </w:rPr>
            </w:pPr>
            <w:r>
              <w:rPr>
                <w:rFonts w:ascii="Calibri" w:hAnsi="Calibri" w:cs="Calibri"/>
                <w:sz w:val="22"/>
                <w:szCs w:val="22"/>
              </w:rPr>
              <w:t>0 .. 1</w:t>
            </w:r>
          </w:p>
        </w:tc>
      </w:tr>
    </w:tbl>
    <w:p w14:paraId="5BE15A8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3476C3FB" w14:textId="77777777" w:rsidTr="002E0941">
        <w:trPr>
          <w:tblCellSpacing w:w="15" w:type="dxa"/>
        </w:trPr>
        <w:tc>
          <w:tcPr>
            <w:tcW w:w="1500" w:type="pct"/>
            <w:tcBorders>
              <w:top w:val="nil"/>
              <w:left w:val="nil"/>
              <w:bottom w:val="nil"/>
              <w:right w:val="nil"/>
            </w:tcBorders>
            <w:hideMark/>
          </w:tcPr>
          <w:p w14:paraId="6F5BEBED" w14:textId="77777777" w:rsidR="002E0941" w:rsidRDefault="002E0941">
            <w:pPr>
              <w:rPr>
                <w:rFonts w:ascii="Calibri" w:hAnsi="Calibri" w:cs="Calibri"/>
                <w:sz w:val="22"/>
                <w:szCs w:val="22"/>
              </w:rPr>
            </w:pPr>
            <w:r>
              <w:rPr>
                <w:rFonts w:ascii="Calibri" w:hAnsi="Calibri" w:cs="Calibri"/>
                <w:b/>
                <w:bCs/>
                <w:sz w:val="22"/>
                <w:szCs w:val="22"/>
              </w:rPr>
              <w:t>Overzicht relaties</w:t>
            </w:r>
          </w:p>
        </w:tc>
      </w:tr>
    </w:tbl>
    <w:p w14:paraId="4B4948C7"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7"/>
        <w:gridCol w:w="4095"/>
        <w:gridCol w:w="4562"/>
      </w:tblGrid>
      <w:tr w:rsidR="002E0941" w14:paraId="195687C5" w14:textId="77777777" w:rsidTr="002E0941">
        <w:trPr>
          <w:tblCellSpacing w:w="15" w:type="dxa"/>
        </w:trPr>
        <w:tc>
          <w:tcPr>
            <w:tcW w:w="0" w:type="auto"/>
            <w:tcBorders>
              <w:top w:val="nil"/>
              <w:left w:val="nil"/>
              <w:bottom w:val="nil"/>
              <w:right w:val="nil"/>
            </w:tcBorders>
            <w:hideMark/>
          </w:tcPr>
          <w:p w14:paraId="5579D6E7"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3E36493D" w14:textId="77777777" w:rsidR="002E0941" w:rsidRDefault="002E0941">
            <w:pPr>
              <w:rPr>
                <w:rFonts w:ascii="Calibri" w:hAnsi="Calibri" w:cs="Calibri"/>
                <w:sz w:val="22"/>
                <w:szCs w:val="22"/>
              </w:rPr>
            </w:pPr>
            <w:r>
              <w:rPr>
                <w:rFonts w:ascii="Calibri" w:hAnsi="Calibri" w:cs="Calibri"/>
                <w:i/>
                <w:iCs/>
                <w:sz w:val="22"/>
                <w:szCs w:val="22"/>
              </w:rPr>
              <w:t>Relatienaam met kardinaliteiten</w:t>
            </w:r>
          </w:p>
        </w:tc>
        <w:tc>
          <w:tcPr>
            <w:tcW w:w="0" w:type="auto"/>
            <w:tcBorders>
              <w:top w:val="nil"/>
              <w:left w:val="nil"/>
              <w:bottom w:val="nil"/>
              <w:right w:val="nil"/>
            </w:tcBorders>
            <w:hideMark/>
          </w:tcPr>
          <w:p w14:paraId="43A48386" w14:textId="77777777" w:rsidR="002E0941" w:rsidRDefault="002E0941">
            <w:pPr>
              <w:rPr>
                <w:rFonts w:ascii="Calibri" w:hAnsi="Calibri" w:cs="Calibri"/>
                <w:sz w:val="22"/>
                <w:szCs w:val="22"/>
              </w:rPr>
            </w:pPr>
            <w:r>
              <w:rPr>
                <w:rFonts w:ascii="Calibri" w:hAnsi="Calibri" w:cs="Calibri"/>
                <w:i/>
                <w:iCs/>
                <w:sz w:val="22"/>
                <w:szCs w:val="22"/>
              </w:rPr>
              <w:t>Definitie</w:t>
            </w:r>
          </w:p>
        </w:tc>
      </w:tr>
      <w:tr w:rsidR="002E0941" w14:paraId="51A91059" w14:textId="77777777" w:rsidTr="002E0941">
        <w:trPr>
          <w:tblCellSpacing w:w="15" w:type="dxa"/>
        </w:trPr>
        <w:tc>
          <w:tcPr>
            <w:tcW w:w="250" w:type="pct"/>
            <w:tcBorders>
              <w:top w:val="nil"/>
              <w:left w:val="nil"/>
              <w:bottom w:val="nil"/>
              <w:right w:val="nil"/>
            </w:tcBorders>
            <w:hideMark/>
          </w:tcPr>
          <w:p w14:paraId="27A34D1C" w14:textId="77777777" w:rsidR="002E0941" w:rsidRDefault="002E0941">
            <w:pPr>
              <w:rPr>
                <w:rFonts w:ascii="Calibri" w:hAnsi="Calibri" w:cs="Calibri"/>
                <w:sz w:val="22"/>
                <w:szCs w:val="22"/>
              </w:rPr>
            </w:pPr>
            <w:r>
              <w:rPr>
                <w:rFonts w:ascii="Calibri" w:hAnsi="Calibri" w:cs="Calibri"/>
                <w:sz w:val="22"/>
                <w:szCs w:val="22"/>
              </w:rPr>
              <w:t> </w:t>
            </w:r>
          </w:p>
        </w:tc>
        <w:tc>
          <w:tcPr>
            <w:tcW w:w="2250" w:type="pct"/>
            <w:tcBorders>
              <w:top w:val="nil"/>
              <w:left w:val="nil"/>
              <w:bottom w:val="nil"/>
              <w:right w:val="nil"/>
            </w:tcBorders>
            <w:hideMark/>
          </w:tcPr>
          <w:p w14:paraId="3ED1FC05" w14:textId="77777777" w:rsidR="002E0941" w:rsidRDefault="002E0941">
            <w:pPr>
              <w:rPr>
                <w:rFonts w:ascii="Calibri" w:hAnsi="Calibri" w:cs="Calibri"/>
                <w:sz w:val="22"/>
                <w:szCs w:val="22"/>
              </w:rPr>
            </w:pPr>
            <w:r>
              <w:rPr>
                <w:rFonts w:ascii="Calibri" w:hAnsi="Calibri" w:cs="Calibri"/>
                <w:sz w:val="22"/>
                <w:szCs w:val="22"/>
              </w:rPr>
              <w:t xml:space="preserve">ZAAK-INFORMATIEOBJECT [ 0 .. * ] is relevant voor STATUS [ 0 .. 1 ] </w:t>
            </w:r>
          </w:p>
        </w:tc>
        <w:tc>
          <w:tcPr>
            <w:tcW w:w="2500" w:type="pct"/>
            <w:tcBorders>
              <w:top w:val="nil"/>
              <w:left w:val="nil"/>
              <w:bottom w:val="nil"/>
              <w:right w:val="nil"/>
            </w:tcBorders>
            <w:hideMark/>
          </w:tcPr>
          <w:p w14:paraId="18BE2549" w14:textId="77777777" w:rsidR="002E0941" w:rsidRDefault="002E0941">
            <w:pPr>
              <w:rPr>
                <w:rFonts w:ascii="Calibri" w:hAnsi="Calibri" w:cs="Calibri"/>
                <w:sz w:val="22"/>
                <w:szCs w:val="22"/>
              </w:rPr>
            </w:pPr>
            <w:r>
              <w:rPr>
                <w:rFonts w:ascii="Calibri" w:hAnsi="Calibri" w:cs="Calibri"/>
                <w:sz w:val="22"/>
                <w:szCs w:val="22"/>
              </w:rPr>
              <w:t xml:space="preserve">De bij de desbetreffende ZAAK behorende STATUS waarvoor het ZAAK-INFORMATIEOBJECT relevant is (geweest) met het oog op het bereiken van die STATUS en/of de communicatie daarover. </w:t>
            </w:r>
          </w:p>
        </w:tc>
      </w:tr>
    </w:tbl>
    <w:p w14:paraId="5DE51453" w14:textId="77777777" w:rsidR="002E0941" w:rsidRDefault="002E0941" w:rsidP="002E0941">
      <w:pPr>
        <w:pStyle w:val="Kop2"/>
        <w:rPr>
          <w:rFonts w:ascii="Calibri" w:hAnsi="Calibri" w:cs="Calibri"/>
        </w:rPr>
      </w:pPr>
      <w:bookmarkStart w:id="120" w:name="global_class_Model_ZAAKOBJECT"/>
      <w:bookmarkStart w:id="121" w:name="_Toc517048432"/>
      <w:bookmarkEnd w:id="120"/>
      <w:r>
        <w:rPr>
          <w:rFonts w:ascii="Calibri" w:hAnsi="Calibri" w:cs="Calibri"/>
        </w:rPr>
        <w:t>Relatieklasse ZAAKOBJECT</w:t>
      </w:r>
      <w:bookmarkEnd w:id="12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3CE301" w14:textId="77777777" w:rsidTr="002E0941">
        <w:trPr>
          <w:tblCellSpacing w:w="15" w:type="dxa"/>
        </w:trPr>
        <w:tc>
          <w:tcPr>
            <w:tcW w:w="1500" w:type="pct"/>
            <w:tcBorders>
              <w:top w:val="nil"/>
              <w:left w:val="nil"/>
              <w:bottom w:val="nil"/>
              <w:right w:val="nil"/>
            </w:tcBorders>
            <w:hideMark/>
          </w:tcPr>
          <w:p w14:paraId="3849A6DE"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C937001" w14:textId="77777777" w:rsidR="002E0941" w:rsidRDefault="002E0941">
            <w:pPr>
              <w:rPr>
                <w:rFonts w:ascii="Calibri" w:hAnsi="Calibri" w:cs="Calibri"/>
                <w:sz w:val="22"/>
                <w:szCs w:val="22"/>
              </w:rPr>
            </w:pPr>
            <w:r>
              <w:rPr>
                <w:rFonts w:ascii="Calibri" w:hAnsi="Calibri" w:cs="Calibri"/>
                <w:sz w:val="22"/>
                <w:szCs w:val="22"/>
              </w:rPr>
              <w:t>ZAAKOBJECT</w:t>
            </w:r>
          </w:p>
        </w:tc>
      </w:tr>
      <w:tr w:rsidR="002E0941" w14:paraId="51441FFB" w14:textId="77777777" w:rsidTr="002E0941">
        <w:trPr>
          <w:tblCellSpacing w:w="15" w:type="dxa"/>
        </w:trPr>
        <w:tc>
          <w:tcPr>
            <w:tcW w:w="1500" w:type="pct"/>
            <w:tcBorders>
              <w:top w:val="nil"/>
              <w:left w:val="nil"/>
              <w:bottom w:val="nil"/>
              <w:right w:val="nil"/>
            </w:tcBorders>
            <w:hideMark/>
          </w:tcPr>
          <w:p w14:paraId="1DDD74F5"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3DC9B71" w14:textId="77777777" w:rsidR="002E0941" w:rsidRDefault="002E0941">
            <w:pPr>
              <w:rPr>
                <w:rFonts w:ascii="Calibri" w:hAnsi="Calibri" w:cs="Calibri"/>
                <w:sz w:val="22"/>
                <w:szCs w:val="22"/>
              </w:rPr>
            </w:pPr>
            <w:r>
              <w:rPr>
                <w:rFonts w:ascii="Calibri" w:hAnsi="Calibri" w:cs="Calibri"/>
                <w:sz w:val="22"/>
                <w:szCs w:val="22"/>
              </w:rPr>
              <w:t>Een OBJECT waarop de ZAAK betrekking heeft.</w:t>
            </w:r>
          </w:p>
        </w:tc>
      </w:tr>
      <w:tr w:rsidR="002E0941" w14:paraId="6449A8F3" w14:textId="77777777" w:rsidTr="002E0941">
        <w:trPr>
          <w:tblCellSpacing w:w="15" w:type="dxa"/>
        </w:trPr>
        <w:tc>
          <w:tcPr>
            <w:tcW w:w="1500" w:type="pct"/>
            <w:tcBorders>
              <w:top w:val="nil"/>
              <w:left w:val="nil"/>
              <w:bottom w:val="nil"/>
              <w:right w:val="nil"/>
            </w:tcBorders>
            <w:hideMark/>
          </w:tcPr>
          <w:p w14:paraId="3D8BC989" w14:textId="77777777" w:rsidR="002E0941" w:rsidRDefault="002E0941">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36BF4F15" w14:textId="77777777" w:rsidR="002E0941" w:rsidRDefault="002E0941">
            <w:pPr>
              <w:rPr>
                <w:rFonts w:ascii="Calibri" w:hAnsi="Calibri" w:cs="Calibri"/>
                <w:sz w:val="22"/>
                <w:szCs w:val="22"/>
              </w:rPr>
            </w:pPr>
            <w:r>
              <w:rPr>
                <w:rFonts w:ascii="Calibri" w:hAnsi="Calibri" w:cs="Calibri"/>
                <w:sz w:val="22"/>
                <w:szCs w:val="22"/>
              </w:rPr>
              <w:t>ZAAK betreft OBJECT</w:t>
            </w:r>
          </w:p>
        </w:tc>
      </w:tr>
    </w:tbl>
    <w:p w14:paraId="78E367B0"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7517AE57" w14:textId="77777777" w:rsidTr="002E0941">
        <w:trPr>
          <w:tblCellSpacing w:w="15" w:type="dxa"/>
        </w:trPr>
        <w:tc>
          <w:tcPr>
            <w:tcW w:w="1500" w:type="pct"/>
            <w:tcBorders>
              <w:top w:val="nil"/>
              <w:left w:val="nil"/>
              <w:bottom w:val="nil"/>
              <w:right w:val="nil"/>
            </w:tcBorders>
            <w:hideMark/>
          </w:tcPr>
          <w:p w14:paraId="470DBCFA"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2888328C"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66F81DEF" w14:textId="77777777" w:rsidTr="002E0941">
        <w:trPr>
          <w:tblCellSpacing w:w="15" w:type="dxa"/>
        </w:trPr>
        <w:tc>
          <w:tcPr>
            <w:tcW w:w="0" w:type="auto"/>
            <w:tcBorders>
              <w:top w:val="nil"/>
              <w:left w:val="nil"/>
              <w:bottom w:val="nil"/>
              <w:right w:val="nil"/>
            </w:tcBorders>
            <w:hideMark/>
          </w:tcPr>
          <w:p w14:paraId="0C07F0EA"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27B2027F"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73169288"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40067CA"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E9A77F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FDA0995" w14:textId="77777777" w:rsidTr="002E0941">
        <w:trPr>
          <w:tblCellSpacing w:w="15" w:type="dxa"/>
        </w:trPr>
        <w:tc>
          <w:tcPr>
            <w:tcW w:w="250" w:type="pct"/>
            <w:tcBorders>
              <w:top w:val="nil"/>
              <w:left w:val="nil"/>
              <w:bottom w:val="nil"/>
              <w:right w:val="nil"/>
            </w:tcBorders>
            <w:hideMark/>
          </w:tcPr>
          <w:p w14:paraId="57A13B4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F6D053D" w14:textId="77777777" w:rsidR="002E0941" w:rsidRDefault="002E0941">
            <w:pPr>
              <w:rPr>
                <w:rFonts w:ascii="Calibri" w:hAnsi="Calibri" w:cs="Calibri"/>
                <w:sz w:val="22"/>
                <w:szCs w:val="22"/>
              </w:rPr>
            </w:pPr>
            <w:r>
              <w:rPr>
                <w:rFonts w:ascii="Calibri" w:hAnsi="Calibri" w:cs="Calibri"/>
                <w:sz w:val="22"/>
                <w:szCs w:val="22"/>
              </w:rPr>
              <w:t xml:space="preserve">Relatie-omschrijving </w:t>
            </w:r>
          </w:p>
        </w:tc>
        <w:tc>
          <w:tcPr>
            <w:tcW w:w="2500" w:type="pct"/>
            <w:tcBorders>
              <w:top w:val="nil"/>
              <w:left w:val="nil"/>
              <w:bottom w:val="nil"/>
              <w:right w:val="nil"/>
            </w:tcBorders>
            <w:hideMark/>
          </w:tcPr>
          <w:p w14:paraId="746ED032" w14:textId="77777777" w:rsidR="002E0941" w:rsidRDefault="002E0941">
            <w:pPr>
              <w:rPr>
                <w:rFonts w:ascii="Calibri" w:hAnsi="Calibri" w:cs="Calibri"/>
                <w:sz w:val="22"/>
                <w:szCs w:val="22"/>
              </w:rPr>
            </w:pPr>
            <w:r>
              <w:rPr>
                <w:rFonts w:ascii="Calibri" w:hAnsi="Calibri" w:cs="Calibri"/>
                <w:sz w:val="22"/>
                <w:szCs w:val="22"/>
              </w:rPr>
              <w:t>Omschrijving van de betrekking tussen de ZAAK en het OBJECT</w:t>
            </w:r>
          </w:p>
        </w:tc>
        <w:tc>
          <w:tcPr>
            <w:tcW w:w="500" w:type="pct"/>
            <w:tcBorders>
              <w:top w:val="nil"/>
              <w:left w:val="nil"/>
              <w:bottom w:val="nil"/>
              <w:right w:val="nil"/>
            </w:tcBorders>
            <w:hideMark/>
          </w:tcPr>
          <w:p w14:paraId="5A36029A"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50EB246" w14:textId="77777777" w:rsidR="002E0941" w:rsidRDefault="002E0941">
            <w:pPr>
              <w:rPr>
                <w:rFonts w:ascii="Calibri" w:hAnsi="Calibri" w:cs="Calibri"/>
                <w:sz w:val="22"/>
                <w:szCs w:val="22"/>
              </w:rPr>
            </w:pPr>
            <w:r>
              <w:rPr>
                <w:rFonts w:ascii="Calibri" w:hAnsi="Calibri" w:cs="Calibri"/>
                <w:sz w:val="22"/>
                <w:szCs w:val="22"/>
              </w:rPr>
              <w:t>0 .. 1</w:t>
            </w:r>
          </w:p>
        </w:tc>
      </w:tr>
    </w:tbl>
    <w:p w14:paraId="6AAE9761" w14:textId="77777777" w:rsidR="002E0941" w:rsidRDefault="002E0941" w:rsidP="002E0941">
      <w:pPr>
        <w:pStyle w:val="Kop2"/>
        <w:rPr>
          <w:rFonts w:ascii="Calibri" w:hAnsi="Calibri" w:cs="Calibri"/>
        </w:rPr>
      </w:pPr>
      <w:bookmarkStart w:id="122" w:name="global_class_Model_ZAKENRELATIE"/>
      <w:bookmarkStart w:id="123" w:name="_Toc517048433"/>
      <w:bookmarkEnd w:id="122"/>
      <w:r>
        <w:rPr>
          <w:rFonts w:ascii="Calibri" w:hAnsi="Calibri" w:cs="Calibri"/>
        </w:rPr>
        <w:t>Relatieklasse ZAKENRELATIE</w:t>
      </w:r>
      <w:bookmarkEnd w:id="12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8F5E6E1" w14:textId="77777777" w:rsidTr="002E0941">
        <w:trPr>
          <w:tblCellSpacing w:w="15" w:type="dxa"/>
        </w:trPr>
        <w:tc>
          <w:tcPr>
            <w:tcW w:w="1500" w:type="pct"/>
            <w:tcBorders>
              <w:top w:val="nil"/>
              <w:left w:val="nil"/>
              <w:bottom w:val="nil"/>
              <w:right w:val="nil"/>
            </w:tcBorders>
            <w:hideMark/>
          </w:tcPr>
          <w:p w14:paraId="46F266F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C65D053" w14:textId="77777777" w:rsidR="002E0941" w:rsidRDefault="002E0941">
            <w:pPr>
              <w:rPr>
                <w:rFonts w:ascii="Calibri" w:hAnsi="Calibri" w:cs="Calibri"/>
                <w:sz w:val="22"/>
                <w:szCs w:val="22"/>
              </w:rPr>
            </w:pPr>
            <w:r>
              <w:rPr>
                <w:rFonts w:ascii="Calibri" w:hAnsi="Calibri" w:cs="Calibri"/>
                <w:sz w:val="22"/>
                <w:szCs w:val="22"/>
              </w:rPr>
              <w:t>ZAKENRELATIE</w:t>
            </w:r>
          </w:p>
        </w:tc>
      </w:tr>
      <w:tr w:rsidR="002E0941" w14:paraId="20E8D070" w14:textId="77777777" w:rsidTr="002E0941">
        <w:trPr>
          <w:tblCellSpacing w:w="15" w:type="dxa"/>
        </w:trPr>
        <w:tc>
          <w:tcPr>
            <w:tcW w:w="1500" w:type="pct"/>
            <w:tcBorders>
              <w:top w:val="nil"/>
              <w:left w:val="nil"/>
              <w:bottom w:val="nil"/>
              <w:right w:val="nil"/>
            </w:tcBorders>
            <w:hideMark/>
          </w:tcPr>
          <w:p w14:paraId="1CA720B4"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29E607F" w14:textId="77777777" w:rsidR="002E0941" w:rsidRDefault="002E0941">
            <w:pPr>
              <w:rPr>
                <w:rFonts w:ascii="Calibri" w:hAnsi="Calibri" w:cs="Calibri"/>
                <w:sz w:val="22"/>
                <w:szCs w:val="22"/>
              </w:rPr>
            </w:pPr>
            <w:r>
              <w:rPr>
                <w:rFonts w:ascii="Calibri" w:hAnsi="Calibri" w:cs="Calibri"/>
                <w:sz w:val="22"/>
                <w:szCs w:val="22"/>
              </w:rPr>
              <w:t>De relevantie van de andere ZAAK voor de ZAAK.</w:t>
            </w:r>
          </w:p>
        </w:tc>
      </w:tr>
      <w:tr w:rsidR="002E0941" w14:paraId="67DACC9D" w14:textId="77777777" w:rsidTr="002E0941">
        <w:trPr>
          <w:tblCellSpacing w:w="15" w:type="dxa"/>
        </w:trPr>
        <w:tc>
          <w:tcPr>
            <w:tcW w:w="1500" w:type="pct"/>
            <w:tcBorders>
              <w:top w:val="nil"/>
              <w:left w:val="nil"/>
              <w:bottom w:val="nil"/>
              <w:right w:val="nil"/>
            </w:tcBorders>
            <w:hideMark/>
          </w:tcPr>
          <w:p w14:paraId="1E912C89" w14:textId="77777777" w:rsidR="002E0941" w:rsidRDefault="002E0941">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42664110" w14:textId="77777777" w:rsidR="002E0941" w:rsidRDefault="002E0941">
            <w:pPr>
              <w:rPr>
                <w:rFonts w:ascii="Calibri" w:hAnsi="Calibri" w:cs="Calibri"/>
                <w:sz w:val="22"/>
                <w:szCs w:val="22"/>
              </w:rPr>
            </w:pPr>
            <w:r>
              <w:rPr>
                <w:rFonts w:ascii="Calibri" w:hAnsi="Calibri" w:cs="Calibri"/>
                <w:sz w:val="22"/>
                <w:szCs w:val="22"/>
              </w:rPr>
              <w:t>ZAAK heeft relevante andere ZAAK</w:t>
            </w:r>
          </w:p>
        </w:tc>
      </w:tr>
    </w:tbl>
    <w:p w14:paraId="4FE8A004"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9AFF778" w14:textId="77777777" w:rsidTr="002E0941">
        <w:trPr>
          <w:tblCellSpacing w:w="15" w:type="dxa"/>
        </w:trPr>
        <w:tc>
          <w:tcPr>
            <w:tcW w:w="1500" w:type="pct"/>
            <w:tcBorders>
              <w:top w:val="nil"/>
              <w:left w:val="nil"/>
              <w:bottom w:val="nil"/>
              <w:right w:val="nil"/>
            </w:tcBorders>
            <w:hideMark/>
          </w:tcPr>
          <w:p w14:paraId="2A4F9265"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EB59B12"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2102"/>
        <w:gridCol w:w="4345"/>
        <w:gridCol w:w="1615"/>
        <w:gridCol w:w="770"/>
      </w:tblGrid>
      <w:tr w:rsidR="002E0941" w14:paraId="30A2BCF3" w14:textId="77777777" w:rsidTr="002E0941">
        <w:trPr>
          <w:tblCellSpacing w:w="15" w:type="dxa"/>
        </w:trPr>
        <w:tc>
          <w:tcPr>
            <w:tcW w:w="0" w:type="auto"/>
            <w:tcBorders>
              <w:top w:val="nil"/>
              <w:left w:val="nil"/>
              <w:bottom w:val="nil"/>
              <w:right w:val="nil"/>
            </w:tcBorders>
            <w:hideMark/>
          </w:tcPr>
          <w:p w14:paraId="180AF1A2"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76E4A37F"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3C614290"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A4358D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4B50C3A"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04DDEB5" w14:textId="77777777" w:rsidTr="002E0941">
        <w:trPr>
          <w:tblCellSpacing w:w="15" w:type="dxa"/>
        </w:trPr>
        <w:tc>
          <w:tcPr>
            <w:tcW w:w="250" w:type="pct"/>
            <w:tcBorders>
              <w:top w:val="nil"/>
              <w:left w:val="nil"/>
              <w:bottom w:val="nil"/>
              <w:right w:val="nil"/>
            </w:tcBorders>
            <w:hideMark/>
          </w:tcPr>
          <w:p w14:paraId="6E3792B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5053C0B" w14:textId="77777777" w:rsidR="002E0941" w:rsidRDefault="002E0941">
            <w:pPr>
              <w:rPr>
                <w:rFonts w:ascii="Calibri" w:hAnsi="Calibri" w:cs="Calibri"/>
                <w:sz w:val="22"/>
                <w:szCs w:val="22"/>
              </w:rPr>
            </w:pPr>
            <w:r>
              <w:rPr>
                <w:rFonts w:ascii="Calibri" w:hAnsi="Calibri" w:cs="Calibri"/>
                <w:sz w:val="22"/>
                <w:szCs w:val="22"/>
              </w:rPr>
              <w:t xml:space="preserve">Aard relatie </w:t>
            </w:r>
          </w:p>
        </w:tc>
        <w:tc>
          <w:tcPr>
            <w:tcW w:w="2500" w:type="pct"/>
            <w:tcBorders>
              <w:top w:val="nil"/>
              <w:left w:val="nil"/>
              <w:bottom w:val="nil"/>
              <w:right w:val="nil"/>
            </w:tcBorders>
            <w:hideMark/>
          </w:tcPr>
          <w:p w14:paraId="14DD54AE" w14:textId="77777777" w:rsidR="002E0941" w:rsidRDefault="002E0941">
            <w:pPr>
              <w:rPr>
                <w:rFonts w:ascii="Calibri" w:hAnsi="Calibri" w:cs="Calibri"/>
                <w:sz w:val="22"/>
                <w:szCs w:val="22"/>
              </w:rPr>
            </w:pPr>
            <w:r>
              <w:rPr>
                <w:rFonts w:ascii="Calibri" w:hAnsi="Calibri" w:cs="Calibri"/>
                <w:sz w:val="22"/>
                <w:szCs w:val="22"/>
              </w:rPr>
              <w:t>Omschrijving van de aard van de relatie van de andere ZAAK tot de (onderhanden) ZAAK.</w:t>
            </w:r>
          </w:p>
        </w:tc>
        <w:tc>
          <w:tcPr>
            <w:tcW w:w="500" w:type="pct"/>
            <w:tcBorders>
              <w:top w:val="nil"/>
              <w:left w:val="nil"/>
              <w:bottom w:val="nil"/>
              <w:right w:val="nil"/>
            </w:tcBorders>
            <w:hideMark/>
          </w:tcPr>
          <w:p w14:paraId="0A065328" w14:textId="77777777" w:rsidR="002E0941" w:rsidRDefault="002E0941">
            <w:pPr>
              <w:rPr>
                <w:rFonts w:ascii="Calibri" w:hAnsi="Calibri" w:cs="Calibri"/>
                <w:sz w:val="22"/>
                <w:szCs w:val="22"/>
              </w:rPr>
            </w:pPr>
            <w:r>
              <w:rPr>
                <w:rFonts w:ascii="Calibri" w:hAnsi="Calibri" w:cs="Calibri"/>
                <w:sz w:val="22"/>
                <w:szCs w:val="22"/>
              </w:rPr>
              <w:t xml:space="preserve">aardZakenRelatie </w:t>
            </w:r>
          </w:p>
        </w:tc>
        <w:tc>
          <w:tcPr>
            <w:tcW w:w="500" w:type="pct"/>
            <w:tcBorders>
              <w:top w:val="nil"/>
              <w:left w:val="nil"/>
              <w:bottom w:val="nil"/>
              <w:right w:val="nil"/>
            </w:tcBorders>
            <w:hideMark/>
          </w:tcPr>
          <w:p w14:paraId="2FB0E4FF" w14:textId="77777777" w:rsidR="002E0941" w:rsidRDefault="002E0941">
            <w:pPr>
              <w:rPr>
                <w:rFonts w:ascii="Calibri" w:hAnsi="Calibri" w:cs="Calibri"/>
                <w:sz w:val="22"/>
                <w:szCs w:val="22"/>
              </w:rPr>
            </w:pPr>
            <w:r>
              <w:rPr>
                <w:rFonts w:ascii="Calibri" w:hAnsi="Calibri" w:cs="Calibri"/>
                <w:sz w:val="22"/>
                <w:szCs w:val="22"/>
              </w:rPr>
              <w:t>1</w:t>
            </w:r>
          </w:p>
        </w:tc>
      </w:tr>
    </w:tbl>
    <w:p w14:paraId="366597F3" w14:textId="77777777" w:rsidR="002E0941" w:rsidRDefault="002E0941" w:rsidP="002E0941">
      <w:pPr>
        <w:pStyle w:val="Kop2"/>
        <w:rPr>
          <w:rFonts w:ascii="Calibri" w:hAnsi="Calibri" w:cs="Calibri"/>
        </w:rPr>
      </w:pPr>
      <w:bookmarkStart w:id="124" w:name="global_class_Model_ZAAKINFORMATIETOBJECT"/>
      <w:bookmarkStart w:id="125" w:name="_Toc517048434"/>
      <w:bookmarkEnd w:id="124"/>
      <w:r>
        <w:rPr>
          <w:rFonts w:ascii="Calibri" w:hAnsi="Calibri" w:cs="Calibri"/>
        </w:rPr>
        <w:t>Relatieklasse /ZAAK-INFORMATIETOBJECT-TYPE ARCHIEFREGIME</w:t>
      </w:r>
      <w:bookmarkEnd w:id="12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4B824F7" w14:textId="77777777" w:rsidTr="002E0941">
        <w:trPr>
          <w:tblCellSpacing w:w="15" w:type="dxa"/>
        </w:trPr>
        <w:tc>
          <w:tcPr>
            <w:tcW w:w="1500" w:type="pct"/>
            <w:tcBorders>
              <w:top w:val="nil"/>
              <w:left w:val="nil"/>
              <w:bottom w:val="nil"/>
              <w:right w:val="nil"/>
            </w:tcBorders>
            <w:hideMark/>
          </w:tcPr>
          <w:p w14:paraId="72832914" w14:textId="77777777" w:rsidR="002E0941" w:rsidRDefault="002E0941">
            <w:pPr>
              <w:rPr>
                <w:rFonts w:ascii="Calibri" w:hAnsi="Calibri" w:cs="Calibri"/>
                <w:sz w:val="22"/>
                <w:szCs w:val="22"/>
              </w:rPr>
            </w:pPr>
            <w:bookmarkStart w:id="126" w:name="_Hlk517093173"/>
            <w:r>
              <w:rPr>
                <w:rFonts w:ascii="Calibri" w:hAnsi="Calibri" w:cs="Calibri"/>
                <w:b/>
                <w:bCs/>
                <w:sz w:val="22"/>
                <w:szCs w:val="22"/>
              </w:rPr>
              <w:t>Naam</w:t>
            </w:r>
          </w:p>
        </w:tc>
        <w:tc>
          <w:tcPr>
            <w:tcW w:w="3500" w:type="pct"/>
            <w:tcBorders>
              <w:top w:val="nil"/>
              <w:left w:val="nil"/>
              <w:bottom w:val="nil"/>
              <w:right w:val="nil"/>
            </w:tcBorders>
            <w:hideMark/>
          </w:tcPr>
          <w:p w14:paraId="2CCBE25F" w14:textId="77777777" w:rsidR="002E0941" w:rsidRDefault="002E0941">
            <w:pPr>
              <w:rPr>
                <w:rFonts w:ascii="Calibri" w:hAnsi="Calibri" w:cs="Calibri"/>
                <w:sz w:val="22"/>
                <w:szCs w:val="22"/>
              </w:rPr>
            </w:pPr>
            <w:r>
              <w:rPr>
                <w:rFonts w:ascii="Calibri" w:hAnsi="Calibri" w:cs="Calibri"/>
                <w:sz w:val="22"/>
                <w:szCs w:val="22"/>
              </w:rPr>
              <w:t>/ZAAK-INFORMATIETOBJECT-TYPE ARCHIEFREGIME</w:t>
            </w:r>
          </w:p>
        </w:tc>
      </w:tr>
      <w:tr w:rsidR="002E0941" w14:paraId="106ADE8A" w14:textId="77777777" w:rsidTr="002E0941">
        <w:trPr>
          <w:tblCellSpacing w:w="15" w:type="dxa"/>
        </w:trPr>
        <w:tc>
          <w:tcPr>
            <w:tcW w:w="1500" w:type="pct"/>
            <w:tcBorders>
              <w:top w:val="nil"/>
              <w:left w:val="nil"/>
              <w:bottom w:val="nil"/>
              <w:right w:val="nil"/>
            </w:tcBorders>
            <w:hideMark/>
          </w:tcPr>
          <w:p w14:paraId="476ED20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7C1629" w14:textId="77777777" w:rsidR="002E0941" w:rsidRDefault="002E0941">
            <w:pPr>
              <w:rPr>
                <w:rFonts w:ascii="Calibri" w:hAnsi="Calibri" w:cs="Calibri"/>
                <w:sz w:val="22"/>
                <w:szCs w:val="22"/>
              </w:rPr>
            </w:pPr>
            <w:r>
              <w:rPr>
                <w:rFonts w:ascii="Calibri" w:hAnsi="Calibri" w:cs="Calibri"/>
                <w:sz w:val="22"/>
                <w:szCs w:val="22"/>
              </w:rPr>
              <w:t xml:space="preserve">Afwijkende vernietigingstermijn van informatieobjecten van een INFORMATIEOBJECTTYPE bij zaken van een ZAAKTYPE op grond van resultaten van een RESULTAATTYPE bij dat ZAAKTYPE. </w:t>
            </w:r>
          </w:p>
        </w:tc>
      </w:tr>
      <w:tr w:rsidR="002E0941" w14:paraId="2D4205BF" w14:textId="77777777" w:rsidTr="002E0941">
        <w:trPr>
          <w:tblCellSpacing w:w="15" w:type="dxa"/>
        </w:trPr>
        <w:tc>
          <w:tcPr>
            <w:tcW w:w="1500" w:type="pct"/>
            <w:tcBorders>
              <w:top w:val="nil"/>
              <w:left w:val="nil"/>
              <w:bottom w:val="nil"/>
              <w:right w:val="nil"/>
            </w:tcBorders>
            <w:hideMark/>
          </w:tcPr>
          <w:p w14:paraId="6EE81E16" w14:textId="77777777" w:rsidR="002E0941" w:rsidRDefault="002E0941">
            <w:pPr>
              <w:rPr>
                <w:rFonts w:ascii="Calibri" w:hAnsi="Calibri" w:cs="Calibri"/>
                <w:sz w:val="22"/>
                <w:szCs w:val="22"/>
              </w:rPr>
            </w:pPr>
            <w:r>
              <w:rPr>
                <w:rFonts w:ascii="Calibri" w:hAnsi="Calibri" w:cs="Calibri"/>
                <w:b/>
                <w:bCs/>
                <w:sz w:val="22"/>
                <w:szCs w:val="22"/>
              </w:rPr>
              <w:t>Relatiesoort</w:t>
            </w:r>
          </w:p>
        </w:tc>
        <w:tc>
          <w:tcPr>
            <w:tcW w:w="3500" w:type="pct"/>
            <w:tcBorders>
              <w:top w:val="nil"/>
              <w:left w:val="nil"/>
              <w:bottom w:val="nil"/>
              <w:right w:val="nil"/>
            </w:tcBorders>
            <w:hideMark/>
          </w:tcPr>
          <w:p w14:paraId="59D7220C" w14:textId="77777777" w:rsidR="002E0941" w:rsidRDefault="002E0941">
            <w:pPr>
              <w:rPr>
                <w:rFonts w:ascii="Calibri" w:hAnsi="Calibri" w:cs="Calibri"/>
                <w:sz w:val="22"/>
                <w:szCs w:val="22"/>
              </w:rPr>
            </w:pPr>
            <w:r>
              <w:rPr>
                <w:rFonts w:ascii="Calibri" w:hAnsi="Calibri" w:cs="Calibri"/>
                <w:sz w:val="22"/>
                <w:szCs w:val="22"/>
              </w:rPr>
              <w:t>RESULTAATTYPE bepaalt afwijkende vernietigingstermijn van INFORMATIEOBJECTTYPE</w:t>
            </w:r>
          </w:p>
        </w:tc>
      </w:tr>
    </w:tbl>
    <w:p w14:paraId="58E32CA1"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54"/>
      </w:tblGrid>
      <w:tr w:rsidR="002E0941" w14:paraId="4AB7439A" w14:textId="77777777" w:rsidTr="002E0941">
        <w:trPr>
          <w:tblCellSpacing w:w="15" w:type="dxa"/>
        </w:trPr>
        <w:tc>
          <w:tcPr>
            <w:tcW w:w="1500" w:type="pct"/>
            <w:tcBorders>
              <w:top w:val="nil"/>
              <w:left w:val="nil"/>
              <w:bottom w:val="nil"/>
              <w:right w:val="nil"/>
            </w:tcBorders>
            <w:hideMark/>
          </w:tcPr>
          <w:p w14:paraId="1E33F7D4" w14:textId="77777777" w:rsidR="002E0941" w:rsidRDefault="002E0941">
            <w:pPr>
              <w:rPr>
                <w:rFonts w:ascii="Calibri" w:hAnsi="Calibri" w:cs="Calibri"/>
                <w:sz w:val="22"/>
                <w:szCs w:val="22"/>
              </w:rPr>
            </w:pPr>
            <w:r>
              <w:rPr>
                <w:rFonts w:ascii="Calibri" w:hAnsi="Calibri" w:cs="Calibri"/>
                <w:b/>
                <w:bCs/>
                <w:sz w:val="22"/>
                <w:szCs w:val="22"/>
              </w:rPr>
              <w:t>Overzicht attributen</w:t>
            </w:r>
          </w:p>
        </w:tc>
      </w:tr>
    </w:tbl>
    <w:p w14:paraId="73A93EA3"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7B058335" w14:textId="77777777" w:rsidTr="002E0941">
        <w:trPr>
          <w:tblCellSpacing w:w="15" w:type="dxa"/>
        </w:trPr>
        <w:tc>
          <w:tcPr>
            <w:tcW w:w="0" w:type="auto"/>
            <w:tcBorders>
              <w:top w:val="nil"/>
              <w:left w:val="nil"/>
              <w:bottom w:val="nil"/>
              <w:right w:val="nil"/>
            </w:tcBorders>
            <w:hideMark/>
          </w:tcPr>
          <w:p w14:paraId="3ED4EF4C" w14:textId="77777777" w:rsidR="002E0941" w:rsidRDefault="002E0941">
            <w:pPr>
              <w:rPr>
                <w:rFonts w:ascii="Calibri" w:hAnsi="Calibri" w:cs="Calibri"/>
                <w:sz w:val="22"/>
                <w:szCs w:val="22"/>
              </w:rPr>
            </w:pPr>
          </w:p>
        </w:tc>
        <w:tc>
          <w:tcPr>
            <w:tcW w:w="0" w:type="auto"/>
            <w:tcBorders>
              <w:top w:val="nil"/>
              <w:left w:val="nil"/>
              <w:bottom w:val="nil"/>
              <w:right w:val="nil"/>
            </w:tcBorders>
            <w:hideMark/>
          </w:tcPr>
          <w:p w14:paraId="09ED08A9" w14:textId="77777777" w:rsidR="002E0941" w:rsidRDefault="002E0941">
            <w:pPr>
              <w:rPr>
                <w:rFonts w:ascii="Calibri" w:hAnsi="Calibri" w:cs="Calibri"/>
                <w:sz w:val="22"/>
                <w:szCs w:val="22"/>
              </w:rPr>
            </w:pPr>
            <w:r>
              <w:rPr>
                <w:rFonts w:ascii="Calibri" w:hAnsi="Calibri" w:cs="Calibri"/>
                <w:i/>
                <w:iCs/>
                <w:sz w:val="22"/>
                <w:szCs w:val="22"/>
              </w:rPr>
              <w:t>Attribuutnaam</w:t>
            </w:r>
          </w:p>
        </w:tc>
        <w:tc>
          <w:tcPr>
            <w:tcW w:w="0" w:type="auto"/>
            <w:tcBorders>
              <w:top w:val="nil"/>
              <w:left w:val="nil"/>
              <w:bottom w:val="nil"/>
              <w:right w:val="nil"/>
            </w:tcBorders>
            <w:hideMark/>
          </w:tcPr>
          <w:p w14:paraId="6571EAE6"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E4D5989"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870D0C2"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BB96CC1" w14:textId="77777777" w:rsidTr="002E0941">
        <w:trPr>
          <w:tblCellSpacing w:w="15" w:type="dxa"/>
        </w:trPr>
        <w:tc>
          <w:tcPr>
            <w:tcW w:w="250" w:type="pct"/>
            <w:tcBorders>
              <w:top w:val="nil"/>
              <w:left w:val="nil"/>
              <w:bottom w:val="nil"/>
              <w:right w:val="nil"/>
            </w:tcBorders>
            <w:hideMark/>
          </w:tcPr>
          <w:p w14:paraId="1D87753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A8038F" w14:textId="77777777" w:rsidR="002E0941" w:rsidRDefault="002E0941">
            <w:pPr>
              <w:rPr>
                <w:rFonts w:ascii="Calibri" w:hAnsi="Calibri" w:cs="Calibri"/>
                <w:sz w:val="22"/>
                <w:szCs w:val="22"/>
              </w:rPr>
            </w:pPr>
            <w:r>
              <w:rPr>
                <w:rFonts w:ascii="Calibri" w:hAnsi="Calibri" w:cs="Calibri"/>
                <w:sz w:val="22"/>
                <w:szCs w:val="22"/>
              </w:rPr>
              <w:t xml:space="preserve">Vernietigingstermijn </w:t>
            </w:r>
          </w:p>
        </w:tc>
        <w:tc>
          <w:tcPr>
            <w:tcW w:w="2500" w:type="pct"/>
            <w:tcBorders>
              <w:top w:val="nil"/>
              <w:left w:val="nil"/>
              <w:bottom w:val="nil"/>
              <w:right w:val="nil"/>
            </w:tcBorders>
            <w:hideMark/>
          </w:tcPr>
          <w:p w14:paraId="789D8393" w14:textId="77777777" w:rsidR="002E0941" w:rsidRDefault="002E0941">
            <w:pPr>
              <w:rPr>
                <w:rFonts w:ascii="Calibri" w:hAnsi="Calibri" w:cs="Calibri"/>
                <w:sz w:val="22"/>
                <w:szCs w:val="22"/>
              </w:rPr>
            </w:pPr>
            <w:r>
              <w:rPr>
                <w:rFonts w:ascii="Calibri" w:hAnsi="Calibri" w:cs="Calibri"/>
                <w:sz w:val="22"/>
                <w:szCs w:val="22"/>
              </w:rPr>
              <w:t xml:space="preserve">De termijn waarna informatieobjecten, van het INFORMATIEOBJECTTYPE bij zaken van het ZAAKTYPE met een resultaat van het RESULTAATTYPE, vernietigd moeten worden. </w:t>
            </w:r>
          </w:p>
        </w:tc>
        <w:tc>
          <w:tcPr>
            <w:tcW w:w="500" w:type="pct"/>
            <w:tcBorders>
              <w:top w:val="nil"/>
              <w:left w:val="nil"/>
              <w:bottom w:val="nil"/>
              <w:right w:val="nil"/>
            </w:tcBorders>
            <w:hideMark/>
          </w:tcPr>
          <w:p w14:paraId="4DCD9DB4" w14:textId="77777777" w:rsidR="002E0941" w:rsidRDefault="002E0941">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6427F39B" w14:textId="77777777" w:rsidR="002E0941" w:rsidRDefault="002E0941">
            <w:pPr>
              <w:rPr>
                <w:rFonts w:ascii="Calibri" w:hAnsi="Calibri" w:cs="Calibri"/>
                <w:sz w:val="22"/>
                <w:szCs w:val="22"/>
              </w:rPr>
            </w:pPr>
            <w:r>
              <w:rPr>
                <w:rFonts w:ascii="Calibri" w:hAnsi="Calibri" w:cs="Calibri"/>
                <w:sz w:val="22"/>
                <w:szCs w:val="22"/>
              </w:rPr>
              <w:t>0 .. 1</w:t>
            </w:r>
          </w:p>
        </w:tc>
      </w:tr>
    </w:tbl>
    <w:p w14:paraId="438E1416" w14:textId="77777777" w:rsidR="002E0941" w:rsidRDefault="002E0941" w:rsidP="002E0941">
      <w:pPr>
        <w:pStyle w:val="Kop1"/>
        <w:rPr>
          <w:rFonts w:ascii="Calibri" w:hAnsi="Calibri" w:cs="Calibri"/>
          <w:szCs w:val="32"/>
        </w:rPr>
      </w:pPr>
      <w:bookmarkStart w:id="127" w:name="_Toc517048435"/>
      <w:bookmarkEnd w:id="126"/>
      <w:r>
        <w:rPr>
          <w:rFonts w:ascii="Calibri" w:hAnsi="Calibri" w:cs="Calibri"/>
        </w:rPr>
        <w:t>Referentielijst overzicht</w:t>
      </w:r>
      <w:bookmarkEnd w:id="127"/>
      <w:r>
        <w:rPr>
          <w:rFonts w:ascii="Calibri" w:hAnsi="Calibri" w:cs="Calibri"/>
        </w:rPr>
        <w:t xml:space="preserve"> </w:t>
      </w:r>
    </w:p>
    <w:p w14:paraId="3CA56017" w14:textId="77777777" w:rsidR="002E0941" w:rsidRDefault="002E0941" w:rsidP="002E0941">
      <w:pPr>
        <w:pStyle w:val="Kop2"/>
        <w:rPr>
          <w:rFonts w:ascii="Calibri" w:hAnsi="Calibri" w:cs="Calibri"/>
        </w:rPr>
      </w:pPr>
      <w:bookmarkStart w:id="128" w:name="global_class_Model_COMMUNICATIEKANAAL"/>
      <w:bookmarkStart w:id="129" w:name="_Toc517048436"/>
      <w:bookmarkEnd w:id="128"/>
      <w:r>
        <w:rPr>
          <w:rFonts w:ascii="Calibri" w:hAnsi="Calibri" w:cs="Calibri"/>
        </w:rPr>
        <w:t>Referentielijst COMMUNICATIEKANAAL</w:t>
      </w:r>
      <w:bookmarkEnd w:id="12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01"/>
        <w:gridCol w:w="7953"/>
      </w:tblGrid>
      <w:tr w:rsidR="002E0941" w14:paraId="49E4FA66" w14:textId="77777777" w:rsidTr="002E0941">
        <w:trPr>
          <w:tblCellSpacing w:w="15" w:type="dxa"/>
        </w:trPr>
        <w:tc>
          <w:tcPr>
            <w:tcW w:w="1500" w:type="pct"/>
            <w:tcBorders>
              <w:top w:val="nil"/>
              <w:left w:val="nil"/>
              <w:bottom w:val="nil"/>
              <w:right w:val="nil"/>
            </w:tcBorders>
            <w:hideMark/>
          </w:tcPr>
          <w:p w14:paraId="2F6432D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2002054" w14:textId="77777777" w:rsidR="002E0941" w:rsidRDefault="002E0941">
            <w:pPr>
              <w:rPr>
                <w:rFonts w:ascii="Calibri" w:hAnsi="Calibri" w:cs="Calibri"/>
                <w:sz w:val="22"/>
                <w:szCs w:val="22"/>
              </w:rPr>
            </w:pPr>
            <w:r>
              <w:rPr>
                <w:rFonts w:ascii="Calibri" w:hAnsi="Calibri" w:cs="Calibri"/>
                <w:sz w:val="22"/>
                <w:szCs w:val="22"/>
              </w:rPr>
              <w:t>COMMUNICATIEKANAAL</w:t>
            </w:r>
          </w:p>
        </w:tc>
      </w:tr>
      <w:tr w:rsidR="002E0941" w14:paraId="3516D9F8" w14:textId="77777777" w:rsidTr="002E0941">
        <w:trPr>
          <w:tblCellSpacing w:w="15" w:type="dxa"/>
        </w:trPr>
        <w:tc>
          <w:tcPr>
            <w:tcW w:w="1500" w:type="pct"/>
            <w:tcBorders>
              <w:top w:val="nil"/>
              <w:left w:val="nil"/>
              <w:bottom w:val="nil"/>
              <w:right w:val="nil"/>
            </w:tcBorders>
            <w:hideMark/>
          </w:tcPr>
          <w:p w14:paraId="70670A9F"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C0F615C" w14:textId="77777777" w:rsidR="002E0941" w:rsidRDefault="002E0941">
            <w:pPr>
              <w:rPr>
                <w:rFonts w:ascii="Calibri" w:hAnsi="Calibri" w:cs="Calibri"/>
                <w:sz w:val="22"/>
                <w:szCs w:val="22"/>
              </w:rPr>
            </w:pPr>
            <w:r>
              <w:rPr>
                <w:rFonts w:ascii="Calibri" w:hAnsi="Calibri" w:cs="Calibri"/>
                <w:sz w:val="22"/>
                <w:szCs w:val="22"/>
              </w:rPr>
              <w:t>VNG Realisatie</w:t>
            </w:r>
          </w:p>
        </w:tc>
      </w:tr>
      <w:tr w:rsidR="002E0941" w14:paraId="2502A3E1" w14:textId="77777777" w:rsidTr="002E0941">
        <w:trPr>
          <w:tblCellSpacing w:w="15" w:type="dxa"/>
        </w:trPr>
        <w:tc>
          <w:tcPr>
            <w:tcW w:w="1500" w:type="pct"/>
            <w:tcBorders>
              <w:top w:val="nil"/>
              <w:left w:val="nil"/>
              <w:bottom w:val="nil"/>
              <w:right w:val="nil"/>
            </w:tcBorders>
            <w:hideMark/>
          </w:tcPr>
          <w:p w14:paraId="48B4C6E0"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A3E59AA" w14:textId="77777777" w:rsidR="002E0941" w:rsidRDefault="002E0941">
            <w:pPr>
              <w:rPr>
                <w:rFonts w:ascii="Calibri" w:hAnsi="Calibri" w:cs="Calibri"/>
                <w:sz w:val="22"/>
                <w:szCs w:val="22"/>
              </w:rPr>
            </w:pPr>
            <w:r>
              <w:rPr>
                <w:rFonts w:ascii="Calibri" w:hAnsi="Calibri" w:cs="Calibri"/>
                <w:sz w:val="22"/>
                <w:szCs w:val="22"/>
              </w:rPr>
              <w:t>Benamingen van de mediums waarlangs de aanleiding om een zaak te starten is ontvangen.</w:t>
            </w:r>
          </w:p>
        </w:tc>
      </w:tr>
      <w:tr w:rsidR="002E0941" w14:paraId="754551F6" w14:textId="77777777" w:rsidTr="002E0941">
        <w:trPr>
          <w:tblCellSpacing w:w="15" w:type="dxa"/>
        </w:trPr>
        <w:tc>
          <w:tcPr>
            <w:tcW w:w="1500" w:type="pct"/>
            <w:tcBorders>
              <w:top w:val="nil"/>
              <w:left w:val="nil"/>
              <w:bottom w:val="nil"/>
              <w:right w:val="nil"/>
            </w:tcBorders>
            <w:hideMark/>
          </w:tcPr>
          <w:p w14:paraId="7155AF6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F36D2E3" w14:textId="77777777" w:rsidR="002E0941" w:rsidRDefault="002E0941">
            <w:pPr>
              <w:rPr>
                <w:rFonts w:ascii="Calibri" w:hAnsi="Calibri" w:cs="Calibri"/>
                <w:sz w:val="22"/>
                <w:szCs w:val="22"/>
              </w:rPr>
            </w:pPr>
            <w:r>
              <w:rPr>
                <w:rFonts w:ascii="Calibri" w:hAnsi="Calibri" w:cs="Calibri"/>
                <w:sz w:val="22"/>
                <w:szCs w:val="22"/>
              </w:rPr>
              <w:t>VNG Realisatie</w:t>
            </w:r>
          </w:p>
        </w:tc>
      </w:tr>
      <w:tr w:rsidR="002E0941" w14:paraId="20556FB3" w14:textId="77777777" w:rsidTr="002E0941">
        <w:trPr>
          <w:tblCellSpacing w:w="15" w:type="dxa"/>
        </w:trPr>
        <w:tc>
          <w:tcPr>
            <w:tcW w:w="1500" w:type="pct"/>
            <w:tcBorders>
              <w:top w:val="nil"/>
              <w:left w:val="nil"/>
              <w:bottom w:val="nil"/>
              <w:right w:val="nil"/>
            </w:tcBorders>
            <w:hideMark/>
          </w:tcPr>
          <w:p w14:paraId="7F66422D"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05A346" w14:textId="77777777" w:rsidR="002E0941" w:rsidRDefault="002E0941">
            <w:pPr>
              <w:rPr>
                <w:rFonts w:ascii="Calibri" w:hAnsi="Calibri" w:cs="Calibri"/>
                <w:sz w:val="22"/>
                <w:szCs w:val="22"/>
              </w:rPr>
            </w:pPr>
            <w:r>
              <w:rPr>
                <w:rFonts w:ascii="Calibri" w:hAnsi="Calibri" w:cs="Calibri"/>
                <w:sz w:val="22"/>
                <w:szCs w:val="22"/>
              </w:rPr>
              <w:t>1 mei 2018</w:t>
            </w:r>
          </w:p>
        </w:tc>
      </w:tr>
      <w:tr w:rsidR="002E0941" w14:paraId="0C3E1839" w14:textId="77777777" w:rsidTr="002E0941">
        <w:trPr>
          <w:tblCellSpacing w:w="15" w:type="dxa"/>
        </w:trPr>
        <w:tc>
          <w:tcPr>
            <w:tcW w:w="1500" w:type="pct"/>
            <w:tcBorders>
              <w:top w:val="nil"/>
              <w:left w:val="nil"/>
              <w:bottom w:val="nil"/>
              <w:right w:val="nil"/>
            </w:tcBorders>
            <w:hideMark/>
          </w:tcPr>
          <w:p w14:paraId="08AAF382"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214C6EA9" w14:textId="77777777" w:rsidR="002E0941" w:rsidRDefault="002E0941">
            <w:pPr>
              <w:rPr>
                <w:rFonts w:ascii="Calibri" w:hAnsi="Calibri" w:cs="Calibri"/>
                <w:sz w:val="22"/>
                <w:szCs w:val="22"/>
              </w:rPr>
            </w:pPr>
            <w:r>
              <w:rPr>
                <w:rFonts w:ascii="Calibri" w:hAnsi="Calibri" w:cs="Calibri"/>
                <w:sz w:val="22"/>
                <w:szCs w:val="22"/>
              </w:rPr>
              <w:t>https://www.gemmaonline.nl/index.php/Informatiemodel_Zaken_(RGBZ)#Documenten</w:t>
            </w:r>
          </w:p>
        </w:tc>
      </w:tr>
      <w:tr w:rsidR="002E0941" w14:paraId="148CBDF8" w14:textId="77777777" w:rsidTr="002E0941">
        <w:trPr>
          <w:tblCellSpacing w:w="15" w:type="dxa"/>
        </w:trPr>
        <w:tc>
          <w:tcPr>
            <w:tcW w:w="1500" w:type="pct"/>
            <w:tcBorders>
              <w:top w:val="nil"/>
              <w:left w:val="nil"/>
              <w:bottom w:val="nil"/>
              <w:right w:val="nil"/>
            </w:tcBorders>
            <w:hideMark/>
          </w:tcPr>
          <w:p w14:paraId="4533F97B"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75F6B50E" w14:textId="77777777" w:rsidR="002E0941" w:rsidRDefault="002E0941">
            <w:pPr>
              <w:rPr>
                <w:rFonts w:ascii="Calibri" w:hAnsi="Calibri" w:cs="Calibri"/>
                <w:sz w:val="22"/>
                <w:szCs w:val="22"/>
              </w:rPr>
            </w:pPr>
            <w:r>
              <w:rPr>
                <w:rFonts w:ascii="Calibri" w:hAnsi="Calibri" w:cs="Calibri"/>
                <w:sz w:val="22"/>
                <w:szCs w:val="22"/>
              </w:rPr>
              <w:t>Naam communicatiekanaal</w:t>
            </w:r>
          </w:p>
        </w:tc>
      </w:tr>
    </w:tbl>
    <w:p w14:paraId="76608B83"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2916A6E7" w14:textId="77777777" w:rsidTr="002E0941">
        <w:trPr>
          <w:tblCellSpacing w:w="15" w:type="dxa"/>
        </w:trPr>
        <w:tc>
          <w:tcPr>
            <w:tcW w:w="0" w:type="auto"/>
            <w:tcBorders>
              <w:top w:val="nil"/>
              <w:left w:val="nil"/>
              <w:bottom w:val="nil"/>
              <w:right w:val="nil"/>
            </w:tcBorders>
            <w:hideMark/>
          </w:tcPr>
          <w:p w14:paraId="70D5182C" w14:textId="77777777" w:rsidR="002E0941" w:rsidRDefault="002E0941">
            <w:pPr>
              <w:rPr>
                <w:rFonts w:ascii="Calibri" w:hAnsi="Calibri" w:cs="Calibri"/>
              </w:rPr>
            </w:pPr>
          </w:p>
        </w:tc>
        <w:tc>
          <w:tcPr>
            <w:tcW w:w="0" w:type="auto"/>
            <w:tcBorders>
              <w:top w:val="nil"/>
              <w:left w:val="nil"/>
              <w:bottom w:val="nil"/>
              <w:right w:val="nil"/>
            </w:tcBorders>
            <w:hideMark/>
          </w:tcPr>
          <w:p w14:paraId="3A0D4C4B"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2B3499E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C01501F"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96B6BE2"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692476AE" w14:textId="77777777" w:rsidTr="002E0941">
        <w:trPr>
          <w:tblCellSpacing w:w="15" w:type="dxa"/>
        </w:trPr>
        <w:tc>
          <w:tcPr>
            <w:tcW w:w="250" w:type="pct"/>
            <w:tcBorders>
              <w:top w:val="nil"/>
              <w:left w:val="nil"/>
              <w:bottom w:val="nil"/>
              <w:right w:val="nil"/>
            </w:tcBorders>
            <w:hideMark/>
          </w:tcPr>
          <w:p w14:paraId="650DB1A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96617CE" w14:textId="77777777" w:rsidR="002E0941" w:rsidRDefault="002E0941">
            <w:pPr>
              <w:rPr>
                <w:rFonts w:ascii="Calibri" w:hAnsi="Calibri" w:cs="Calibri"/>
                <w:sz w:val="22"/>
                <w:szCs w:val="22"/>
              </w:rPr>
            </w:pPr>
            <w:r>
              <w:rPr>
                <w:rFonts w:ascii="Calibri" w:hAnsi="Calibri" w:cs="Calibri"/>
                <w:sz w:val="22"/>
                <w:szCs w:val="22"/>
              </w:rPr>
              <w:t xml:space="preserve">Naam communicatiekanaal </w:t>
            </w:r>
          </w:p>
        </w:tc>
        <w:tc>
          <w:tcPr>
            <w:tcW w:w="2500" w:type="pct"/>
            <w:tcBorders>
              <w:top w:val="nil"/>
              <w:left w:val="nil"/>
              <w:bottom w:val="nil"/>
              <w:right w:val="nil"/>
            </w:tcBorders>
            <w:hideMark/>
          </w:tcPr>
          <w:p w14:paraId="3CAC317F" w14:textId="77777777" w:rsidR="002E0941" w:rsidRDefault="002E0941">
            <w:pPr>
              <w:rPr>
                <w:rFonts w:ascii="Calibri" w:hAnsi="Calibri" w:cs="Calibri"/>
                <w:sz w:val="22"/>
                <w:szCs w:val="22"/>
              </w:rPr>
            </w:pPr>
            <w:r>
              <w:rPr>
                <w:rFonts w:ascii="Calibri" w:hAnsi="Calibri" w:cs="Calibri"/>
                <w:sz w:val="22"/>
                <w:szCs w:val="22"/>
              </w:rPr>
              <w:t>De gangbare naam van het communicatiekanaal.</w:t>
            </w:r>
          </w:p>
        </w:tc>
        <w:tc>
          <w:tcPr>
            <w:tcW w:w="500" w:type="pct"/>
            <w:tcBorders>
              <w:top w:val="nil"/>
              <w:left w:val="nil"/>
              <w:bottom w:val="nil"/>
              <w:right w:val="nil"/>
            </w:tcBorders>
            <w:hideMark/>
          </w:tcPr>
          <w:p w14:paraId="34F3B20C" w14:textId="77777777" w:rsidR="002E0941" w:rsidRDefault="002E0941">
            <w:pPr>
              <w:rPr>
                <w:rFonts w:ascii="Calibri" w:hAnsi="Calibri" w:cs="Calibri"/>
                <w:sz w:val="22"/>
                <w:szCs w:val="22"/>
              </w:rPr>
            </w:pPr>
            <w:r>
              <w:rPr>
                <w:rFonts w:ascii="Calibri" w:hAnsi="Calibri" w:cs="Calibri"/>
                <w:sz w:val="22"/>
                <w:szCs w:val="22"/>
              </w:rPr>
              <w:t xml:space="preserve">AN20 </w:t>
            </w:r>
          </w:p>
        </w:tc>
        <w:tc>
          <w:tcPr>
            <w:tcW w:w="500" w:type="pct"/>
            <w:tcBorders>
              <w:top w:val="nil"/>
              <w:left w:val="nil"/>
              <w:bottom w:val="nil"/>
              <w:right w:val="nil"/>
            </w:tcBorders>
            <w:hideMark/>
          </w:tcPr>
          <w:p w14:paraId="0402593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8B98D5C" w14:textId="77777777" w:rsidTr="002E0941">
        <w:trPr>
          <w:tblCellSpacing w:w="15" w:type="dxa"/>
        </w:trPr>
        <w:tc>
          <w:tcPr>
            <w:tcW w:w="250" w:type="pct"/>
            <w:tcBorders>
              <w:top w:val="nil"/>
              <w:left w:val="nil"/>
              <w:bottom w:val="nil"/>
              <w:right w:val="nil"/>
            </w:tcBorders>
            <w:hideMark/>
          </w:tcPr>
          <w:p w14:paraId="36E9CEC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2AF3CEE" w14:textId="77777777" w:rsidR="002E0941" w:rsidRDefault="002E0941">
            <w:pPr>
              <w:rPr>
                <w:rFonts w:ascii="Calibri" w:hAnsi="Calibri" w:cs="Calibri"/>
                <w:sz w:val="22"/>
                <w:szCs w:val="22"/>
              </w:rPr>
            </w:pPr>
            <w:r>
              <w:rPr>
                <w:rFonts w:ascii="Calibri" w:hAnsi="Calibri" w:cs="Calibri"/>
                <w:sz w:val="22"/>
                <w:szCs w:val="22"/>
              </w:rPr>
              <w:t xml:space="preserve">Omschrijving communicatiekanaal </w:t>
            </w:r>
          </w:p>
        </w:tc>
        <w:tc>
          <w:tcPr>
            <w:tcW w:w="2500" w:type="pct"/>
            <w:tcBorders>
              <w:top w:val="nil"/>
              <w:left w:val="nil"/>
              <w:bottom w:val="nil"/>
              <w:right w:val="nil"/>
            </w:tcBorders>
            <w:hideMark/>
          </w:tcPr>
          <w:p w14:paraId="57C1419D" w14:textId="77777777" w:rsidR="002E0941" w:rsidRDefault="002E0941">
            <w:pPr>
              <w:rPr>
                <w:rFonts w:ascii="Calibri" w:hAnsi="Calibri" w:cs="Calibri"/>
                <w:sz w:val="22"/>
                <w:szCs w:val="22"/>
              </w:rPr>
            </w:pPr>
            <w:r>
              <w:rPr>
                <w:rFonts w:ascii="Calibri" w:hAnsi="Calibri" w:cs="Calibri"/>
                <w:sz w:val="22"/>
                <w:szCs w:val="22"/>
              </w:rPr>
              <w:t>Toelichtende beschrijving van (de naam van) het communicatiekanaal.</w:t>
            </w:r>
          </w:p>
        </w:tc>
        <w:tc>
          <w:tcPr>
            <w:tcW w:w="500" w:type="pct"/>
            <w:tcBorders>
              <w:top w:val="nil"/>
              <w:left w:val="nil"/>
              <w:bottom w:val="nil"/>
              <w:right w:val="nil"/>
            </w:tcBorders>
            <w:hideMark/>
          </w:tcPr>
          <w:p w14:paraId="2BFF04FE" w14:textId="77777777" w:rsidR="002E0941" w:rsidRDefault="002E0941">
            <w:pPr>
              <w:rPr>
                <w:rFonts w:ascii="Calibri" w:hAnsi="Calibri" w:cs="Calibri"/>
                <w:sz w:val="22"/>
                <w:szCs w:val="22"/>
              </w:rPr>
            </w:pPr>
            <w:r>
              <w:rPr>
                <w:rFonts w:ascii="Calibri" w:hAnsi="Calibri" w:cs="Calibri"/>
                <w:sz w:val="22"/>
                <w:szCs w:val="22"/>
              </w:rPr>
              <w:t xml:space="preserve">AN200 </w:t>
            </w:r>
          </w:p>
        </w:tc>
        <w:tc>
          <w:tcPr>
            <w:tcW w:w="500" w:type="pct"/>
            <w:tcBorders>
              <w:top w:val="nil"/>
              <w:left w:val="nil"/>
              <w:bottom w:val="nil"/>
              <w:right w:val="nil"/>
            </w:tcBorders>
            <w:hideMark/>
          </w:tcPr>
          <w:p w14:paraId="716F5FC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5569EA1" w14:textId="77777777" w:rsidTr="002E0941">
        <w:trPr>
          <w:gridAfter w:val="3"/>
          <w:wAfter w:w="6538" w:type="dxa"/>
          <w:tblCellSpacing w:w="15" w:type="dxa"/>
        </w:trPr>
        <w:tc>
          <w:tcPr>
            <w:tcW w:w="1500" w:type="pct"/>
            <w:gridSpan w:val="2"/>
            <w:tcBorders>
              <w:top w:val="nil"/>
              <w:left w:val="nil"/>
              <w:bottom w:val="nil"/>
              <w:right w:val="nil"/>
            </w:tcBorders>
            <w:hideMark/>
          </w:tcPr>
          <w:p w14:paraId="6170F43C"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2710517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2CF6B518" w14:textId="77777777" w:rsidTr="002E0941">
        <w:trPr>
          <w:tblCellSpacing w:w="15" w:type="dxa"/>
        </w:trPr>
        <w:tc>
          <w:tcPr>
            <w:tcW w:w="250" w:type="pct"/>
            <w:tcBorders>
              <w:top w:val="nil"/>
              <w:left w:val="nil"/>
              <w:bottom w:val="nil"/>
              <w:right w:val="nil"/>
            </w:tcBorders>
            <w:hideMark/>
          </w:tcPr>
          <w:p w14:paraId="381321CB"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1044C7A" w14:textId="77777777" w:rsidR="002E0941" w:rsidRDefault="002E0941">
            <w:pPr>
              <w:rPr>
                <w:rFonts w:ascii="Calibri" w:hAnsi="Calibri" w:cs="Calibri"/>
                <w:sz w:val="22"/>
                <w:szCs w:val="22"/>
              </w:rPr>
            </w:pPr>
            <w:r>
              <w:rPr>
                <w:rFonts w:ascii="Calibri" w:hAnsi="Calibri" w:cs="Calibri"/>
                <w:sz w:val="22"/>
                <w:szCs w:val="22"/>
              </w:rPr>
              <w:t xml:space="preserve">Dynamische enumeratie van namen van communicatiekanalen (gebruikt bij zaken). </w:t>
            </w:r>
          </w:p>
        </w:tc>
      </w:tr>
    </w:tbl>
    <w:p w14:paraId="0F8E2C38" w14:textId="77777777" w:rsidR="002E0941" w:rsidRDefault="002E0941" w:rsidP="002E0941">
      <w:pPr>
        <w:pStyle w:val="Kop2"/>
        <w:rPr>
          <w:rFonts w:ascii="Calibri" w:hAnsi="Calibri" w:cs="Calibri"/>
        </w:rPr>
      </w:pPr>
      <w:bookmarkStart w:id="130" w:name="global_class_Model_LANDGEBIED"/>
      <w:bookmarkStart w:id="131" w:name="_Toc517048437"/>
      <w:bookmarkEnd w:id="130"/>
      <w:r>
        <w:rPr>
          <w:rFonts w:ascii="Calibri" w:hAnsi="Calibri" w:cs="Calibri"/>
        </w:rPr>
        <w:t>Referentielijst LAND/GEBIED</w:t>
      </w:r>
      <w:bookmarkEnd w:id="13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BE24186" w14:textId="77777777" w:rsidTr="002E0941">
        <w:trPr>
          <w:tblCellSpacing w:w="15" w:type="dxa"/>
        </w:trPr>
        <w:tc>
          <w:tcPr>
            <w:tcW w:w="1500" w:type="pct"/>
            <w:tcBorders>
              <w:top w:val="nil"/>
              <w:left w:val="nil"/>
              <w:bottom w:val="nil"/>
              <w:right w:val="nil"/>
            </w:tcBorders>
            <w:hideMark/>
          </w:tcPr>
          <w:p w14:paraId="5C43134B"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44811DF" w14:textId="77777777" w:rsidR="002E0941" w:rsidRDefault="002E0941">
            <w:pPr>
              <w:rPr>
                <w:rFonts w:ascii="Calibri" w:hAnsi="Calibri" w:cs="Calibri"/>
                <w:sz w:val="22"/>
                <w:szCs w:val="22"/>
              </w:rPr>
            </w:pPr>
            <w:r>
              <w:rPr>
                <w:rFonts w:ascii="Calibri" w:hAnsi="Calibri" w:cs="Calibri"/>
                <w:sz w:val="22"/>
                <w:szCs w:val="22"/>
              </w:rPr>
              <w:t>LAND/GEBIED</w:t>
            </w:r>
          </w:p>
        </w:tc>
      </w:tr>
      <w:tr w:rsidR="002E0941" w14:paraId="59F3B213" w14:textId="77777777" w:rsidTr="002E0941">
        <w:trPr>
          <w:tblCellSpacing w:w="15" w:type="dxa"/>
        </w:trPr>
        <w:tc>
          <w:tcPr>
            <w:tcW w:w="1500" w:type="pct"/>
            <w:tcBorders>
              <w:top w:val="nil"/>
              <w:left w:val="nil"/>
              <w:bottom w:val="nil"/>
              <w:right w:val="nil"/>
            </w:tcBorders>
            <w:hideMark/>
          </w:tcPr>
          <w:p w14:paraId="21F87D49"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4EB178F" w14:textId="77777777" w:rsidR="002E0941" w:rsidRDefault="002E0941">
            <w:pPr>
              <w:rPr>
                <w:rFonts w:ascii="Calibri" w:hAnsi="Calibri" w:cs="Calibri"/>
                <w:sz w:val="22"/>
                <w:szCs w:val="22"/>
              </w:rPr>
            </w:pPr>
            <w:r>
              <w:rPr>
                <w:rFonts w:ascii="Calibri" w:hAnsi="Calibri" w:cs="Calibri"/>
                <w:sz w:val="22"/>
                <w:szCs w:val="22"/>
              </w:rPr>
              <w:t>GFO BG</w:t>
            </w:r>
          </w:p>
        </w:tc>
      </w:tr>
      <w:tr w:rsidR="002E0941" w14:paraId="346B22FC" w14:textId="77777777" w:rsidTr="002E0941">
        <w:trPr>
          <w:tblCellSpacing w:w="15" w:type="dxa"/>
        </w:trPr>
        <w:tc>
          <w:tcPr>
            <w:tcW w:w="1500" w:type="pct"/>
            <w:tcBorders>
              <w:top w:val="nil"/>
              <w:left w:val="nil"/>
              <w:bottom w:val="nil"/>
              <w:right w:val="nil"/>
            </w:tcBorders>
            <w:hideMark/>
          </w:tcPr>
          <w:p w14:paraId="750356AB"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C20E12C" w14:textId="77777777" w:rsidR="002E0941" w:rsidRDefault="002E0941">
            <w:pPr>
              <w:rPr>
                <w:rFonts w:ascii="Calibri" w:hAnsi="Calibri" w:cs="Calibri"/>
                <w:sz w:val="22"/>
                <w:szCs w:val="22"/>
              </w:rPr>
            </w:pPr>
            <w:r>
              <w:rPr>
                <w:rFonts w:ascii="Calibri" w:hAnsi="Calibri" w:cs="Calibri"/>
                <w:sz w:val="22"/>
                <w:szCs w:val="22"/>
              </w:rPr>
              <w:t xml:space="preserve">Een gedeelte van de wereld met een eigen bestuur, waarvan de soevereiniteit in ieder geval door Nederland is erkend. </w:t>
            </w:r>
          </w:p>
        </w:tc>
      </w:tr>
      <w:tr w:rsidR="002E0941" w14:paraId="0BA97DB0" w14:textId="77777777" w:rsidTr="002E0941">
        <w:trPr>
          <w:tblCellSpacing w:w="15" w:type="dxa"/>
        </w:trPr>
        <w:tc>
          <w:tcPr>
            <w:tcW w:w="1500" w:type="pct"/>
            <w:tcBorders>
              <w:top w:val="nil"/>
              <w:left w:val="nil"/>
              <w:bottom w:val="nil"/>
              <w:right w:val="nil"/>
            </w:tcBorders>
            <w:hideMark/>
          </w:tcPr>
          <w:p w14:paraId="0D29FAC3"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85BCD2" w14:textId="77777777" w:rsidR="002E0941" w:rsidRDefault="002E0941">
            <w:pPr>
              <w:rPr>
                <w:rFonts w:ascii="Calibri" w:hAnsi="Calibri" w:cs="Calibri"/>
                <w:sz w:val="22"/>
                <w:szCs w:val="22"/>
              </w:rPr>
            </w:pPr>
            <w:r>
              <w:rPr>
                <w:rFonts w:ascii="Calibri" w:hAnsi="Calibri" w:cs="Calibri"/>
                <w:sz w:val="22"/>
                <w:szCs w:val="22"/>
              </w:rPr>
              <w:t>GFO BG</w:t>
            </w:r>
          </w:p>
        </w:tc>
      </w:tr>
      <w:tr w:rsidR="002E0941" w14:paraId="61267272" w14:textId="77777777" w:rsidTr="002E0941">
        <w:trPr>
          <w:tblCellSpacing w:w="15" w:type="dxa"/>
        </w:trPr>
        <w:tc>
          <w:tcPr>
            <w:tcW w:w="1500" w:type="pct"/>
            <w:tcBorders>
              <w:top w:val="nil"/>
              <w:left w:val="nil"/>
              <w:bottom w:val="nil"/>
              <w:right w:val="nil"/>
            </w:tcBorders>
            <w:hideMark/>
          </w:tcPr>
          <w:p w14:paraId="004781AA"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5245F720" w14:textId="77777777" w:rsidR="002E0941" w:rsidRDefault="002E0941">
            <w:pPr>
              <w:rPr>
                <w:rFonts w:ascii="Calibri" w:hAnsi="Calibri" w:cs="Calibri"/>
                <w:sz w:val="22"/>
                <w:szCs w:val="22"/>
              </w:rPr>
            </w:pPr>
            <w:r>
              <w:rPr>
                <w:rFonts w:ascii="Calibri" w:hAnsi="Calibri" w:cs="Calibri"/>
                <w:sz w:val="22"/>
                <w:szCs w:val="22"/>
              </w:rPr>
              <w:t>1 november 2008</w:t>
            </w:r>
          </w:p>
        </w:tc>
      </w:tr>
      <w:tr w:rsidR="002E0941" w14:paraId="19B9B199" w14:textId="77777777" w:rsidTr="002E0941">
        <w:trPr>
          <w:tblCellSpacing w:w="15" w:type="dxa"/>
        </w:trPr>
        <w:tc>
          <w:tcPr>
            <w:tcW w:w="1500" w:type="pct"/>
            <w:tcBorders>
              <w:top w:val="nil"/>
              <w:left w:val="nil"/>
              <w:bottom w:val="nil"/>
              <w:right w:val="nil"/>
            </w:tcBorders>
            <w:hideMark/>
          </w:tcPr>
          <w:p w14:paraId="1B017641"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2222523D" w14:textId="77777777" w:rsidR="002E0941" w:rsidRDefault="002E0941">
            <w:pPr>
              <w:rPr>
                <w:rFonts w:ascii="Calibri" w:hAnsi="Calibri" w:cs="Calibri"/>
                <w:sz w:val="22"/>
                <w:szCs w:val="22"/>
              </w:rPr>
            </w:pPr>
            <w:r>
              <w:rPr>
                <w:rFonts w:ascii="Calibri" w:hAnsi="Calibri" w:cs="Calibri"/>
                <w:sz w:val="22"/>
                <w:szCs w:val="22"/>
              </w:rPr>
              <w:t>zie de stamtabellen bij het logisch ontwerp BRP</w:t>
            </w:r>
          </w:p>
        </w:tc>
      </w:tr>
      <w:tr w:rsidR="002E0941" w14:paraId="78EC76F8" w14:textId="77777777" w:rsidTr="002E0941">
        <w:trPr>
          <w:tblCellSpacing w:w="15" w:type="dxa"/>
        </w:trPr>
        <w:tc>
          <w:tcPr>
            <w:tcW w:w="1500" w:type="pct"/>
            <w:tcBorders>
              <w:top w:val="nil"/>
              <w:left w:val="nil"/>
              <w:bottom w:val="nil"/>
              <w:right w:val="nil"/>
            </w:tcBorders>
            <w:hideMark/>
          </w:tcPr>
          <w:p w14:paraId="03DF0058"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D1CE791" w14:textId="77777777" w:rsidR="002E0941" w:rsidRDefault="002E0941">
            <w:pPr>
              <w:rPr>
                <w:rFonts w:ascii="Calibri" w:hAnsi="Calibri" w:cs="Calibri"/>
                <w:sz w:val="22"/>
                <w:szCs w:val="22"/>
              </w:rPr>
            </w:pPr>
            <w:r>
              <w:rPr>
                <w:rFonts w:ascii="Calibri" w:hAnsi="Calibri" w:cs="Calibri"/>
                <w:sz w:val="22"/>
                <w:szCs w:val="22"/>
              </w:rPr>
              <w:t>Landcode</w:t>
            </w:r>
          </w:p>
        </w:tc>
      </w:tr>
    </w:tbl>
    <w:p w14:paraId="229D0B5F"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404DFE7B" w14:textId="77777777" w:rsidTr="002E0941">
        <w:trPr>
          <w:tblCellSpacing w:w="15" w:type="dxa"/>
        </w:trPr>
        <w:tc>
          <w:tcPr>
            <w:tcW w:w="0" w:type="auto"/>
            <w:tcBorders>
              <w:top w:val="nil"/>
              <w:left w:val="nil"/>
              <w:bottom w:val="nil"/>
              <w:right w:val="nil"/>
            </w:tcBorders>
            <w:hideMark/>
          </w:tcPr>
          <w:p w14:paraId="7DC9F7FA" w14:textId="77777777" w:rsidR="002E0941" w:rsidRDefault="002E0941">
            <w:pPr>
              <w:rPr>
                <w:rFonts w:ascii="Calibri" w:hAnsi="Calibri" w:cs="Calibri"/>
              </w:rPr>
            </w:pPr>
          </w:p>
        </w:tc>
        <w:tc>
          <w:tcPr>
            <w:tcW w:w="0" w:type="auto"/>
            <w:tcBorders>
              <w:top w:val="nil"/>
              <w:left w:val="nil"/>
              <w:bottom w:val="nil"/>
              <w:right w:val="nil"/>
            </w:tcBorders>
            <w:hideMark/>
          </w:tcPr>
          <w:p w14:paraId="483B2210"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1F969D8D"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026E69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F69FE5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009CC18" w14:textId="77777777" w:rsidTr="002E0941">
        <w:trPr>
          <w:tblCellSpacing w:w="15" w:type="dxa"/>
        </w:trPr>
        <w:tc>
          <w:tcPr>
            <w:tcW w:w="250" w:type="pct"/>
            <w:tcBorders>
              <w:top w:val="nil"/>
              <w:left w:val="nil"/>
              <w:bottom w:val="nil"/>
              <w:right w:val="nil"/>
            </w:tcBorders>
            <w:hideMark/>
          </w:tcPr>
          <w:p w14:paraId="0B28901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E2CD9A3" w14:textId="77777777" w:rsidR="002E0941" w:rsidRDefault="002E0941">
            <w:pPr>
              <w:rPr>
                <w:rFonts w:ascii="Calibri" w:hAnsi="Calibri" w:cs="Calibri"/>
                <w:sz w:val="22"/>
                <w:szCs w:val="22"/>
              </w:rPr>
            </w:pPr>
            <w:r>
              <w:rPr>
                <w:rFonts w:ascii="Calibri" w:hAnsi="Calibri" w:cs="Calibri"/>
                <w:sz w:val="22"/>
                <w:szCs w:val="22"/>
              </w:rPr>
              <w:t xml:space="preserve">Landcode </w:t>
            </w:r>
          </w:p>
        </w:tc>
        <w:tc>
          <w:tcPr>
            <w:tcW w:w="2500" w:type="pct"/>
            <w:tcBorders>
              <w:top w:val="nil"/>
              <w:left w:val="nil"/>
              <w:bottom w:val="nil"/>
              <w:right w:val="nil"/>
            </w:tcBorders>
            <w:hideMark/>
          </w:tcPr>
          <w:p w14:paraId="09A611CB" w14:textId="77777777" w:rsidR="002E0941" w:rsidRDefault="002E0941">
            <w:pPr>
              <w:rPr>
                <w:rFonts w:ascii="Calibri" w:hAnsi="Calibri" w:cs="Calibri"/>
                <w:sz w:val="22"/>
                <w:szCs w:val="22"/>
              </w:rPr>
            </w:pPr>
            <w:r>
              <w:rPr>
                <w:rFonts w:ascii="Calibri" w:hAnsi="Calibri" w:cs="Calibri"/>
                <w:sz w:val="22"/>
                <w:szCs w:val="22"/>
              </w:rPr>
              <w:t xml:space="preserve">De code, behorende bij de landnaam, zoals opgenomen in de Land/Gebied-tabel van de BRP. </w:t>
            </w:r>
          </w:p>
        </w:tc>
        <w:tc>
          <w:tcPr>
            <w:tcW w:w="500" w:type="pct"/>
            <w:tcBorders>
              <w:top w:val="nil"/>
              <w:left w:val="nil"/>
              <w:bottom w:val="nil"/>
              <w:right w:val="nil"/>
            </w:tcBorders>
            <w:hideMark/>
          </w:tcPr>
          <w:p w14:paraId="4305487A"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3CBA3ED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15ECA41" w14:textId="77777777" w:rsidTr="002E0941">
        <w:trPr>
          <w:tblCellSpacing w:w="15" w:type="dxa"/>
        </w:trPr>
        <w:tc>
          <w:tcPr>
            <w:tcW w:w="250" w:type="pct"/>
            <w:tcBorders>
              <w:top w:val="nil"/>
              <w:left w:val="nil"/>
              <w:bottom w:val="nil"/>
              <w:right w:val="nil"/>
            </w:tcBorders>
            <w:hideMark/>
          </w:tcPr>
          <w:p w14:paraId="22E7969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98867C9" w14:textId="77777777" w:rsidR="002E0941" w:rsidRDefault="002E0941">
            <w:pPr>
              <w:rPr>
                <w:rFonts w:ascii="Calibri" w:hAnsi="Calibri" w:cs="Calibri"/>
                <w:sz w:val="22"/>
                <w:szCs w:val="22"/>
              </w:rPr>
            </w:pPr>
            <w:r>
              <w:rPr>
                <w:rFonts w:ascii="Calibri" w:hAnsi="Calibri" w:cs="Calibri"/>
                <w:sz w:val="22"/>
                <w:szCs w:val="22"/>
              </w:rPr>
              <w:t xml:space="preserve">Landnaam </w:t>
            </w:r>
          </w:p>
        </w:tc>
        <w:tc>
          <w:tcPr>
            <w:tcW w:w="2500" w:type="pct"/>
            <w:tcBorders>
              <w:top w:val="nil"/>
              <w:left w:val="nil"/>
              <w:bottom w:val="nil"/>
              <w:right w:val="nil"/>
            </w:tcBorders>
            <w:hideMark/>
          </w:tcPr>
          <w:p w14:paraId="71025073" w14:textId="77777777" w:rsidR="002E0941" w:rsidRDefault="002E0941">
            <w:pPr>
              <w:rPr>
                <w:rFonts w:ascii="Calibri" w:hAnsi="Calibri" w:cs="Calibri"/>
                <w:sz w:val="22"/>
                <w:szCs w:val="22"/>
              </w:rPr>
            </w:pPr>
            <w:r>
              <w:rPr>
                <w:rFonts w:ascii="Calibri" w:hAnsi="Calibri" w:cs="Calibri"/>
                <w:sz w:val="22"/>
                <w:szCs w:val="22"/>
              </w:rPr>
              <w:t>De naam van het land, zoals opgenomen in de Land/Gebied-tabel van de BRP.</w:t>
            </w:r>
          </w:p>
        </w:tc>
        <w:tc>
          <w:tcPr>
            <w:tcW w:w="500" w:type="pct"/>
            <w:tcBorders>
              <w:top w:val="nil"/>
              <w:left w:val="nil"/>
              <w:bottom w:val="nil"/>
              <w:right w:val="nil"/>
            </w:tcBorders>
            <w:hideMark/>
          </w:tcPr>
          <w:p w14:paraId="00D54218"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10553F0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73197B8" w14:textId="77777777" w:rsidTr="002E0941">
        <w:trPr>
          <w:tblCellSpacing w:w="15" w:type="dxa"/>
        </w:trPr>
        <w:tc>
          <w:tcPr>
            <w:tcW w:w="250" w:type="pct"/>
            <w:tcBorders>
              <w:top w:val="nil"/>
              <w:left w:val="nil"/>
              <w:bottom w:val="nil"/>
              <w:right w:val="nil"/>
            </w:tcBorders>
            <w:hideMark/>
          </w:tcPr>
          <w:p w14:paraId="1C81EA2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EFFD343" w14:textId="77777777" w:rsidR="002E0941" w:rsidRDefault="002E0941">
            <w:pPr>
              <w:rPr>
                <w:rFonts w:ascii="Calibri" w:hAnsi="Calibri" w:cs="Calibri"/>
                <w:sz w:val="22"/>
                <w:szCs w:val="22"/>
              </w:rPr>
            </w:pPr>
            <w:r>
              <w:rPr>
                <w:rFonts w:ascii="Calibri" w:hAnsi="Calibri" w:cs="Calibri"/>
                <w:sz w:val="22"/>
                <w:szCs w:val="22"/>
              </w:rPr>
              <w:t xml:space="preserve">Ingangsdatum land </w:t>
            </w:r>
          </w:p>
        </w:tc>
        <w:tc>
          <w:tcPr>
            <w:tcW w:w="2500" w:type="pct"/>
            <w:tcBorders>
              <w:top w:val="nil"/>
              <w:left w:val="nil"/>
              <w:bottom w:val="nil"/>
              <w:right w:val="nil"/>
            </w:tcBorders>
            <w:hideMark/>
          </w:tcPr>
          <w:p w14:paraId="7758764F" w14:textId="77777777" w:rsidR="002E0941" w:rsidRDefault="002E0941">
            <w:pPr>
              <w:rPr>
                <w:rFonts w:ascii="Calibri" w:hAnsi="Calibri" w:cs="Calibri"/>
                <w:sz w:val="22"/>
                <w:szCs w:val="22"/>
              </w:rPr>
            </w:pPr>
            <w:r>
              <w:rPr>
                <w:rFonts w:ascii="Calibri" w:hAnsi="Calibri" w:cs="Calibri"/>
                <w:sz w:val="22"/>
                <w:szCs w:val="22"/>
              </w:rPr>
              <w:t>De datum waarop het land/gebied is ontstaan.</w:t>
            </w:r>
          </w:p>
        </w:tc>
        <w:tc>
          <w:tcPr>
            <w:tcW w:w="500" w:type="pct"/>
            <w:tcBorders>
              <w:top w:val="nil"/>
              <w:left w:val="nil"/>
              <w:bottom w:val="nil"/>
              <w:right w:val="nil"/>
            </w:tcBorders>
            <w:hideMark/>
          </w:tcPr>
          <w:p w14:paraId="17BFA97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ED4078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06DDE5E" w14:textId="77777777" w:rsidTr="002E0941">
        <w:trPr>
          <w:tblCellSpacing w:w="15" w:type="dxa"/>
        </w:trPr>
        <w:tc>
          <w:tcPr>
            <w:tcW w:w="250" w:type="pct"/>
            <w:tcBorders>
              <w:top w:val="nil"/>
              <w:left w:val="nil"/>
              <w:bottom w:val="nil"/>
              <w:right w:val="nil"/>
            </w:tcBorders>
            <w:hideMark/>
          </w:tcPr>
          <w:p w14:paraId="649620D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E77D93C" w14:textId="77777777" w:rsidR="002E0941" w:rsidRDefault="002E0941">
            <w:pPr>
              <w:rPr>
                <w:rFonts w:ascii="Calibri" w:hAnsi="Calibri" w:cs="Calibri"/>
                <w:sz w:val="22"/>
                <w:szCs w:val="22"/>
              </w:rPr>
            </w:pPr>
            <w:r>
              <w:rPr>
                <w:rFonts w:ascii="Calibri" w:hAnsi="Calibri" w:cs="Calibri"/>
                <w:sz w:val="22"/>
                <w:szCs w:val="22"/>
              </w:rPr>
              <w:t xml:space="preserve">Einddatum land </w:t>
            </w:r>
          </w:p>
        </w:tc>
        <w:tc>
          <w:tcPr>
            <w:tcW w:w="2500" w:type="pct"/>
            <w:tcBorders>
              <w:top w:val="nil"/>
              <w:left w:val="nil"/>
              <w:bottom w:val="nil"/>
              <w:right w:val="nil"/>
            </w:tcBorders>
            <w:hideMark/>
          </w:tcPr>
          <w:p w14:paraId="06D5C4EB" w14:textId="77777777" w:rsidR="002E0941" w:rsidRDefault="002E0941">
            <w:pPr>
              <w:rPr>
                <w:rFonts w:ascii="Calibri" w:hAnsi="Calibri" w:cs="Calibri"/>
                <w:sz w:val="22"/>
                <w:szCs w:val="22"/>
              </w:rPr>
            </w:pPr>
            <w:r>
              <w:rPr>
                <w:rFonts w:ascii="Calibri" w:hAnsi="Calibri" w:cs="Calibri"/>
                <w:sz w:val="22"/>
                <w:szCs w:val="22"/>
              </w:rPr>
              <w:t>De datum waarop het land/gebied is opgeheven.</w:t>
            </w:r>
          </w:p>
        </w:tc>
        <w:tc>
          <w:tcPr>
            <w:tcW w:w="500" w:type="pct"/>
            <w:tcBorders>
              <w:top w:val="nil"/>
              <w:left w:val="nil"/>
              <w:bottom w:val="nil"/>
              <w:right w:val="nil"/>
            </w:tcBorders>
            <w:hideMark/>
          </w:tcPr>
          <w:p w14:paraId="51F0110F"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1CB544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3D109AD" w14:textId="77777777" w:rsidTr="002E0941">
        <w:trPr>
          <w:tblCellSpacing w:w="15" w:type="dxa"/>
        </w:trPr>
        <w:tc>
          <w:tcPr>
            <w:tcW w:w="250" w:type="pct"/>
            <w:tcBorders>
              <w:top w:val="nil"/>
              <w:left w:val="nil"/>
              <w:bottom w:val="nil"/>
              <w:right w:val="nil"/>
            </w:tcBorders>
            <w:hideMark/>
          </w:tcPr>
          <w:p w14:paraId="41F8B888"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DCC180A" w14:textId="77777777" w:rsidR="002E0941" w:rsidRDefault="002E0941">
            <w:pPr>
              <w:rPr>
                <w:rFonts w:ascii="Calibri" w:hAnsi="Calibri" w:cs="Calibri"/>
                <w:sz w:val="22"/>
                <w:szCs w:val="22"/>
              </w:rPr>
            </w:pPr>
            <w:r>
              <w:rPr>
                <w:rFonts w:ascii="Calibri" w:hAnsi="Calibri" w:cs="Calibri"/>
                <w:sz w:val="22"/>
                <w:szCs w:val="22"/>
              </w:rPr>
              <w:t xml:space="preserve">Landcode ISO </w:t>
            </w:r>
          </w:p>
        </w:tc>
        <w:tc>
          <w:tcPr>
            <w:tcW w:w="2500" w:type="pct"/>
            <w:tcBorders>
              <w:top w:val="nil"/>
              <w:left w:val="nil"/>
              <w:bottom w:val="nil"/>
              <w:right w:val="nil"/>
            </w:tcBorders>
            <w:hideMark/>
          </w:tcPr>
          <w:p w14:paraId="19C32149" w14:textId="77777777" w:rsidR="002E0941" w:rsidRDefault="002E0941">
            <w:pPr>
              <w:rPr>
                <w:rFonts w:ascii="Calibri" w:hAnsi="Calibri" w:cs="Calibri"/>
                <w:sz w:val="22"/>
                <w:szCs w:val="22"/>
              </w:rPr>
            </w:pPr>
            <w:r>
              <w:rPr>
                <w:rFonts w:ascii="Calibri" w:hAnsi="Calibri" w:cs="Calibri"/>
                <w:sz w:val="22"/>
                <w:szCs w:val="22"/>
              </w:rPr>
              <w:t>De code van een huidig land of gebiedsdeel conform ISO 3166</w:t>
            </w:r>
          </w:p>
        </w:tc>
        <w:tc>
          <w:tcPr>
            <w:tcW w:w="500" w:type="pct"/>
            <w:tcBorders>
              <w:top w:val="nil"/>
              <w:left w:val="nil"/>
              <w:bottom w:val="nil"/>
              <w:right w:val="nil"/>
            </w:tcBorders>
            <w:hideMark/>
          </w:tcPr>
          <w:p w14:paraId="6DE0A57D"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5E39A08C" w14:textId="77777777" w:rsidR="002E0941" w:rsidRDefault="002E0941">
            <w:pPr>
              <w:rPr>
                <w:rFonts w:ascii="Calibri" w:hAnsi="Calibri" w:cs="Calibri"/>
                <w:sz w:val="22"/>
                <w:szCs w:val="22"/>
              </w:rPr>
            </w:pPr>
            <w:r>
              <w:rPr>
                <w:rFonts w:ascii="Calibri" w:hAnsi="Calibri" w:cs="Calibri"/>
                <w:sz w:val="22"/>
                <w:szCs w:val="22"/>
              </w:rPr>
              <w:t>0 .. 1</w:t>
            </w:r>
          </w:p>
        </w:tc>
      </w:tr>
    </w:tbl>
    <w:p w14:paraId="656D247C" w14:textId="77777777" w:rsidR="002E0941" w:rsidRDefault="002E0941" w:rsidP="002E0941">
      <w:pPr>
        <w:pStyle w:val="Kop2"/>
        <w:rPr>
          <w:rFonts w:ascii="Calibri" w:hAnsi="Calibri" w:cs="Calibri"/>
        </w:rPr>
      </w:pPr>
      <w:bookmarkStart w:id="132" w:name="global_class_Model_AKRKADASTRALEGEMEENTE"/>
      <w:bookmarkStart w:id="133" w:name="_Toc517048438"/>
      <w:bookmarkEnd w:id="132"/>
      <w:r>
        <w:rPr>
          <w:rFonts w:ascii="Calibri" w:hAnsi="Calibri" w:cs="Calibri"/>
        </w:rPr>
        <w:t>Referentielijst AKR KADASTRALE GEMEENTECODE</w:t>
      </w:r>
      <w:bookmarkEnd w:id="13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12"/>
        <w:gridCol w:w="7142"/>
      </w:tblGrid>
      <w:tr w:rsidR="002E0941" w14:paraId="282BA928" w14:textId="77777777" w:rsidTr="002E0941">
        <w:trPr>
          <w:tblCellSpacing w:w="15" w:type="dxa"/>
        </w:trPr>
        <w:tc>
          <w:tcPr>
            <w:tcW w:w="1500" w:type="pct"/>
            <w:tcBorders>
              <w:top w:val="nil"/>
              <w:left w:val="nil"/>
              <w:bottom w:val="nil"/>
              <w:right w:val="nil"/>
            </w:tcBorders>
            <w:hideMark/>
          </w:tcPr>
          <w:p w14:paraId="271DA5CE"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76E93DF" w14:textId="77777777" w:rsidR="002E0941" w:rsidRDefault="002E0941">
            <w:pPr>
              <w:rPr>
                <w:rFonts w:ascii="Calibri" w:hAnsi="Calibri" w:cs="Calibri"/>
                <w:sz w:val="22"/>
                <w:szCs w:val="22"/>
              </w:rPr>
            </w:pPr>
            <w:r>
              <w:rPr>
                <w:rFonts w:ascii="Calibri" w:hAnsi="Calibri" w:cs="Calibri"/>
                <w:sz w:val="22"/>
                <w:szCs w:val="22"/>
              </w:rPr>
              <w:t>AKR KADASTRALE GEMEENTECODE</w:t>
            </w:r>
          </w:p>
        </w:tc>
      </w:tr>
      <w:tr w:rsidR="002E0941" w14:paraId="233C9F8F" w14:textId="77777777" w:rsidTr="002E0941">
        <w:trPr>
          <w:tblCellSpacing w:w="15" w:type="dxa"/>
        </w:trPr>
        <w:tc>
          <w:tcPr>
            <w:tcW w:w="1500" w:type="pct"/>
            <w:tcBorders>
              <w:top w:val="nil"/>
              <w:left w:val="nil"/>
              <w:bottom w:val="nil"/>
              <w:right w:val="nil"/>
            </w:tcBorders>
            <w:hideMark/>
          </w:tcPr>
          <w:p w14:paraId="2E05208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5BD88FA" w14:textId="77777777" w:rsidR="002E0941" w:rsidRDefault="002E0941">
            <w:pPr>
              <w:rPr>
                <w:rFonts w:ascii="Calibri" w:hAnsi="Calibri" w:cs="Calibri"/>
                <w:sz w:val="22"/>
                <w:szCs w:val="22"/>
              </w:rPr>
            </w:pPr>
            <w:r>
              <w:rPr>
                <w:rFonts w:ascii="Calibri" w:hAnsi="Calibri" w:cs="Calibri"/>
                <w:sz w:val="22"/>
                <w:szCs w:val="22"/>
              </w:rPr>
              <w:t>BRK</w:t>
            </w:r>
          </w:p>
        </w:tc>
      </w:tr>
      <w:tr w:rsidR="002E0941" w14:paraId="450EEAF9" w14:textId="77777777" w:rsidTr="002E0941">
        <w:trPr>
          <w:tblCellSpacing w:w="15" w:type="dxa"/>
        </w:trPr>
        <w:tc>
          <w:tcPr>
            <w:tcW w:w="1500" w:type="pct"/>
            <w:tcBorders>
              <w:top w:val="nil"/>
              <w:left w:val="nil"/>
              <w:bottom w:val="nil"/>
              <w:right w:val="nil"/>
            </w:tcBorders>
            <w:hideMark/>
          </w:tcPr>
          <w:p w14:paraId="67C20863"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9C8BD32" w14:textId="77777777" w:rsidR="002E0941" w:rsidRDefault="002E0941">
            <w:pPr>
              <w:rPr>
                <w:rFonts w:ascii="Calibri" w:hAnsi="Calibri" w:cs="Calibri"/>
                <w:sz w:val="22"/>
                <w:szCs w:val="22"/>
              </w:rPr>
            </w:pPr>
            <w:r>
              <w:rPr>
                <w:rFonts w:ascii="Calibri" w:hAnsi="Calibri" w:cs="Calibri"/>
                <w:sz w:val="22"/>
                <w:szCs w:val="22"/>
              </w:rPr>
              <w:t>De door de Dienst Kadaster onderkende AKR codes voor kadastrale gemeenten</w:t>
            </w:r>
          </w:p>
        </w:tc>
      </w:tr>
      <w:tr w:rsidR="002E0941" w14:paraId="7E6FED01" w14:textId="77777777" w:rsidTr="002E0941">
        <w:trPr>
          <w:tblCellSpacing w:w="15" w:type="dxa"/>
        </w:trPr>
        <w:tc>
          <w:tcPr>
            <w:tcW w:w="1500" w:type="pct"/>
            <w:tcBorders>
              <w:top w:val="nil"/>
              <w:left w:val="nil"/>
              <w:bottom w:val="nil"/>
              <w:right w:val="nil"/>
            </w:tcBorders>
            <w:hideMark/>
          </w:tcPr>
          <w:p w14:paraId="68593B0E"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423B77CE"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12CE23CE" w14:textId="77777777" w:rsidTr="002E0941">
        <w:trPr>
          <w:tblCellSpacing w:w="15" w:type="dxa"/>
        </w:trPr>
        <w:tc>
          <w:tcPr>
            <w:tcW w:w="1500" w:type="pct"/>
            <w:tcBorders>
              <w:top w:val="nil"/>
              <w:left w:val="nil"/>
              <w:bottom w:val="nil"/>
              <w:right w:val="nil"/>
            </w:tcBorders>
            <w:hideMark/>
          </w:tcPr>
          <w:p w14:paraId="26E43108"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B39C884"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2C096DC4" w14:textId="77777777" w:rsidTr="002E0941">
        <w:trPr>
          <w:tblCellSpacing w:w="15" w:type="dxa"/>
        </w:trPr>
        <w:tc>
          <w:tcPr>
            <w:tcW w:w="1500" w:type="pct"/>
            <w:tcBorders>
              <w:top w:val="nil"/>
              <w:left w:val="nil"/>
              <w:bottom w:val="nil"/>
              <w:right w:val="nil"/>
            </w:tcBorders>
            <w:hideMark/>
          </w:tcPr>
          <w:p w14:paraId="094063FD"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0648A5B3" w14:textId="77777777" w:rsidR="002E0941" w:rsidRDefault="002E0941">
            <w:pPr>
              <w:rPr>
                <w:rFonts w:ascii="Calibri" w:hAnsi="Calibri" w:cs="Calibri"/>
                <w:sz w:val="22"/>
                <w:szCs w:val="22"/>
              </w:rPr>
            </w:pPr>
            <w:r>
              <w:rPr>
                <w:rFonts w:ascii="Calibri" w:hAnsi="Calibri" w:cs="Calibri"/>
                <w:sz w:val="22"/>
                <w:szCs w:val="22"/>
              </w:rPr>
              <w:t>zie http://www.kadaster.nl/schemas/waardelijsten/AKRKadastraleGemeenteCode</w:t>
            </w:r>
          </w:p>
        </w:tc>
      </w:tr>
      <w:tr w:rsidR="002E0941" w14:paraId="764B9EC2" w14:textId="77777777" w:rsidTr="002E0941">
        <w:trPr>
          <w:tblCellSpacing w:w="15" w:type="dxa"/>
        </w:trPr>
        <w:tc>
          <w:tcPr>
            <w:tcW w:w="1500" w:type="pct"/>
            <w:tcBorders>
              <w:top w:val="nil"/>
              <w:left w:val="nil"/>
              <w:bottom w:val="nil"/>
              <w:right w:val="nil"/>
            </w:tcBorders>
            <w:hideMark/>
          </w:tcPr>
          <w:p w14:paraId="00C4B25A"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4FAD860" w14:textId="77777777" w:rsidR="002E0941" w:rsidRDefault="002E0941">
            <w:pPr>
              <w:rPr>
                <w:rFonts w:ascii="Calibri" w:hAnsi="Calibri" w:cs="Calibri"/>
                <w:sz w:val="22"/>
                <w:szCs w:val="22"/>
              </w:rPr>
            </w:pPr>
            <w:r>
              <w:rPr>
                <w:rFonts w:ascii="Calibri" w:hAnsi="Calibri" w:cs="Calibri"/>
                <w:sz w:val="22"/>
                <w:szCs w:val="22"/>
              </w:rPr>
              <w:t>Code akr kadadastrale gemeentecode</w:t>
            </w:r>
          </w:p>
        </w:tc>
      </w:tr>
    </w:tbl>
    <w:p w14:paraId="4E16738C"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66042B04" w14:textId="77777777" w:rsidTr="002E0941">
        <w:trPr>
          <w:tblCellSpacing w:w="15" w:type="dxa"/>
        </w:trPr>
        <w:tc>
          <w:tcPr>
            <w:tcW w:w="0" w:type="auto"/>
            <w:tcBorders>
              <w:top w:val="nil"/>
              <w:left w:val="nil"/>
              <w:bottom w:val="nil"/>
              <w:right w:val="nil"/>
            </w:tcBorders>
            <w:hideMark/>
          </w:tcPr>
          <w:p w14:paraId="4E5B95DA" w14:textId="77777777" w:rsidR="002E0941" w:rsidRDefault="002E0941">
            <w:pPr>
              <w:rPr>
                <w:rFonts w:ascii="Calibri" w:hAnsi="Calibri" w:cs="Calibri"/>
              </w:rPr>
            </w:pPr>
          </w:p>
        </w:tc>
        <w:tc>
          <w:tcPr>
            <w:tcW w:w="0" w:type="auto"/>
            <w:tcBorders>
              <w:top w:val="nil"/>
              <w:left w:val="nil"/>
              <w:bottom w:val="nil"/>
              <w:right w:val="nil"/>
            </w:tcBorders>
            <w:hideMark/>
          </w:tcPr>
          <w:p w14:paraId="2A90BDCA"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0DCDAFF3"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6E3AE48"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7A1D20E"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2E7F267A" w14:textId="77777777" w:rsidTr="002E0941">
        <w:trPr>
          <w:tblCellSpacing w:w="15" w:type="dxa"/>
        </w:trPr>
        <w:tc>
          <w:tcPr>
            <w:tcW w:w="250" w:type="pct"/>
            <w:tcBorders>
              <w:top w:val="nil"/>
              <w:left w:val="nil"/>
              <w:bottom w:val="nil"/>
              <w:right w:val="nil"/>
            </w:tcBorders>
            <w:hideMark/>
          </w:tcPr>
          <w:p w14:paraId="48F320A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2398017" w14:textId="77777777" w:rsidR="002E0941" w:rsidRDefault="002E0941">
            <w:pPr>
              <w:rPr>
                <w:rFonts w:ascii="Calibri" w:hAnsi="Calibri" w:cs="Calibri"/>
                <w:sz w:val="22"/>
                <w:szCs w:val="22"/>
              </w:rPr>
            </w:pPr>
            <w:r>
              <w:rPr>
                <w:rFonts w:ascii="Calibri" w:hAnsi="Calibri" w:cs="Calibri"/>
                <w:sz w:val="22"/>
                <w:szCs w:val="22"/>
              </w:rPr>
              <w:t xml:space="preserve">Code akr kadadastrale gemeentecode </w:t>
            </w:r>
          </w:p>
        </w:tc>
        <w:tc>
          <w:tcPr>
            <w:tcW w:w="2500" w:type="pct"/>
            <w:tcBorders>
              <w:top w:val="nil"/>
              <w:left w:val="nil"/>
              <w:bottom w:val="nil"/>
              <w:right w:val="nil"/>
            </w:tcBorders>
            <w:hideMark/>
          </w:tcPr>
          <w:p w14:paraId="62F3B3C4" w14:textId="77777777" w:rsidR="002E0941" w:rsidRDefault="002E0941">
            <w:pPr>
              <w:rPr>
                <w:rFonts w:ascii="Calibri" w:hAnsi="Calibri" w:cs="Calibri"/>
                <w:sz w:val="22"/>
                <w:szCs w:val="22"/>
              </w:rPr>
            </w:pPr>
            <w:r>
              <w:rPr>
                <w:rFonts w:ascii="Calibri" w:hAnsi="Calibri" w:cs="Calibri"/>
                <w:sz w:val="22"/>
                <w:szCs w:val="22"/>
              </w:rPr>
              <w:t xml:space="preserve">Een volgens de Dienst van het Kadaster unieke code behorende bij de ARK code kadastrale gemeente. </w:t>
            </w:r>
          </w:p>
        </w:tc>
        <w:tc>
          <w:tcPr>
            <w:tcW w:w="500" w:type="pct"/>
            <w:tcBorders>
              <w:top w:val="nil"/>
              <w:left w:val="nil"/>
              <w:bottom w:val="nil"/>
              <w:right w:val="nil"/>
            </w:tcBorders>
            <w:hideMark/>
          </w:tcPr>
          <w:p w14:paraId="3A4455FF" w14:textId="77777777" w:rsidR="002E0941" w:rsidRDefault="002E0941">
            <w:pPr>
              <w:rPr>
                <w:rFonts w:ascii="Calibri" w:hAnsi="Calibri" w:cs="Calibri"/>
                <w:sz w:val="22"/>
                <w:szCs w:val="22"/>
              </w:rPr>
            </w:pPr>
            <w:r>
              <w:rPr>
                <w:rFonts w:ascii="Calibri" w:hAnsi="Calibri" w:cs="Calibri"/>
                <w:sz w:val="22"/>
                <w:szCs w:val="22"/>
              </w:rPr>
              <w:t xml:space="preserve">AN5 </w:t>
            </w:r>
          </w:p>
        </w:tc>
        <w:tc>
          <w:tcPr>
            <w:tcW w:w="500" w:type="pct"/>
            <w:tcBorders>
              <w:top w:val="nil"/>
              <w:left w:val="nil"/>
              <w:bottom w:val="nil"/>
              <w:right w:val="nil"/>
            </w:tcBorders>
            <w:hideMark/>
          </w:tcPr>
          <w:p w14:paraId="6AA3F1C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426561C" w14:textId="77777777" w:rsidTr="002E0941">
        <w:trPr>
          <w:tblCellSpacing w:w="15" w:type="dxa"/>
        </w:trPr>
        <w:tc>
          <w:tcPr>
            <w:tcW w:w="250" w:type="pct"/>
            <w:tcBorders>
              <w:top w:val="nil"/>
              <w:left w:val="nil"/>
              <w:bottom w:val="nil"/>
              <w:right w:val="nil"/>
            </w:tcBorders>
            <w:hideMark/>
          </w:tcPr>
          <w:p w14:paraId="5EF3DF3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CC783CB" w14:textId="77777777" w:rsidR="002E0941" w:rsidRDefault="002E0941">
            <w:pPr>
              <w:rPr>
                <w:rFonts w:ascii="Calibri" w:hAnsi="Calibri" w:cs="Calibri"/>
                <w:sz w:val="22"/>
                <w:szCs w:val="22"/>
              </w:rPr>
            </w:pPr>
            <w:r>
              <w:rPr>
                <w:rFonts w:ascii="Calibri" w:hAnsi="Calibri" w:cs="Calibri"/>
                <w:sz w:val="22"/>
                <w:szCs w:val="22"/>
              </w:rPr>
              <w:t xml:space="preserve">AKR code </w:t>
            </w:r>
          </w:p>
        </w:tc>
        <w:tc>
          <w:tcPr>
            <w:tcW w:w="2500" w:type="pct"/>
            <w:tcBorders>
              <w:top w:val="nil"/>
              <w:left w:val="nil"/>
              <w:bottom w:val="nil"/>
              <w:right w:val="nil"/>
            </w:tcBorders>
            <w:hideMark/>
          </w:tcPr>
          <w:p w14:paraId="1D17E6C7" w14:textId="77777777" w:rsidR="002E0941" w:rsidRDefault="002E0941">
            <w:pPr>
              <w:rPr>
                <w:rFonts w:ascii="Calibri" w:hAnsi="Calibri" w:cs="Calibri"/>
                <w:sz w:val="22"/>
                <w:szCs w:val="22"/>
              </w:rPr>
            </w:pPr>
            <w:r>
              <w:rPr>
                <w:rFonts w:ascii="Calibri" w:hAnsi="Calibri" w:cs="Calibri"/>
                <w:sz w:val="22"/>
                <w:szCs w:val="22"/>
              </w:rPr>
              <w:t>De AKR code van kadastrale gemeente volgens de Dienst van het Kadaster.</w:t>
            </w:r>
          </w:p>
        </w:tc>
        <w:tc>
          <w:tcPr>
            <w:tcW w:w="500" w:type="pct"/>
            <w:tcBorders>
              <w:top w:val="nil"/>
              <w:left w:val="nil"/>
              <w:bottom w:val="nil"/>
              <w:right w:val="nil"/>
            </w:tcBorders>
            <w:hideMark/>
          </w:tcPr>
          <w:p w14:paraId="38FD2694"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62BDBDC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2131AB8" w14:textId="77777777" w:rsidTr="002E0941">
        <w:trPr>
          <w:tblCellSpacing w:w="15" w:type="dxa"/>
        </w:trPr>
        <w:tc>
          <w:tcPr>
            <w:tcW w:w="250" w:type="pct"/>
            <w:tcBorders>
              <w:top w:val="nil"/>
              <w:left w:val="nil"/>
              <w:bottom w:val="nil"/>
              <w:right w:val="nil"/>
            </w:tcBorders>
            <w:hideMark/>
          </w:tcPr>
          <w:p w14:paraId="6DC2295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CB8DF26" w14:textId="77777777" w:rsidR="002E0941" w:rsidRDefault="002E0941">
            <w:pPr>
              <w:rPr>
                <w:rFonts w:ascii="Calibri" w:hAnsi="Calibri" w:cs="Calibri"/>
                <w:sz w:val="22"/>
                <w:szCs w:val="22"/>
              </w:rPr>
            </w:pPr>
            <w:r>
              <w:rPr>
                <w:rFonts w:ascii="Calibri" w:hAnsi="Calibri" w:cs="Calibri"/>
                <w:sz w:val="22"/>
                <w:szCs w:val="22"/>
              </w:rPr>
              <w:t xml:space="preserve">Begindatum geldigheid AKR code </w:t>
            </w:r>
          </w:p>
        </w:tc>
        <w:tc>
          <w:tcPr>
            <w:tcW w:w="2500" w:type="pct"/>
            <w:tcBorders>
              <w:top w:val="nil"/>
              <w:left w:val="nil"/>
              <w:bottom w:val="nil"/>
              <w:right w:val="nil"/>
            </w:tcBorders>
            <w:hideMark/>
          </w:tcPr>
          <w:p w14:paraId="6B55880C" w14:textId="77777777" w:rsidR="002E0941" w:rsidRDefault="002E0941">
            <w:pPr>
              <w:rPr>
                <w:rFonts w:ascii="Calibri" w:hAnsi="Calibri" w:cs="Calibri"/>
                <w:sz w:val="22"/>
                <w:szCs w:val="22"/>
              </w:rPr>
            </w:pPr>
            <w:r>
              <w:rPr>
                <w:rFonts w:ascii="Calibri" w:hAnsi="Calibri" w:cs="Calibri"/>
                <w:sz w:val="22"/>
                <w:szCs w:val="22"/>
              </w:rPr>
              <w:t>De datum waarop de AKR code kadastrale gemeente is ontstaan.</w:t>
            </w:r>
          </w:p>
        </w:tc>
        <w:tc>
          <w:tcPr>
            <w:tcW w:w="500" w:type="pct"/>
            <w:tcBorders>
              <w:top w:val="nil"/>
              <w:left w:val="nil"/>
              <w:bottom w:val="nil"/>
              <w:right w:val="nil"/>
            </w:tcBorders>
            <w:hideMark/>
          </w:tcPr>
          <w:p w14:paraId="4B512CF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437F73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69FE620" w14:textId="77777777" w:rsidTr="002E0941">
        <w:trPr>
          <w:tblCellSpacing w:w="15" w:type="dxa"/>
        </w:trPr>
        <w:tc>
          <w:tcPr>
            <w:tcW w:w="250" w:type="pct"/>
            <w:tcBorders>
              <w:top w:val="nil"/>
              <w:left w:val="nil"/>
              <w:bottom w:val="nil"/>
              <w:right w:val="nil"/>
            </w:tcBorders>
            <w:hideMark/>
          </w:tcPr>
          <w:p w14:paraId="61F4F1B6"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CE9D07A" w14:textId="77777777" w:rsidR="002E0941" w:rsidRDefault="002E0941">
            <w:pPr>
              <w:rPr>
                <w:rFonts w:ascii="Calibri" w:hAnsi="Calibri" w:cs="Calibri"/>
                <w:sz w:val="22"/>
                <w:szCs w:val="22"/>
              </w:rPr>
            </w:pPr>
            <w:r>
              <w:rPr>
                <w:rFonts w:ascii="Calibri" w:hAnsi="Calibri" w:cs="Calibri"/>
                <w:sz w:val="22"/>
                <w:szCs w:val="22"/>
              </w:rPr>
              <w:t xml:space="preserve">Einddatum geldigheid AKR code </w:t>
            </w:r>
          </w:p>
        </w:tc>
        <w:tc>
          <w:tcPr>
            <w:tcW w:w="2500" w:type="pct"/>
            <w:tcBorders>
              <w:top w:val="nil"/>
              <w:left w:val="nil"/>
              <w:bottom w:val="nil"/>
              <w:right w:val="nil"/>
            </w:tcBorders>
            <w:hideMark/>
          </w:tcPr>
          <w:p w14:paraId="00EF8761" w14:textId="77777777" w:rsidR="002E0941" w:rsidRDefault="002E0941">
            <w:pPr>
              <w:rPr>
                <w:rFonts w:ascii="Calibri" w:hAnsi="Calibri" w:cs="Calibri"/>
                <w:sz w:val="22"/>
                <w:szCs w:val="22"/>
              </w:rPr>
            </w:pPr>
            <w:r>
              <w:rPr>
                <w:rFonts w:ascii="Calibri" w:hAnsi="Calibri" w:cs="Calibri"/>
                <w:sz w:val="22"/>
                <w:szCs w:val="22"/>
              </w:rPr>
              <w:t>De datum waarop de AKR code kadastrale gemeente is opgeheven.</w:t>
            </w:r>
          </w:p>
        </w:tc>
        <w:tc>
          <w:tcPr>
            <w:tcW w:w="500" w:type="pct"/>
            <w:tcBorders>
              <w:top w:val="nil"/>
              <w:left w:val="nil"/>
              <w:bottom w:val="nil"/>
              <w:right w:val="nil"/>
            </w:tcBorders>
            <w:hideMark/>
          </w:tcPr>
          <w:p w14:paraId="00294A6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B18847F" w14:textId="77777777" w:rsidR="002E0941" w:rsidRDefault="002E0941">
            <w:pPr>
              <w:rPr>
                <w:rFonts w:ascii="Calibri" w:hAnsi="Calibri" w:cs="Calibri"/>
                <w:sz w:val="22"/>
                <w:szCs w:val="22"/>
              </w:rPr>
            </w:pPr>
            <w:r>
              <w:rPr>
                <w:rFonts w:ascii="Calibri" w:hAnsi="Calibri" w:cs="Calibri"/>
                <w:sz w:val="22"/>
                <w:szCs w:val="22"/>
              </w:rPr>
              <w:t>0 .. 1</w:t>
            </w:r>
          </w:p>
        </w:tc>
      </w:tr>
    </w:tbl>
    <w:p w14:paraId="3F4C0981" w14:textId="77777777" w:rsidR="002E0941" w:rsidRDefault="002E0941" w:rsidP="002E0941">
      <w:pPr>
        <w:pStyle w:val="Kop2"/>
        <w:rPr>
          <w:rFonts w:ascii="Calibri" w:hAnsi="Calibri" w:cs="Calibri"/>
        </w:rPr>
      </w:pPr>
      <w:bookmarkStart w:id="134" w:name="global_class_Model_LAND"/>
      <w:bookmarkStart w:id="135" w:name="_Toc517048439"/>
      <w:bookmarkEnd w:id="134"/>
      <w:r>
        <w:rPr>
          <w:rFonts w:ascii="Calibri" w:hAnsi="Calibri" w:cs="Calibri"/>
        </w:rPr>
        <w:t>Referentielijst LAND</w:t>
      </w:r>
      <w:bookmarkEnd w:id="13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304C360" w14:textId="77777777" w:rsidTr="002E0941">
        <w:trPr>
          <w:tblCellSpacing w:w="15" w:type="dxa"/>
        </w:trPr>
        <w:tc>
          <w:tcPr>
            <w:tcW w:w="1500" w:type="pct"/>
            <w:tcBorders>
              <w:top w:val="nil"/>
              <w:left w:val="nil"/>
              <w:bottom w:val="nil"/>
              <w:right w:val="nil"/>
            </w:tcBorders>
            <w:hideMark/>
          </w:tcPr>
          <w:p w14:paraId="63157653"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49692D89" w14:textId="77777777" w:rsidR="002E0941" w:rsidRDefault="002E0941">
            <w:pPr>
              <w:rPr>
                <w:rFonts w:ascii="Calibri" w:hAnsi="Calibri" w:cs="Calibri"/>
                <w:sz w:val="22"/>
                <w:szCs w:val="22"/>
              </w:rPr>
            </w:pPr>
            <w:r>
              <w:rPr>
                <w:rFonts w:ascii="Calibri" w:hAnsi="Calibri" w:cs="Calibri"/>
                <w:sz w:val="22"/>
                <w:szCs w:val="22"/>
              </w:rPr>
              <w:t>LAND</w:t>
            </w:r>
          </w:p>
        </w:tc>
      </w:tr>
      <w:tr w:rsidR="002E0941" w14:paraId="17836860" w14:textId="77777777" w:rsidTr="002E0941">
        <w:trPr>
          <w:tblCellSpacing w:w="15" w:type="dxa"/>
        </w:trPr>
        <w:tc>
          <w:tcPr>
            <w:tcW w:w="1500" w:type="pct"/>
            <w:tcBorders>
              <w:top w:val="nil"/>
              <w:left w:val="nil"/>
              <w:bottom w:val="nil"/>
              <w:right w:val="nil"/>
            </w:tcBorders>
            <w:hideMark/>
          </w:tcPr>
          <w:p w14:paraId="48C8153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EE2A291"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326FD38D" w14:textId="77777777" w:rsidTr="002E0941">
        <w:trPr>
          <w:tblCellSpacing w:w="15" w:type="dxa"/>
        </w:trPr>
        <w:tc>
          <w:tcPr>
            <w:tcW w:w="1500" w:type="pct"/>
            <w:tcBorders>
              <w:top w:val="nil"/>
              <w:left w:val="nil"/>
              <w:bottom w:val="nil"/>
              <w:right w:val="nil"/>
            </w:tcBorders>
            <w:hideMark/>
          </w:tcPr>
          <w:p w14:paraId="2747DA3B"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A8BDB7C" w14:textId="77777777" w:rsidR="002E0941" w:rsidRDefault="002E0941">
            <w:pPr>
              <w:rPr>
                <w:rFonts w:ascii="Calibri" w:hAnsi="Calibri" w:cs="Calibri"/>
                <w:sz w:val="22"/>
                <w:szCs w:val="22"/>
              </w:rPr>
            </w:pPr>
            <w:r>
              <w:rPr>
                <w:rFonts w:ascii="Calibri" w:hAnsi="Calibri" w:cs="Calibri"/>
                <w:sz w:val="22"/>
                <w:szCs w:val="22"/>
              </w:rPr>
              <w:t>Een opsomming van alle huidige en voormalige landen met hun codes, namen en geldigheidstermijnen.</w:t>
            </w:r>
          </w:p>
        </w:tc>
      </w:tr>
      <w:tr w:rsidR="002E0941" w14:paraId="6F628678" w14:textId="77777777" w:rsidTr="002E0941">
        <w:trPr>
          <w:tblCellSpacing w:w="15" w:type="dxa"/>
        </w:trPr>
        <w:tc>
          <w:tcPr>
            <w:tcW w:w="1500" w:type="pct"/>
            <w:tcBorders>
              <w:top w:val="nil"/>
              <w:left w:val="nil"/>
              <w:bottom w:val="nil"/>
              <w:right w:val="nil"/>
            </w:tcBorders>
            <w:hideMark/>
          </w:tcPr>
          <w:p w14:paraId="0713A836"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828C6E2"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3D33EBE3" w14:textId="77777777" w:rsidTr="002E0941">
        <w:trPr>
          <w:tblCellSpacing w:w="15" w:type="dxa"/>
        </w:trPr>
        <w:tc>
          <w:tcPr>
            <w:tcW w:w="1500" w:type="pct"/>
            <w:tcBorders>
              <w:top w:val="nil"/>
              <w:left w:val="nil"/>
              <w:bottom w:val="nil"/>
              <w:right w:val="nil"/>
            </w:tcBorders>
            <w:hideMark/>
          </w:tcPr>
          <w:p w14:paraId="31CD968A"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7150A2B" w14:textId="77777777" w:rsidR="002E0941" w:rsidRDefault="002E0941">
            <w:pPr>
              <w:rPr>
                <w:rFonts w:ascii="Calibri" w:hAnsi="Calibri" w:cs="Calibri"/>
                <w:sz w:val="22"/>
                <w:szCs w:val="22"/>
              </w:rPr>
            </w:pPr>
            <w:r>
              <w:rPr>
                <w:rFonts w:ascii="Calibri" w:hAnsi="Calibri" w:cs="Calibri"/>
                <w:sz w:val="22"/>
                <w:szCs w:val="22"/>
              </w:rPr>
              <w:t>1 november 2008</w:t>
            </w:r>
          </w:p>
        </w:tc>
      </w:tr>
      <w:tr w:rsidR="002E0941" w14:paraId="14B47AA6" w14:textId="77777777" w:rsidTr="002E0941">
        <w:trPr>
          <w:tblCellSpacing w:w="15" w:type="dxa"/>
        </w:trPr>
        <w:tc>
          <w:tcPr>
            <w:tcW w:w="1500" w:type="pct"/>
            <w:tcBorders>
              <w:top w:val="nil"/>
              <w:left w:val="nil"/>
              <w:bottom w:val="nil"/>
              <w:right w:val="nil"/>
            </w:tcBorders>
            <w:hideMark/>
          </w:tcPr>
          <w:p w14:paraId="0BED3C42"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272D6CD2" w14:textId="77777777" w:rsidR="002E0941" w:rsidRDefault="002E0941">
            <w:pPr>
              <w:rPr>
                <w:rFonts w:ascii="Calibri" w:hAnsi="Calibri" w:cs="Calibri"/>
                <w:sz w:val="22"/>
                <w:szCs w:val="22"/>
              </w:rPr>
            </w:pPr>
            <w:r>
              <w:rPr>
                <w:rFonts w:ascii="Calibri" w:hAnsi="Calibri" w:cs="Calibri"/>
                <w:sz w:val="22"/>
                <w:szCs w:val="22"/>
              </w:rPr>
              <w:t>http://publicaties.rvig.nl/Landelijke_tabellen</w:t>
            </w:r>
          </w:p>
        </w:tc>
      </w:tr>
      <w:tr w:rsidR="002E0941" w14:paraId="246F559A" w14:textId="77777777" w:rsidTr="002E0941">
        <w:trPr>
          <w:tblCellSpacing w:w="15" w:type="dxa"/>
        </w:trPr>
        <w:tc>
          <w:tcPr>
            <w:tcW w:w="1500" w:type="pct"/>
            <w:tcBorders>
              <w:top w:val="nil"/>
              <w:left w:val="nil"/>
              <w:bottom w:val="nil"/>
              <w:right w:val="nil"/>
            </w:tcBorders>
            <w:hideMark/>
          </w:tcPr>
          <w:p w14:paraId="6AD1FB48"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14A1F637" w14:textId="77777777" w:rsidR="002E0941" w:rsidRDefault="002E0941">
            <w:pPr>
              <w:rPr>
                <w:rFonts w:ascii="Calibri" w:hAnsi="Calibri" w:cs="Calibri"/>
                <w:sz w:val="22"/>
                <w:szCs w:val="22"/>
              </w:rPr>
            </w:pPr>
            <w:r>
              <w:rPr>
                <w:rFonts w:ascii="Calibri" w:hAnsi="Calibri" w:cs="Calibri"/>
                <w:sz w:val="22"/>
                <w:szCs w:val="22"/>
              </w:rPr>
              <w:t>Landcode</w:t>
            </w:r>
          </w:p>
        </w:tc>
      </w:tr>
    </w:tbl>
    <w:p w14:paraId="5E33C292"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63C34BF1" w14:textId="77777777" w:rsidTr="002E0941">
        <w:trPr>
          <w:tblCellSpacing w:w="15" w:type="dxa"/>
        </w:trPr>
        <w:tc>
          <w:tcPr>
            <w:tcW w:w="0" w:type="auto"/>
            <w:tcBorders>
              <w:top w:val="nil"/>
              <w:left w:val="nil"/>
              <w:bottom w:val="nil"/>
              <w:right w:val="nil"/>
            </w:tcBorders>
            <w:hideMark/>
          </w:tcPr>
          <w:p w14:paraId="02BC3BC7" w14:textId="77777777" w:rsidR="002E0941" w:rsidRDefault="002E0941">
            <w:pPr>
              <w:rPr>
                <w:rFonts w:ascii="Calibri" w:hAnsi="Calibri" w:cs="Calibri"/>
              </w:rPr>
            </w:pPr>
          </w:p>
        </w:tc>
        <w:tc>
          <w:tcPr>
            <w:tcW w:w="0" w:type="auto"/>
            <w:tcBorders>
              <w:top w:val="nil"/>
              <w:left w:val="nil"/>
              <w:bottom w:val="nil"/>
              <w:right w:val="nil"/>
            </w:tcBorders>
            <w:hideMark/>
          </w:tcPr>
          <w:p w14:paraId="0A4DE184"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68D13C7A"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E09F5A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F2183A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B956A6D" w14:textId="77777777" w:rsidTr="002E0941">
        <w:trPr>
          <w:tblCellSpacing w:w="15" w:type="dxa"/>
        </w:trPr>
        <w:tc>
          <w:tcPr>
            <w:tcW w:w="250" w:type="pct"/>
            <w:tcBorders>
              <w:top w:val="nil"/>
              <w:left w:val="nil"/>
              <w:bottom w:val="nil"/>
              <w:right w:val="nil"/>
            </w:tcBorders>
            <w:hideMark/>
          </w:tcPr>
          <w:p w14:paraId="56454CF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BA5A513" w14:textId="77777777" w:rsidR="002E0941" w:rsidRDefault="002E0941">
            <w:pPr>
              <w:rPr>
                <w:rFonts w:ascii="Calibri" w:hAnsi="Calibri" w:cs="Calibri"/>
                <w:sz w:val="22"/>
                <w:szCs w:val="22"/>
              </w:rPr>
            </w:pPr>
            <w:r>
              <w:rPr>
                <w:rFonts w:ascii="Calibri" w:hAnsi="Calibri" w:cs="Calibri"/>
                <w:sz w:val="22"/>
                <w:szCs w:val="22"/>
              </w:rPr>
              <w:t xml:space="preserve">Landcode </w:t>
            </w:r>
          </w:p>
        </w:tc>
        <w:tc>
          <w:tcPr>
            <w:tcW w:w="2500" w:type="pct"/>
            <w:tcBorders>
              <w:top w:val="nil"/>
              <w:left w:val="nil"/>
              <w:bottom w:val="nil"/>
              <w:right w:val="nil"/>
            </w:tcBorders>
            <w:hideMark/>
          </w:tcPr>
          <w:p w14:paraId="5CBA967A" w14:textId="77777777" w:rsidR="002E0941" w:rsidRDefault="002E0941">
            <w:pPr>
              <w:rPr>
                <w:rFonts w:ascii="Calibri" w:hAnsi="Calibri" w:cs="Calibri"/>
                <w:sz w:val="22"/>
                <w:szCs w:val="22"/>
              </w:rPr>
            </w:pPr>
            <w:r>
              <w:rPr>
                <w:rFonts w:ascii="Calibri" w:hAnsi="Calibri" w:cs="Calibri"/>
                <w:sz w:val="22"/>
                <w:szCs w:val="22"/>
              </w:rPr>
              <w:t>De code, behorende bij de landnaam, opgenomen in de Landentabel van de GBA.</w:t>
            </w:r>
          </w:p>
        </w:tc>
        <w:tc>
          <w:tcPr>
            <w:tcW w:w="500" w:type="pct"/>
            <w:tcBorders>
              <w:top w:val="nil"/>
              <w:left w:val="nil"/>
              <w:bottom w:val="nil"/>
              <w:right w:val="nil"/>
            </w:tcBorders>
            <w:hideMark/>
          </w:tcPr>
          <w:p w14:paraId="7D2BB895"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11552C6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4770895" w14:textId="77777777" w:rsidTr="002E0941">
        <w:trPr>
          <w:tblCellSpacing w:w="15" w:type="dxa"/>
        </w:trPr>
        <w:tc>
          <w:tcPr>
            <w:tcW w:w="250" w:type="pct"/>
            <w:tcBorders>
              <w:top w:val="nil"/>
              <w:left w:val="nil"/>
              <w:bottom w:val="nil"/>
              <w:right w:val="nil"/>
            </w:tcBorders>
            <w:hideMark/>
          </w:tcPr>
          <w:p w14:paraId="7E20868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0D4D177" w14:textId="77777777" w:rsidR="002E0941" w:rsidRDefault="002E0941">
            <w:pPr>
              <w:rPr>
                <w:rFonts w:ascii="Calibri" w:hAnsi="Calibri" w:cs="Calibri"/>
                <w:sz w:val="22"/>
                <w:szCs w:val="22"/>
              </w:rPr>
            </w:pPr>
            <w:r>
              <w:rPr>
                <w:rFonts w:ascii="Calibri" w:hAnsi="Calibri" w:cs="Calibri"/>
                <w:sz w:val="22"/>
                <w:szCs w:val="22"/>
              </w:rPr>
              <w:t xml:space="preserve">Landnaam </w:t>
            </w:r>
          </w:p>
        </w:tc>
        <w:tc>
          <w:tcPr>
            <w:tcW w:w="2500" w:type="pct"/>
            <w:tcBorders>
              <w:top w:val="nil"/>
              <w:left w:val="nil"/>
              <w:bottom w:val="nil"/>
              <w:right w:val="nil"/>
            </w:tcBorders>
            <w:hideMark/>
          </w:tcPr>
          <w:p w14:paraId="3F748A89" w14:textId="77777777" w:rsidR="002E0941" w:rsidRDefault="002E0941">
            <w:pPr>
              <w:rPr>
                <w:rFonts w:ascii="Calibri" w:hAnsi="Calibri" w:cs="Calibri"/>
                <w:sz w:val="22"/>
                <w:szCs w:val="22"/>
              </w:rPr>
            </w:pPr>
            <w:r>
              <w:rPr>
                <w:rFonts w:ascii="Calibri" w:hAnsi="Calibri" w:cs="Calibri"/>
                <w:sz w:val="22"/>
                <w:szCs w:val="22"/>
              </w:rPr>
              <w:t>De naam van het land, zoals opgenomen in de Landentabel van de GBA.</w:t>
            </w:r>
          </w:p>
        </w:tc>
        <w:tc>
          <w:tcPr>
            <w:tcW w:w="500" w:type="pct"/>
            <w:tcBorders>
              <w:top w:val="nil"/>
              <w:left w:val="nil"/>
              <w:bottom w:val="nil"/>
              <w:right w:val="nil"/>
            </w:tcBorders>
            <w:hideMark/>
          </w:tcPr>
          <w:p w14:paraId="74F38E78" w14:textId="77777777" w:rsidR="002E0941" w:rsidRDefault="002E0941">
            <w:pPr>
              <w:rPr>
                <w:rFonts w:ascii="Calibri" w:hAnsi="Calibri" w:cs="Calibri"/>
                <w:sz w:val="22"/>
                <w:szCs w:val="22"/>
              </w:rPr>
            </w:pPr>
            <w:r>
              <w:rPr>
                <w:rFonts w:ascii="Calibri" w:hAnsi="Calibri" w:cs="Calibri"/>
                <w:sz w:val="22"/>
                <w:szCs w:val="22"/>
              </w:rPr>
              <w:t xml:space="preserve">AN40 </w:t>
            </w:r>
          </w:p>
        </w:tc>
        <w:tc>
          <w:tcPr>
            <w:tcW w:w="500" w:type="pct"/>
            <w:tcBorders>
              <w:top w:val="nil"/>
              <w:left w:val="nil"/>
              <w:bottom w:val="nil"/>
              <w:right w:val="nil"/>
            </w:tcBorders>
            <w:hideMark/>
          </w:tcPr>
          <w:p w14:paraId="3EAD969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F2B125F" w14:textId="77777777" w:rsidTr="002E0941">
        <w:trPr>
          <w:tblCellSpacing w:w="15" w:type="dxa"/>
        </w:trPr>
        <w:tc>
          <w:tcPr>
            <w:tcW w:w="250" w:type="pct"/>
            <w:tcBorders>
              <w:top w:val="nil"/>
              <w:left w:val="nil"/>
              <w:bottom w:val="nil"/>
              <w:right w:val="nil"/>
            </w:tcBorders>
            <w:hideMark/>
          </w:tcPr>
          <w:p w14:paraId="0590FAE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5F6EB74" w14:textId="77777777" w:rsidR="002E0941" w:rsidRDefault="002E0941">
            <w:pPr>
              <w:rPr>
                <w:rFonts w:ascii="Calibri" w:hAnsi="Calibri" w:cs="Calibri"/>
                <w:sz w:val="22"/>
                <w:szCs w:val="22"/>
              </w:rPr>
            </w:pPr>
            <w:r>
              <w:rPr>
                <w:rFonts w:ascii="Calibri" w:hAnsi="Calibri" w:cs="Calibri"/>
                <w:sz w:val="22"/>
                <w:szCs w:val="22"/>
              </w:rPr>
              <w:t xml:space="preserve">Ingangsdatum land </w:t>
            </w:r>
          </w:p>
        </w:tc>
        <w:tc>
          <w:tcPr>
            <w:tcW w:w="2500" w:type="pct"/>
            <w:tcBorders>
              <w:top w:val="nil"/>
              <w:left w:val="nil"/>
              <w:bottom w:val="nil"/>
              <w:right w:val="nil"/>
            </w:tcBorders>
            <w:hideMark/>
          </w:tcPr>
          <w:p w14:paraId="0CB39211" w14:textId="77777777" w:rsidR="002E0941" w:rsidRDefault="002E0941">
            <w:pPr>
              <w:rPr>
                <w:rFonts w:ascii="Calibri" w:hAnsi="Calibri" w:cs="Calibri"/>
                <w:sz w:val="22"/>
                <w:szCs w:val="22"/>
              </w:rPr>
            </w:pPr>
            <w:r>
              <w:rPr>
                <w:rFonts w:ascii="Calibri" w:hAnsi="Calibri" w:cs="Calibri"/>
                <w:sz w:val="22"/>
                <w:szCs w:val="22"/>
              </w:rPr>
              <w:t>De datum waarop het land/gebied is ontstaan.</w:t>
            </w:r>
          </w:p>
        </w:tc>
        <w:tc>
          <w:tcPr>
            <w:tcW w:w="500" w:type="pct"/>
            <w:tcBorders>
              <w:top w:val="nil"/>
              <w:left w:val="nil"/>
              <w:bottom w:val="nil"/>
              <w:right w:val="nil"/>
            </w:tcBorders>
            <w:hideMark/>
          </w:tcPr>
          <w:p w14:paraId="5FF7503E"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DCE51F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F3FD070" w14:textId="77777777" w:rsidTr="002E0941">
        <w:trPr>
          <w:tblCellSpacing w:w="15" w:type="dxa"/>
        </w:trPr>
        <w:tc>
          <w:tcPr>
            <w:tcW w:w="250" w:type="pct"/>
            <w:tcBorders>
              <w:top w:val="nil"/>
              <w:left w:val="nil"/>
              <w:bottom w:val="nil"/>
              <w:right w:val="nil"/>
            </w:tcBorders>
            <w:hideMark/>
          </w:tcPr>
          <w:p w14:paraId="126CB5B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F83A982" w14:textId="77777777" w:rsidR="002E0941" w:rsidRDefault="002E0941">
            <w:pPr>
              <w:rPr>
                <w:rFonts w:ascii="Calibri" w:hAnsi="Calibri" w:cs="Calibri"/>
                <w:sz w:val="22"/>
                <w:szCs w:val="22"/>
              </w:rPr>
            </w:pPr>
            <w:r>
              <w:rPr>
                <w:rFonts w:ascii="Calibri" w:hAnsi="Calibri" w:cs="Calibri"/>
                <w:sz w:val="22"/>
                <w:szCs w:val="22"/>
              </w:rPr>
              <w:t xml:space="preserve">Einddatum land </w:t>
            </w:r>
          </w:p>
        </w:tc>
        <w:tc>
          <w:tcPr>
            <w:tcW w:w="2500" w:type="pct"/>
            <w:tcBorders>
              <w:top w:val="nil"/>
              <w:left w:val="nil"/>
              <w:bottom w:val="nil"/>
              <w:right w:val="nil"/>
            </w:tcBorders>
            <w:hideMark/>
          </w:tcPr>
          <w:p w14:paraId="290AC861" w14:textId="77777777" w:rsidR="002E0941" w:rsidRDefault="002E0941">
            <w:pPr>
              <w:rPr>
                <w:rFonts w:ascii="Calibri" w:hAnsi="Calibri" w:cs="Calibri"/>
                <w:sz w:val="22"/>
                <w:szCs w:val="22"/>
              </w:rPr>
            </w:pPr>
            <w:r>
              <w:rPr>
                <w:rFonts w:ascii="Calibri" w:hAnsi="Calibri" w:cs="Calibri"/>
                <w:sz w:val="22"/>
                <w:szCs w:val="22"/>
              </w:rPr>
              <w:t>De datum waarop het land/gebied is opgeheven.</w:t>
            </w:r>
          </w:p>
        </w:tc>
        <w:tc>
          <w:tcPr>
            <w:tcW w:w="500" w:type="pct"/>
            <w:tcBorders>
              <w:top w:val="nil"/>
              <w:left w:val="nil"/>
              <w:bottom w:val="nil"/>
              <w:right w:val="nil"/>
            </w:tcBorders>
            <w:hideMark/>
          </w:tcPr>
          <w:p w14:paraId="1DB5F74C"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8DCF214" w14:textId="77777777" w:rsidR="002E0941" w:rsidRDefault="002E0941">
            <w:pPr>
              <w:rPr>
                <w:rFonts w:ascii="Calibri" w:hAnsi="Calibri" w:cs="Calibri"/>
                <w:sz w:val="22"/>
                <w:szCs w:val="22"/>
              </w:rPr>
            </w:pPr>
            <w:r>
              <w:rPr>
                <w:rFonts w:ascii="Calibri" w:hAnsi="Calibri" w:cs="Calibri"/>
                <w:sz w:val="22"/>
                <w:szCs w:val="22"/>
              </w:rPr>
              <w:t>1</w:t>
            </w:r>
          </w:p>
        </w:tc>
      </w:tr>
    </w:tbl>
    <w:p w14:paraId="4E2C5D76" w14:textId="77777777" w:rsidR="002E0941" w:rsidRDefault="002E0941" w:rsidP="002E0941">
      <w:pPr>
        <w:pStyle w:val="Kop2"/>
        <w:rPr>
          <w:rFonts w:ascii="Calibri" w:hAnsi="Calibri" w:cs="Calibri"/>
        </w:rPr>
      </w:pPr>
      <w:bookmarkStart w:id="136" w:name="global_class_Model_NEDERLANDSREISDOCUMEN"/>
      <w:bookmarkStart w:id="137" w:name="_Toc517048440"/>
      <w:bookmarkEnd w:id="136"/>
      <w:r>
        <w:rPr>
          <w:rFonts w:ascii="Calibri" w:hAnsi="Calibri" w:cs="Calibri"/>
        </w:rPr>
        <w:t>Referentielijst NEDERLANDS REISDOCUMENT</w:t>
      </w:r>
      <w:bookmarkEnd w:id="13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F98346C" w14:textId="77777777" w:rsidTr="002E0941">
        <w:trPr>
          <w:tblCellSpacing w:w="15" w:type="dxa"/>
        </w:trPr>
        <w:tc>
          <w:tcPr>
            <w:tcW w:w="1500" w:type="pct"/>
            <w:tcBorders>
              <w:top w:val="nil"/>
              <w:left w:val="nil"/>
              <w:bottom w:val="nil"/>
              <w:right w:val="nil"/>
            </w:tcBorders>
            <w:hideMark/>
          </w:tcPr>
          <w:p w14:paraId="170A4C9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129E739" w14:textId="77777777" w:rsidR="002E0941" w:rsidRDefault="002E0941">
            <w:pPr>
              <w:rPr>
                <w:rFonts w:ascii="Calibri" w:hAnsi="Calibri" w:cs="Calibri"/>
                <w:sz w:val="22"/>
                <w:szCs w:val="22"/>
              </w:rPr>
            </w:pPr>
            <w:r>
              <w:rPr>
                <w:rFonts w:ascii="Calibri" w:hAnsi="Calibri" w:cs="Calibri"/>
                <w:sz w:val="22"/>
                <w:szCs w:val="22"/>
              </w:rPr>
              <w:t>NEDERLANDS REISDOCUMENT</w:t>
            </w:r>
          </w:p>
        </w:tc>
      </w:tr>
      <w:tr w:rsidR="002E0941" w14:paraId="0A7E8C26" w14:textId="77777777" w:rsidTr="002E0941">
        <w:trPr>
          <w:tblCellSpacing w:w="15" w:type="dxa"/>
        </w:trPr>
        <w:tc>
          <w:tcPr>
            <w:tcW w:w="1500" w:type="pct"/>
            <w:tcBorders>
              <w:top w:val="nil"/>
              <w:left w:val="nil"/>
              <w:bottom w:val="nil"/>
              <w:right w:val="nil"/>
            </w:tcBorders>
            <w:hideMark/>
          </w:tcPr>
          <w:p w14:paraId="4D1FEE59"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07ACD7"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70D98C75" w14:textId="77777777" w:rsidTr="002E0941">
        <w:trPr>
          <w:tblCellSpacing w:w="15" w:type="dxa"/>
        </w:trPr>
        <w:tc>
          <w:tcPr>
            <w:tcW w:w="1500" w:type="pct"/>
            <w:tcBorders>
              <w:top w:val="nil"/>
              <w:left w:val="nil"/>
              <w:bottom w:val="nil"/>
              <w:right w:val="nil"/>
            </w:tcBorders>
            <w:hideMark/>
          </w:tcPr>
          <w:p w14:paraId="33D351B1"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F1BC81" w14:textId="77777777" w:rsidR="002E0941" w:rsidRDefault="002E0941">
            <w:pPr>
              <w:rPr>
                <w:rFonts w:ascii="Calibri" w:hAnsi="Calibri" w:cs="Calibri"/>
                <w:sz w:val="22"/>
                <w:szCs w:val="22"/>
              </w:rPr>
            </w:pPr>
            <w:r>
              <w:rPr>
                <w:rFonts w:ascii="Calibri" w:hAnsi="Calibri" w:cs="Calibri"/>
                <w:sz w:val="22"/>
                <w:szCs w:val="22"/>
              </w:rPr>
              <w:t>Een opsomming van de modellen van de Nederlandse reisdocumenten.</w:t>
            </w:r>
          </w:p>
        </w:tc>
      </w:tr>
      <w:tr w:rsidR="002E0941" w14:paraId="124E610C" w14:textId="77777777" w:rsidTr="002E0941">
        <w:trPr>
          <w:tblCellSpacing w:w="15" w:type="dxa"/>
        </w:trPr>
        <w:tc>
          <w:tcPr>
            <w:tcW w:w="1500" w:type="pct"/>
            <w:tcBorders>
              <w:top w:val="nil"/>
              <w:left w:val="nil"/>
              <w:bottom w:val="nil"/>
              <w:right w:val="nil"/>
            </w:tcBorders>
            <w:hideMark/>
          </w:tcPr>
          <w:p w14:paraId="64EE5E69"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7A8D05E"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0D1CFFCD" w14:textId="77777777" w:rsidTr="002E0941">
        <w:trPr>
          <w:tblCellSpacing w:w="15" w:type="dxa"/>
        </w:trPr>
        <w:tc>
          <w:tcPr>
            <w:tcW w:w="1500" w:type="pct"/>
            <w:tcBorders>
              <w:top w:val="nil"/>
              <w:left w:val="nil"/>
              <w:bottom w:val="nil"/>
              <w:right w:val="nil"/>
            </w:tcBorders>
            <w:hideMark/>
          </w:tcPr>
          <w:p w14:paraId="63EDB3FE"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11EFEAD" w14:textId="77777777" w:rsidR="002E0941" w:rsidRDefault="002E0941">
            <w:pPr>
              <w:rPr>
                <w:rFonts w:ascii="Calibri" w:hAnsi="Calibri" w:cs="Calibri"/>
                <w:sz w:val="22"/>
                <w:szCs w:val="22"/>
              </w:rPr>
            </w:pPr>
            <w:r>
              <w:rPr>
                <w:rFonts w:ascii="Calibri" w:hAnsi="Calibri" w:cs="Calibri"/>
                <w:sz w:val="22"/>
                <w:szCs w:val="22"/>
              </w:rPr>
              <w:t>1 maart 2009</w:t>
            </w:r>
          </w:p>
        </w:tc>
      </w:tr>
      <w:tr w:rsidR="002E0941" w14:paraId="47721829" w14:textId="77777777" w:rsidTr="002E0941">
        <w:trPr>
          <w:tblCellSpacing w:w="15" w:type="dxa"/>
        </w:trPr>
        <w:tc>
          <w:tcPr>
            <w:tcW w:w="1500" w:type="pct"/>
            <w:tcBorders>
              <w:top w:val="nil"/>
              <w:left w:val="nil"/>
              <w:bottom w:val="nil"/>
              <w:right w:val="nil"/>
            </w:tcBorders>
            <w:hideMark/>
          </w:tcPr>
          <w:p w14:paraId="2C8E23DB"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64024DDE" w14:textId="77777777" w:rsidR="002E0941" w:rsidRDefault="002E0941">
            <w:pPr>
              <w:rPr>
                <w:rFonts w:ascii="Calibri" w:hAnsi="Calibri" w:cs="Calibri"/>
                <w:sz w:val="22"/>
                <w:szCs w:val="22"/>
              </w:rPr>
            </w:pPr>
            <w:r>
              <w:rPr>
                <w:rFonts w:ascii="Calibri" w:hAnsi="Calibri" w:cs="Calibri"/>
                <w:sz w:val="22"/>
                <w:szCs w:val="22"/>
              </w:rPr>
              <w:t>http://publicaties.rvig.nl/Landelijke_tabellen</w:t>
            </w:r>
          </w:p>
        </w:tc>
      </w:tr>
      <w:tr w:rsidR="002E0941" w14:paraId="33772B04" w14:textId="77777777" w:rsidTr="002E0941">
        <w:trPr>
          <w:tblCellSpacing w:w="15" w:type="dxa"/>
        </w:trPr>
        <w:tc>
          <w:tcPr>
            <w:tcW w:w="1500" w:type="pct"/>
            <w:tcBorders>
              <w:top w:val="nil"/>
              <w:left w:val="nil"/>
              <w:bottom w:val="nil"/>
              <w:right w:val="nil"/>
            </w:tcBorders>
            <w:hideMark/>
          </w:tcPr>
          <w:p w14:paraId="7F15C6EA"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017D000A" w14:textId="77777777" w:rsidR="002E0941" w:rsidRDefault="002E0941">
            <w:pPr>
              <w:rPr>
                <w:rFonts w:ascii="Calibri" w:hAnsi="Calibri" w:cs="Calibri"/>
                <w:sz w:val="22"/>
                <w:szCs w:val="22"/>
              </w:rPr>
            </w:pPr>
            <w:r>
              <w:rPr>
                <w:rFonts w:ascii="Calibri" w:hAnsi="Calibri" w:cs="Calibri"/>
                <w:sz w:val="22"/>
                <w:szCs w:val="22"/>
              </w:rPr>
              <w:t>Nederlands reisdocument</w:t>
            </w:r>
          </w:p>
        </w:tc>
      </w:tr>
    </w:tbl>
    <w:p w14:paraId="7DBA18CF"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3"/>
        <w:gridCol w:w="2476"/>
        <w:gridCol w:w="4466"/>
        <w:gridCol w:w="877"/>
        <w:gridCol w:w="892"/>
      </w:tblGrid>
      <w:tr w:rsidR="002E0941" w14:paraId="2E255012" w14:textId="77777777" w:rsidTr="002E0941">
        <w:trPr>
          <w:tblCellSpacing w:w="15" w:type="dxa"/>
        </w:trPr>
        <w:tc>
          <w:tcPr>
            <w:tcW w:w="0" w:type="auto"/>
            <w:tcBorders>
              <w:top w:val="nil"/>
              <w:left w:val="nil"/>
              <w:bottom w:val="nil"/>
              <w:right w:val="nil"/>
            </w:tcBorders>
            <w:hideMark/>
          </w:tcPr>
          <w:p w14:paraId="6756B92A" w14:textId="77777777" w:rsidR="002E0941" w:rsidRDefault="002E0941">
            <w:pPr>
              <w:rPr>
                <w:rFonts w:ascii="Calibri" w:hAnsi="Calibri" w:cs="Calibri"/>
              </w:rPr>
            </w:pPr>
          </w:p>
        </w:tc>
        <w:tc>
          <w:tcPr>
            <w:tcW w:w="0" w:type="auto"/>
            <w:tcBorders>
              <w:top w:val="nil"/>
              <w:left w:val="nil"/>
              <w:bottom w:val="nil"/>
              <w:right w:val="nil"/>
            </w:tcBorders>
            <w:hideMark/>
          </w:tcPr>
          <w:p w14:paraId="050A8183"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7F173EBA"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9CE51FE"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B2C50D2"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5D0883E" w14:textId="77777777" w:rsidTr="002E0941">
        <w:trPr>
          <w:tblCellSpacing w:w="15" w:type="dxa"/>
        </w:trPr>
        <w:tc>
          <w:tcPr>
            <w:tcW w:w="250" w:type="pct"/>
            <w:tcBorders>
              <w:top w:val="nil"/>
              <w:left w:val="nil"/>
              <w:bottom w:val="nil"/>
              <w:right w:val="nil"/>
            </w:tcBorders>
            <w:hideMark/>
          </w:tcPr>
          <w:p w14:paraId="687D9CD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5F64623" w14:textId="77777777" w:rsidR="002E0941" w:rsidRDefault="002E0941">
            <w:pPr>
              <w:rPr>
                <w:rFonts w:ascii="Calibri" w:hAnsi="Calibri" w:cs="Calibri"/>
                <w:sz w:val="22"/>
                <w:szCs w:val="22"/>
              </w:rPr>
            </w:pPr>
            <w:r>
              <w:rPr>
                <w:rFonts w:ascii="Calibri" w:hAnsi="Calibri" w:cs="Calibri"/>
                <w:sz w:val="22"/>
                <w:szCs w:val="22"/>
              </w:rPr>
              <w:t xml:space="preserve">Nederlands reisdocument </w:t>
            </w:r>
          </w:p>
        </w:tc>
        <w:tc>
          <w:tcPr>
            <w:tcW w:w="2500" w:type="pct"/>
            <w:tcBorders>
              <w:top w:val="nil"/>
              <w:left w:val="nil"/>
              <w:bottom w:val="nil"/>
              <w:right w:val="nil"/>
            </w:tcBorders>
            <w:hideMark/>
          </w:tcPr>
          <w:p w14:paraId="43ED6D61" w14:textId="77777777" w:rsidR="002E0941" w:rsidRDefault="002E0941">
            <w:pPr>
              <w:rPr>
                <w:rFonts w:ascii="Calibri" w:hAnsi="Calibri" w:cs="Calibri"/>
                <w:sz w:val="22"/>
                <w:szCs w:val="22"/>
              </w:rPr>
            </w:pPr>
            <w:r>
              <w:rPr>
                <w:rFonts w:ascii="Calibri" w:hAnsi="Calibri" w:cs="Calibri"/>
                <w:sz w:val="22"/>
                <w:szCs w:val="22"/>
              </w:rPr>
              <w:t>Een code voor het model van een Nederlands reisdocument.</w:t>
            </w:r>
          </w:p>
        </w:tc>
        <w:tc>
          <w:tcPr>
            <w:tcW w:w="500" w:type="pct"/>
            <w:tcBorders>
              <w:top w:val="nil"/>
              <w:left w:val="nil"/>
              <w:bottom w:val="nil"/>
              <w:right w:val="nil"/>
            </w:tcBorders>
            <w:hideMark/>
          </w:tcPr>
          <w:p w14:paraId="0689F2B7"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75310D1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7BBCFA5" w14:textId="77777777" w:rsidTr="002E0941">
        <w:trPr>
          <w:tblCellSpacing w:w="15" w:type="dxa"/>
        </w:trPr>
        <w:tc>
          <w:tcPr>
            <w:tcW w:w="250" w:type="pct"/>
            <w:tcBorders>
              <w:top w:val="nil"/>
              <w:left w:val="nil"/>
              <w:bottom w:val="nil"/>
              <w:right w:val="nil"/>
            </w:tcBorders>
            <w:hideMark/>
          </w:tcPr>
          <w:p w14:paraId="5C079EA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5DFDFA" w14:textId="77777777" w:rsidR="002E0941" w:rsidRDefault="002E0941">
            <w:pPr>
              <w:rPr>
                <w:rFonts w:ascii="Calibri" w:hAnsi="Calibri" w:cs="Calibri"/>
                <w:sz w:val="22"/>
                <w:szCs w:val="22"/>
              </w:rPr>
            </w:pPr>
            <w:r>
              <w:rPr>
                <w:rFonts w:ascii="Calibri" w:hAnsi="Calibri" w:cs="Calibri"/>
                <w:sz w:val="22"/>
                <w:szCs w:val="22"/>
              </w:rPr>
              <w:t xml:space="preserve">Reisdocumentomschrijving </w:t>
            </w:r>
          </w:p>
        </w:tc>
        <w:tc>
          <w:tcPr>
            <w:tcW w:w="2500" w:type="pct"/>
            <w:tcBorders>
              <w:top w:val="nil"/>
              <w:left w:val="nil"/>
              <w:bottom w:val="nil"/>
              <w:right w:val="nil"/>
            </w:tcBorders>
            <w:hideMark/>
          </w:tcPr>
          <w:p w14:paraId="4FE53816" w14:textId="77777777" w:rsidR="002E0941" w:rsidRDefault="002E0941">
            <w:pPr>
              <w:rPr>
                <w:rFonts w:ascii="Calibri" w:hAnsi="Calibri" w:cs="Calibri"/>
                <w:sz w:val="22"/>
                <w:szCs w:val="22"/>
              </w:rPr>
            </w:pPr>
            <w:r>
              <w:rPr>
                <w:rFonts w:ascii="Calibri" w:hAnsi="Calibri" w:cs="Calibri"/>
                <w:sz w:val="22"/>
                <w:szCs w:val="22"/>
              </w:rPr>
              <w:t>De omschrijving van het model van het Nederlands reisdocument.</w:t>
            </w:r>
          </w:p>
        </w:tc>
        <w:tc>
          <w:tcPr>
            <w:tcW w:w="500" w:type="pct"/>
            <w:tcBorders>
              <w:top w:val="nil"/>
              <w:left w:val="nil"/>
              <w:bottom w:val="nil"/>
              <w:right w:val="nil"/>
            </w:tcBorders>
            <w:hideMark/>
          </w:tcPr>
          <w:p w14:paraId="27A57CC9"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12B0E7D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78F5E6A" w14:textId="77777777" w:rsidTr="002E0941">
        <w:trPr>
          <w:tblCellSpacing w:w="15" w:type="dxa"/>
        </w:trPr>
        <w:tc>
          <w:tcPr>
            <w:tcW w:w="250" w:type="pct"/>
            <w:tcBorders>
              <w:top w:val="nil"/>
              <w:left w:val="nil"/>
              <w:bottom w:val="nil"/>
              <w:right w:val="nil"/>
            </w:tcBorders>
            <w:hideMark/>
          </w:tcPr>
          <w:p w14:paraId="6B19B5E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64F56D" w14:textId="77777777" w:rsidR="002E0941" w:rsidRDefault="002E0941">
            <w:pPr>
              <w:rPr>
                <w:rFonts w:ascii="Calibri" w:hAnsi="Calibri" w:cs="Calibri"/>
                <w:sz w:val="22"/>
                <w:szCs w:val="22"/>
              </w:rPr>
            </w:pPr>
            <w:r>
              <w:rPr>
                <w:rFonts w:ascii="Calibri" w:hAnsi="Calibri" w:cs="Calibri"/>
                <w:sz w:val="22"/>
                <w:szCs w:val="22"/>
              </w:rPr>
              <w:t xml:space="preserve">Begindatum geldigheid reisdocumentsoort </w:t>
            </w:r>
          </w:p>
        </w:tc>
        <w:tc>
          <w:tcPr>
            <w:tcW w:w="2500" w:type="pct"/>
            <w:tcBorders>
              <w:top w:val="nil"/>
              <w:left w:val="nil"/>
              <w:bottom w:val="nil"/>
              <w:right w:val="nil"/>
            </w:tcBorders>
            <w:hideMark/>
          </w:tcPr>
          <w:p w14:paraId="40283695" w14:textId="77777777" w:rsidR="002E0941" w:rsidRDefault="002E0941">
            <w:pPr>
              <w:rPr>
                <w:rFonts w:ascii="Calibri" w:hAnsi="Calibri" w:cs="Calibri"/>
                <w:sz w:val="22"/>
                <w:szCs w:val="22"/>
              </w:rPr>
            </w:pPr>
            <w:r>
              <w:rPr>
                <w:rFonts w:ascii="Calibri" w:hAnsi="Calibri" w:cs="Calibri"/>
                <w:sz w:val="22"/>
                <w:szCs w:val="22"/>
              </w:rPr>
              <w:t>De datum waarop de reisdocumentsoort is ontstaan.</w:t>
            </w:r>
          </w:p>
        </w:tc>
        <w:tc>
          <w:tcPr>
            <w:tcW w:w="500" w:type="pct"/>
            <w:tcBorders>
              <w:top w:val="nil"/>
              <w:left w:val="nil"/>
              <w:bottom w:val="nil"/>
              <w:right w:val="nil"/>
            </w:tcBorders>
            <w:hideMark/>
          </w:tcPr>
          <w:p w14:paraId="61C2BFC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07432FD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3BDBA17" w14:textId="77777777" w:rsidTr="002E0941">
        <w:trPr>
          <w:tblCellSpacing w:w="15" w:type="dxa"/>
        </w:trPr>
        <w:tc>
          <w:tcPr>
            <w:tcW w:w="250" w:type="pct"/>
            <w:tcBorders>
              <w:top w:val="nil"/>
              <w:left w:val="nil"/>
              <w:bottom w:val="nil"/>
              <w:right w:val="nil"/>
            </w:tcBorders>
            <w:hideMark/>
          </w:tcPr>
          <w:p w14:paraId="1225E66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047B05" w14:textId="77777777" w:rsidR="002E0941" w:rsidRDefault="002E0941">
            <w:pPr>
              <w:rPr>
                <w:rFonts w:ascii="Calibri" w:hAnsi="Calibri" w:cs="Calibri"/>
                <w:sz w:val="22"/>
                <w:szCs w:val="22"/>
              </w:rPr>
            </w:pPr>
            <w:r>
              <w:rPr>
                <w:rFonts w:ascii="Calibri" w:hAnsi="Calibri" w:cs="Calibri"/>
                <w:sz w:val="22"/>
                <w:szCs w:val="22"/>
              </w:rPr>
              <w:t xml:space="preserve">Einddatum geldigheid reisdocumentsoort </w:t>
            </w:r>
          </w:p>
        </w:tc>
        <w:tc>
          <w:tcPr>
            <w:tcW w:w="2500" w:type="pct"/>
            <w:tcBorders>
              <w:top w:val="nil"/>
              <w:left w:val="nil"/>
              <w:bottom w:val="nil"/>
              <w:right w:val="nil"/>
            </w:tcBorders>
            <w:hideMark/>
          </w:tcPr>
          <w:p w14:paraId="6DF04FD9" w14:textId="77777777" w:rsidR="002E0941" w:rsidRDefault="002E0941">
            <w:pPr>
              <w:rPr>
                <w:rFonts w:ascii="Calibri" w:hAnsi="Calibri" w:cs="Calibri"/>
                <w:sz w:val="22"/>
                <w:szCs w:val="22"/>
              </w:rPr>
            </w:pPr>
            <w:r>
              <w:rPr>
                <w:rFonts w:ascii="Calibri" w:hAnsi="Calibri" w:cs="Calibri"/>
                <w:sz w:val="22"/>
                <w:szCs w:val="22"/>
              </w:rPr>
              <w:t>De datum waarop de reisdocumentsoort is opgeheven.</w:t>
            </w:r>
          </w:p>
        </w:tc>
        <w:tc>
          <w:tcPr>
            <w:tcW w:w="500" w:type="pct"/>
            <w:tcBorders>
              <w:top w:val="nil"/>
              <w:left w:val="nil"/>
              <w:bottom w:val="nil"/>
              <w:right w:val="nil"/>
            </w:tcBorders>
            <w:hideMark/>
          </w:tcPr>
          <w:p w14:paraId="37341A4A"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64E1566F" w14:textId="77777777" w:rsidR="002E0941" w:rsidRDefault="002E0941">
            <w:pPr>
              <w:rPr>
                <w:rFonts w:ascii="Calibri" w:hAnsi="Calibri" w:cs="Calibri"/>
                <w:sz w:val="22"/>
                <w:szCs w:val="22"/>
              </w:rPr>
            </w:pPr>
            <w:r>
              <w:rPr>
                <w:rFonts w:ascii="Calibri" w:hAnsi="Calibri" w:cs="Calibri"/>
                <w:sz w:val="22"/>
                <w:szCs w:val="22"/>
              </w:rPr>
              <w:t>0 .. 1</w:t>
            </w:r>
          </w:p>
        </w:tc>
      </w:tr>
    </w:tbl>
    <w:p w14:paraId="1098CF10" w14:textId="77777777" w:rsidR="002E0941" w:rsidRDefault="002E0941" w:rsidP="002E0941">
      <w:pPr>
        <w:pStyle w:val="Kop2"/>
        <w:rPr>
          <w:rFonts w:ascii="Calibri" w:hAnsi="Calibri" w:cs="Calibri"/>
        </w:rPr>
      </w:pPr>
      <w:bookmarkStart w:id="138" w:name="global_class_Model_WOZDEELOBJECTCODE"/>
      <w:bookmarkStart w:id="139" w:name="_Toc517048441"/>
      <w:bookmarkEnd w:id="138"/>
      <w:r>
        <w:rPr>
          <w:rFonts w:ascii="Calibri" w:hAnsi="Calibri" w:cs="Calibri"/>
        </w:rPr>
        <w:t>Referentielijst WOZ DEELOBJECTCODE</w:t>
      </w:r>
      <w:bookmarkEnd w:id="13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7BF599D" w14:textId="77777777" w:rsidTr="002E0941">
        <w:trPr>
          <w:tblCellSpacing w:w="15" w:type="dxa"/>
        </w:trPr>
        <w:tc>
          <w:tcPr>
            <w:tcW w:w="1500" w:type="pct"/>
            <w:tcBorders>
              <w:top w:val="nil"/>
              <w:left w:val="nil"/>
              <w:bottom w:val="nil"/>
              <w:right w:val="nil"/>
            </w:tcBorders>
            <w:hideMark/>
          </w:tcPr>
          <w:p w14:paraId="514C4FF6"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77A45E37" w14:textId="77777777" w:rsidR="002E0941" w:rsidRDefault="002E0941">
            <w:pPr>
              <w:rPr>
                <w:rFonts w:ascii="Calibri" w:hAnsi="Calibri" w:cs="Calibri"/>
                <w:sz w:val="22"/>
                <w:szCs w:val="22"/>
              </w:rPr>
            </w:pPr>
            <w:r>
              <w:rPr>
                <w:rFonts w:ascii="Calibri" w:hAnsi="Calibri" w:cs="Calibri"/>
                <w:sz w:val="22"/>
                <w:szCs w:val="22"/>
              </w:rPr>
              <w:t>WOZ DEELOBJECTCODE</w:t>
            </w:r>
          </w:p>
        </w:tc>
      </w:tr>
      <w:tr w:rsidR="002E0941" w14:paraId="05736F96" w14:textId="77777777" w:rsidTr="002E0941">
        <w:trPr>
          <w:tblCellSpacing w:w="15" w:type="dxa"/>
        </w:trPr>
        <w:tc>
          <w:tcPr>
            <w:tcW w:w="1500" w:type="pct"/>
            <w:tcBorders>
              <w:top w:val="nil"/>
              <w:left w:val="nil"/>
              <w:bottom w:val="nil"/>
              <w:right w:val="nil"/>
            </w:tcBorders>
            <w:hideMark/>
          </w:tcPr>
          <w:p w14:paraId="02DDE323"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55F5603" w14:textId="77777777" w:rsidR="002E0941" w:rsidRDefault="002E0941">
            <w:pPr>
              <w:rPr>
                <w:rFonts w:ascii="Calibri" w:hAnsi="Calibri" w:cs="Calibri"/>
                <w:sz w:val="22"/>
                <w:szCs w:val="22"/>
              </w:rPr>
            </w:pPr>
            <w:r>
              <w:rPr>
                <w:rFonts w:ascii="Calibri" w:hAnsi="Calibri" w:cs="Calibri"/>
                <w:sz w:val="22"/>
                <w:szCs w:val="22"/>
              </w:rPr>
              <w:t>BRWOZ</w:t>
            </w:r>
          </w:p>
        </w:tc>
      </w:tr>
      <w:tr w:rsidR="002E0941" w14:paraId="6AC584AC" w14:textId="77777777" w:rsidTr="002E0941">
        <w:trPr>
          <w:tblCellSpacing w:w="15" w:type="dxa"/>
        </w:trPr>
        <w:tc>
          <w:tcPr>
            <w:tcW w:w="1500" w:type="pct"/>
            <w:tcBorders>
              <w:top w:val="nil"/>
              <w:left w:val="nil"/>
              <w:bottom w:val="nil"/>
              <w:right w:val="nil"/>
            </w:tcBorders>
            <w:hideMark/>
          </w:tcPr>
          <w:p w14:paraId="388C8457"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01BDD5F3" w14:textId="77777777" w:rsidR="002E0941" w:rsidRDefault="002E0941">
            <w:pPr>
              <w:rPr>
                <w:rFonts w:ascii="Calibri" w:hAnsi="Calibri" w:cs="Calibri"/>
                <w:sz w:val="22"/>
                <w:szCs w:val="22"/>
              </w:rPr>
            </w:pPr>
            <w:r>
              <w:rPr>
                <w:rFonts w:ascii="Calibri" w:hAnsi="Calibri" w:cs="Calibri"/>
                <w:sz w:val="22"/>
                <w:szCs w:val="22"/>
              </w:rPr>
              <w:t xml:space="preserve">De mogelijke codes waarin een soort object kan worden uitgedrukt conform de uniforme deelobjectcodelijst van de Waarderingskamer </w:t>
            </w:r>
          </w:p>
        </w:tc>
      </w:tr>
      <w:tr w:rsidR="002E0941" w14:paraId="4421B5AF" w14:textId="77777777" w:rsidTr="002E0941">
        <w:trPr>
          <w:tblCellSpacing w:w="15" w:type="dxa"/>
        </w:trPr>
        <w:tc>
          <w:tcPr>
            <w:tcW w:w="1500" w:type="pct"/>
            <w:tcBorders>
              <w:top w:val="nil"/>
              <w:left w:val="nil"/>
              <w:bottom w:val="nil"/>
              <w:right w:val="nil"/>
            </w:tcBorders>
            <w:hideMark/>
          </w:tcPr>
          <w:p w14:paraId="367F9992"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83353C6"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24A7CB94" w14:textId="77777777" w:rsidTr="002E0941">
        <w:trPr>
          <w:tblCellSpacing w:w="15" w:type="dxa"/>
        </w:trPr>
        <w:tc>
          <w:tcPr>
            <w:tcW w:w="1500" w:type="pct"/>
            <w:tcBorders>
              <w:top w:val="nil"/>
              <w:left w:val="nil"/>
              <w:bottom w:val="nil"/>
              <w:right w:val="nil"/>
            </w:tcBorders>
            <w:hideMark/>
          </w:tcPr>
          <w:p w14:paraId="5C43E3D9"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388DD8A"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247B49DE" w14:textId="77777777" w:rsidTr="002E0941">
        <w:trPr>
          <w:tblCellSpacing w:w="15" w:type="dxa"/>
        </w:trPr>
        <w:tc>
          <w:tcPr>
            <w:tcW w:w="1500" w:type="pct"/>
            <w:tcBorders>
              <w:top w:val="nil"/>
              <w:left w:val="nil"/>
              <w:bottom w:val="nil"/>
              <w:right w:val="nil"/>
            </w:tcBorders>
            <w:hideMark/>
          </w:tcPr>
          <w:p w14:paraId="5439BB70"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45D8AD40" w14:textId="77777777" w:rsidR="002E0941" w:rsidRDefault="002E0941">
            <w:pPr>
              <w:rPr>
                <w:rFonts w:ascii="Calibri" w:hAnsi="Calibri" w:cs="Calibri"/>
                <w:sz w:val="22"/>
                <w:szCs w:val="22"/>
              </w:rPr>
            </w:pPr>
            <w:r>
              <w:rPr>
                <w:rFonts w:ascii="Calibri" w:hAnsi="Calibri" w:cs="Calibri"/>
                <w:sz w:val="22"/>
                <w:szCs w:val="22"/>
              </w:rPr>
              <w:t>zie uniforme deelobjectcodelijst van de Waarderingskamer</w:t>
            </w:r>
          </w:p>
        </w:tc>
      </w:tr>
      <w:tr w:rsidR="002E0941" w14:paraId="7987B570" w14:textId="77777777" w:rsidTr="002E0941">
        <w:trPr>
          <w:tblCellSpacing w:w="15" w:type="dxa"/>
        </w:trPr>
        <w:tc>
          <w:tcPr>
            <w:tcW w:w="1500" w:type="pct"/>
            <w:tcBorders>
              <w:top w:val="nil"/>
              <w:left w:val="nil"/>
              <w:bottom w:val="nil"/>
              <w:right w:val="nil"/>
            </w:tcBorders>
            <w:hideMark/>
          </w:tcPr>
          <w:p w14:paraId="28CD866B"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FAA7642" w14:textId="77777777" w:rsidR="002E0941" w:rsidRDefault="002E0941">
            <w:pPr>
              <w:rPr>
                <w:rFonts w:ascii="Calibri" w:hAnsi="Calibri" w:cs="Calibri"/>
                <w:sz w:val="22"/>
                <w:szCs w:val="22"/>
              </w:rPr>
            </w:pPr>
            <w:r>
              <w:rPr>
                <w:rFonts w:ascii="Calibri" w:hAnsi="Calibri" w:cs="Calibri"/>
                <w:sz w:val="22"/>
                <w:szCs w:val="22"/>
              </w:rPr>
              <w:t>Deelobjectcode</w:t>
            </w:r>
          </w:p>
        </w:tc>
      </w:tr>
    </w:tbl>
    <w:p w14:paraId="66488671"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17117B51" w14:textId="77777777" w:rsidTr="002E0941">
        <w:trPr>
          <w:tblCellSpacing w:w="15" w:type="dxa"/>
        </w:trPr>
        <w:tc>
          <w:tcPr>
            <w:tcW w:w="0" w:type="auto"/>
            <w:tcBorders>
              <w:top w:val="nil"/>
              <w:left w:val="nil"/>
              <w:bottom w:val="nil"/>
              <w:right w:val="nil"/>
            </w:tcBorders>
            <w:hideMark/>
          </w:tcPr>
          <w:p w14:paraId="075A8787" w14:textId="77777777" w:rsidR="002E0941" w:rsidRDefault="002E0941">
            <w:pPr>
              <w:rPr>
                <w:rFonts w:ascii="Calibri" w:hAnsi="Calibri" w:cs="Calibri"/>
              </w:rPr>
            </w:pPr>
          </w:p>
        </w:tc>
        <w:tc>
          <w:tcPr>
            <w:tcW w:w="0" w:type="auto"/>
            <w:tcBorders>
              <w:top w:val="nil"/>
              <w:left w:val="nil"/>
              <w:bottom w:val="nil"/>
              <w:right w:val="nil"/>
            </w:tcBorders>
            <w:hideMark/>
          </w:tcPr>
          <w:p w14:paraId="370DFDCA"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2ECE0D9E"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31ED3B12"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4FFDEC1"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7E7FC80" w14:textId="77777777" w:rsidTr="002E0941">
        <w:trPr>
          <w:tblCellSpacing w:w="15" w:type="dxa"/>
        </w:trPr>
        <w:tc>
          <w:tcPr>
            <w:tcW w:w="250" w:type="pct"/>
            <w:tcBorders>
              <w:top w:val="nil"/>
              <w:left w:val="nil"/>
              <w:bottom w:val="nil"/>
              <w:right w:val="nil"/>
            </w:tcBorders>
            <w:hideMark/>
          </w:tcPr>
          <w:p w14:paraId="14B486C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CA43F09" w14:textId="77777777" w:rsidR="002E0941" w:rsidRDefault="002E0941">
            <w:pPr>
              <w:rPr>
                <w:rFonts w:ascii="Calibri" w:hAnsi="Calibri" w:cs="Calibri"/>
                <w:sz w:val="22"/>
                <w:szCs w:val="22"/>
              </w:rPr>
            </w:pPr>
            <w:r>
              <w:rPr>
                <w:rFonts w:ascii="Calibri" w:hAnsi="Calibri" w:cs="Calibri"/>
                <w:sz w:val="22"/>
                <w:szCs w:val="22"/>
              </w:rPr>
              <w:t xml:space="preserve">Deelobjectcode </w:t>
            </w:r>
          </w:p>
        </w:tc>
        <w:tc>
          <w:tcPr>
            <w:tcW w:w="2500" w:type="pct"/>
            <w:tcBorders>
              <w:top w:val="nil"/>
              <w:left w:val="nil"/>
              <w:bottom w:val="nil"/>
              <w:right w:val="nil"/>
            </w:tcBorders>
            <w:hideMark/>
          </w:tcPr>
          <w:p w14:paraId="741330EE" w14:textId="77777777" w:rsidR="002E0941" w:rsidRDefault="002E0941">
            <w:pPr>
              <w:rPr>
                <w:rFonts w:ascii="Calibri" w:hAnsi="Calibri" w:cs="Calibri"/>
                <w:sz w:val="22"/>
                <w:szCs w:val="22"/>
              </w:rPr>
            </w:pPr>
            <w:r>
              <w:rPr>
                <w:rFonts w:ascii="Calibri" w:hAnsi="Calibri" w:cs="Calibri"/>
                <w:sz w:val="22"/>
                <w:szCs w:val="22"/>
              </w:rPr>
              <w:t>De code van een soort deelobject niet-woningen.</w:t>
            </w:r>
          </w:p>
        </w:tc>
        <w:tc>
          <w:tcPr>
            <w:tcW w:w="500" w:type="pct"/>
            <w:tcBorders>
              <w:top w:val="nil"/>
              <w:left w:val="nil"/>
              <w:bottom w:val="nil"/>
              <w:right w:val="nil"/>
            </w:tcBorders>
            <w:hideMark/>
          </w:tcPr>
          <w:p w14:paraId="1F49139F"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518289A9"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D914543" w14:textId="77777777" w:rsidTr="002E0941">
        <w:trPr>
          <w:tblCellSpacing w:w="15" w:type="dxa"/>
        </w:trPr>
        <w:tc>
          <w:tcPr>
            <w:tcW w:w="250" w:type="pct"/>
            <w:tcBorders>
              <w:top w:val="nil"/>
              <w:left w:val="nil"/>
              <w:bottom w:val="nil"/>
              <w:right w:val="nil"/>
            </w:tcBorders>
            <w:hideMark/>
          </w:tcPr>
          <w:p w14:paraId="39CE87C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33AB501" w14:textId="77777777" w:rsidR="002E0941" w:rsidRDefault="002E0941">
            <w:pPr>
              <w:rPr>
                <w:rFonts w:ascii="Calibri" w:hAnsi="Calibri" w:cs="Calibri"/>
                <w:sz w:val="22"/>
                <w:szCs w:val="22"/>
              </w:rPr>
            </w:pPr>
            <w:r>
              <w:rPr>
                <w:rFonts w:ascii="Calibri" w:hAnsi="Calibri" w:cs="Calibri"/>
                <w:sz w:val="22"/>
                <w:szCs w:val="22"/>
              </w:rPr>
              <w:t xml:space="preserve">Naam deelobjectcode </w:t>
            </w:r>
          </w:p>
        </w:tc>
        <w:tc>
          <w:tcPr>
            <w:tcW w:w="2500" w:type="pct"/>
            <w:tcBorders>
              <w:top w:val="nil"/>
              <w:left w:val="nil"/>
              <w:bottom w:val="nil"/>
              <w:right w:val="nil"/>
            </w:tcBorders>
            <w:hideMark/>
          </w:tcPr>
          <w:p w14:paraId="3E3EC28D" w14:textId="77777777" w:rsidR="002E0941" w:rsidRDefault="002E0941">
            <w:pPr>
              <w:rPr>
                <w:rFonts w:ascii="Calibri" w:hAnsi="Calibri" w:cs="Calibri"/>
                <w:sz w:val="22"/>
                <w:szCs w:val="22"/>
              </w:rPr>
            </w:pPr>
            <w:r>
              <w:rPr>
                <w:rFonts w:ascii="Calibri" w:hAnsi="Calibri" w:cs="Calibri"/>
                <w:sz w:val="22"/>
                <w:szCs w:val="22"/>
              </w:rPr>
              <w:t>De naam van de deelobjectcode.</w:t>
            </w:r>
          </w:p>
        </w:tc>
        <w:tc>
          <w:tcPr>
            <w:tcW w:w="500" w:type="pct"/>
            <w:tcBorders>
              <w:top w:val="nil"/>
              <w:left w:val="nil"/>
              <w:bottom w:val="nil"/>
              <w:right w:val="nil"/>
            </w:tcBorders>
            <w:hideMark/>
          </w:tcPr>
          <w:p w14:paraId="08BA773D"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747D14B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A9748CE" w14:textId="77777777" w:rsidTr="002E0941">
        <w:trPr>
          <w:tblCellSpacing w:w="15" w:type="dxa"/>
        </w:trPr>
        <w:tc>
          <w:tcPr>
            <w:tcW w:w="250" w:type="pct"/>
            <w:tcBorders>
              <w:top w:val="nil"/>
              <w:left w:val="nil"/>
              <w:bottom w:val="nil"/>
              <w:right w:val="nil"/>
            </w:tcBorders>
            <w:hideMark/>
          </w:tcPr>
          <w:p w14:paraId="491B1AF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E57647" w14:textId="77777777" w:rsidR="002E0941" w:rsidRDefault="002E0941">
            <w:pPr>
              <w:rPr>
                <w:rFonts w:ascii="Calibri" w:hAnsi="Calibri" w:cs="Calibri"/>
                <w:sz w:val="22"/>
                <w:szCs w:val="22"/>
              </w:rPr>
            </w:pPr>
            <w:r>
              <w:rPr>
                <w:rFonts w:ascii="Calibri" w:hAnsi="Calibri" w:cs="Calibri"/>
                <w:sz w:val="22"/>
                <w:szCs w:val="22"/>
              </w:rPr>
              <w:t xml:space="preserve">Begindatum geldigheid deelojectcode </w:t>
            </w:r>
          </w:p>
        </w:tc>
        <w:tc>
          <w:tcPr>
            <w:tcW w:w="2500" w:type="pct"/>
            <w:tcBorders>
              <w:top w:val="nil"/>
              <w:left w:val="nil"/>
              <w:bottom w:val="nil"/>
              <w:right w:val="nil"/>
            </w:tcBorders>
            <w:hideMark/>
          </w:tcPr>
          <w:p w14:paraId="10F75CC2" w14:textId="77777777" w:rsidR="002E0941" w:rsidRDefault="002E0941">
            <w:pPr>
              <w:rPr>
                <w:rFonts w:ascii="Calibri" w:hAnsi="Calibri" w:cs="Calibri"/>
                <w:sz w:val="22"/>
                <w:szCs w:val="22"/>
              </w:rPr>
            </w:pPr>
            <w:r>
              <w:rPr>
                <w:rFonts w:ascii="Calibri" w:hAnsi="Calibri" w:cs="Calibri"/>
                <w:sz w:val="22"/>
                <w:szCs w:val="22"/>
              </w:rPr>
              <w:t>De datum waarop de deelobjectcode is ontstaan.</w:t>
            </w:r>
          </w:p>
        </w:tc>
        <w:tc>
          <w:tcPr>
            <w:tcW w:w="500" w:type="pct"/>
            <w:tcBorders>
              <w:top w:val="nil"/>
              <w:left w:val="nil"/>
              <w:bottom w:val="nil"/>
              <w:right w:val="nil"/>
            </w:tcBorders>
            <w:hideMark/>
          </w:tcPr>
          <w:p w14:paraId="7CAE459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4B04D6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AA53DE9" w14:textId="77777777" w:rsidTr="002E0941">
        <w:trPr>
          <w:tblCellSpacing w:w="15" w:type="dxa"/>
        </w:trPr>
        <w:tc>
          <w:tcPr>
            <w:tcW w:w="250" w:type="pct"/>
            <w:tcBorders>
              <w:top w:val="nil"/>
              <w:left w:val="nil"/>
              <w:bottom w:val="nil"/>
              <w:right w:val="nil"/>
            </w:tcBorders>
            <w:hideMark/>
          </w:tcPr>
          <w:p w14:paraId="58D0EA7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C0AD93" w14:textId="77777777" w:rsidR="002E0941" w:rsidRDefault="002E0941">
            <w:pPr>
              <w:rPr>
                <w:rFonts w:ascii="Calibri" w:hAnsi="Calibri" w:cs="Calibri"/>
                <w:sz w:val="22"/>
                <w:szCs w:val="22"/>
              </w:rPr>
            </w:pPr>
            <w:r>
              <w:rPr>
                <w:rFonts w:ascii="Calibri" w:hAnsi="Calibri" w:cs="Calibri"/>
                <w:sz w:val="22"/>
                <w:szCs w:val="22"/>
              </w:rPr>
              <w:t xml:space="preserve">Einddatum geldigheid deelobjectcode </w:t>
            </w:r>
          </w:p>
        </w:tc>
        <w:tc>
          <w:tcPr>
            <w:tcW w:w="2500" w:type="pct"/>
            <w:tcBorders>
              <w:top w:val="nil"/>
              <w:left w:val="nil"/>
              <w:bottom w:val="nil"/>
              <w:right w:val="nil"/>
            </w:tcBorders>
            <w:hideMark/>
          </w:tcPr>
          <w:p w14:paraId="37CFDD62" w14:textId="77777777" w:rsidR="002E0941" w:rsidRDefault="002E0941">
            <w:pPr>
              <w:rPr>
                <w:rFonts w:ascii="Calibri" w:hAnsi="Calibri" w:cs="Calibri"/>
                <w:sz w:val="22"/>
                <w:szCs w:val="22"/>
              </w:rPr>
            </w:pPr>
            <w:r>
              <w:rPr>
                <w:rFonts w:ascii="Calibri" w:hAnsi="Calibri" w:cs="Calibri"/>
                <w:sz w:val="22"/>
                <w:szCs w:val="22"/>
              </w:rPr>
              <w:t>De datum waarop de deelobjectcode is opgeheven.</w:t>
            </w:r>
          </w:p>
        </w:tc>
        <w:tc>
          <w:tcPr>
            <w:tcW w:w="500" w:type="pct"/>
            <w:tcBorders>
              <w:top w:val="nil"/>
              <w:left w:val="nil"/>
              <w:bottom w:val="nil"/>
              <w:right w:val="nil"/>
            </w:tcBorders>
            <w:hideMark/>
          </w:tcPr>
          <w:p w14:paraId="3C6CD18B"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35AF8C47" w14:textId="77777777" w:rsidR="002E0941" w:rsidRDefault="002E0941">
            <w:pPr>
              <w:rPr>
                <w:rFonts w:ascii="Calibri" w:hAnsi="Calibri" w:cs="Calibri"/>
                <w:sz w:val="22"/>
                <w:szCs w:val="22"/>
              </w:rPr>
            </w:pPr>
            <w:r>
              <w:rPr>
                <w:rFonts w:ascii="Calibri" w:hAnsi="Calibri" w:cs="Calibri"/>
                <w:sz w:val="22"/>
                <w:szCs w:val="22"/>
              </w:rPr>
              <w:t>0 .. 1</w:t>
            </w:r>
          </w:p>
        </w:tc>
      </w:tr>
    </w:tbl>
    <w:p w14:paraId="2044DD60" w14:textId="77777777" w:rsidR="002E0941" w:rsidRDefault="002E0941" w:rsidP="002E0941">
      <w:pPr>
        <w:pStyle w:val="Kop2"/>
        <w:rPr>
          <w:rFonts w:ascii="Calibri" w:hAnsi="Calibri" w:cs="Calibri"/>
        </w:rPr>
      </w:pPr>
      <w:bookmarkStart w:id="140" w:name="global_class_Model_SOORTWOZOBJECT"/>
      <w:bookmarkStart w:id="141" w:name="_Toc517048442"/>
      <w:bookmarkEnd w:id="140"/>
      <w:r>
        <w:rPr>
          <w:rFonts w:ascii="Calibri" w:hAnsi="Calibri" w:cs="Calibri"/>
        </w:rPr>
        <w:t>Referentielijst SOORT WOZ-OBJECT</w:t>
      </w:r>
      <w:bookmarkEnd w:id="14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192B636E" w14:textId="77777777" w:rsidTr="002E0941">
        <w:trPr>
          <w:tblCellSpacing w:w="15" w:type="dxa"/>
        </w:trPr>
        <w:tc>
          <w:tcPr>
            <w:tcW w:w="1500" w:type="pct"/>
            <w:tcBorders>
              <w:top w:val="nil"/>
              <w:left w:val="nil"/>
              <w:bottom w:val="nil"/>
              <w:right w:val="nil"/>
            </w:tcBorders>
            <w:hideMark/>
          </w:tcPr>
          <w:p w14:paraId="0CED7B8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DA8A0BE" w14:textId="77777777" w:rsidR="002E0941" w:rsidRDefault="002E0941">
            <w:pPr>
              <w:rPr>
                <w:rFonts w:ascii="Calibri" w:hAnsi="Calibri" w:cs="Calibri"/>
                <w:sz w:val="22"/>
                <w:szCs w:val="22"/>
              </w:rPr>
            </w:pPr>
            <w:r>
              <w:rPr>
                <w:rFonts w:ascii="Calibri" w:hAnsi="Calibri" w:cs="Calibri"/>
                <w:sz w:val="22"/>
                <w:szCs w:val="22"/>
              </w:rPr>
              <w:t>SOORT WOZ-OBJECT</w:t>
            </w:r>
          </w:p>
        </w:tc>
      </w:tr>
      <w:tr w:rsidR="002E0941" w14:paraId="26819826" w14:textId="77777777" w:rsidTr="002E0941">
        <w:trPr>
          <w:tblCellSpacing w:w="15" w:type="dxa"/>
        </w:trPr>
        <w:tc>
          <w:tcPr>
            <w:tcW w:w="1500" w:type="pct"/>
            <w:tcBorders>
              <w:top w:val="nil"/>
              <w:left w:val="nil"/>
              <w:bottom w:val="nil"/>
              <w:right w:val="nil"/>
            </w:tcBorders>
            <w:hideMark/>
          </w:tcPr>
          <w:p w14:paraId="30923499"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3F8AFEA" w14:textId="77777777" w:rsidR="002E0941" w:rsidRDefault="002E0941">
            <w:pPr>
              <w:rPr>
                <w:rFonts w:ascii="Calibri" w:hAnsi="Calibri" w:cs="Calibri"/>
                <w:sz w:val="22"/>
                <w:szCs w:val="22"/>
              </w:rPr>
            </w:pPr>
            <w:r>
              <w:rPr>
                <w:rFonts w:ascii="Calibri" w:hAnsi="Calibri" w:cs="Calibri"/>
                <w:sz w:val="22"/>
                <w:szCs w:val="22"/>
              </w:rPr>
              <w:t>BRWOZ</w:t>
            </w:r>
          </w:p>
        </w:tc>
      </w:tr>
      <w:tr w:rsidR="002E0941" w14:paraId="091003CB" w14:textId="77777777" w:rsidTr="002E0941">
        <w:trPr>
          <w:tblCellSpacing w:w="15" w:type="dxa"/>
        </w:trPr>
        <w:tc>
          <w:tcPr>
            <w:tcW w:w="1500" w:type="pct"/>
            <w:tcBorders>
              <w:top w:val="nil"/>
              <w:left w:val="nil"/>
              <w:bottom w:val="nil"/>
              <w:right w:val="nil"/>
            </w:tcBorders>
            <w:hideMark/>
          </w:tcPr>
          <w:p w14:paraId="54B6B242"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FE1809D" w14:textId="77777777" w:rsidR="002E0941" w:rsidRDefault="002E0941">
            <w:pPr>
              <w:rPr>
                <w:rFonts w:ascii="Calibri" w:hAnsi="Calibri" w:cs="Calibri"/>
                <w:sz w:val="22"/>
                <w:szCs w:val="22"/>
              </w:rPr>
            </w:pPr>
            <w:r>
              <w:rPr>
                <w:rFonts w:ascii="Calibri" w:hAnsi="Calibri" w:cs="Calibri"/>
                <w:sz w:val="22"/>
                <w:szCs w:val="22"/>
              </w:rPr>
              <w:t xml:space="preserve">De mogelijke codes waarin een soort object kan worden uitgedrukt conform de uniforme soort objectcodelijst van de Waarderingskamer </w:t>
            </w:r>
          </w:p>
        </w:tc>
      </w:tr>
      <w:tr w:rsidR="002E0941" w14:paraId="32FC085B" w14:textId="77777777" w:rsidTr="002E0941">
        <w:trPr>
          <w:tblCellSpacing w:w="15" w:type="dxa"/>
        </w:trPr>
        <w:tc>
          <w:tcPr>
            <w:tcW w:w="1500" w:type="pct"/>
            <w:tcBorders>
              <w:top w:val="nil"/>
              <w:left w:val="nil"/>
              <w:bottom w:val="nil"/>
              <w:right w:val="nil"/>
            </w:tcBorders>
            <w:hideMark/>
          </w:tcPr>
          <w:p w14:paraId="466E46DB"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FA11DAC"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1DA20902" w14:textId="77777777" w:rsidTr="002E0941">
        <w:trPr>
          <w:tblCellSpacing w:w="15" w:type="dxa"/>
        </w:trPr>
        <w:tc>
          <w:tcPr>
            <w:tcW w:w="1500" w:type="pct"/>
            <w:tcBorders>
              <w:top w:val="nil"/>
              <w:left w:val="nil"/>
              <w:bottom w:val="nil"/>
              <w:right w:val="nil"/>
            </w:tcBorders>
            <w:hideMark/>
          </w:tcPr>
          <w:p w14:paraId="09D95FB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733A4626"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187B3D8B" w14:textId="77777777" w:rsidTr="002E0941">
        <w:trPr>
          <w:tblCellSpacing w:w="15" w:type="dxa"/>
        </w:trPr>
        <w:tc>
          <w:tcPr>
            <w:tcW w:w="1500" w:type="pct"/>
            <w:tcBorders>
              <w:top w:val="nil"/>
              <w:left w:val="nil"/>
              <w:bottom w:val="nil"/>
              <w:right w:val="nil"/>
            </w:tcBorders>
            <w:hideMark/>
          </w:tcPr>
          <w:p w14:paraId="6C404619"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78CE2C02" w14:textId="77777777" w:rsidR="002E0941" w:rsidRDefault="002E0941">
            <w:pPr>
              <w:rPr>
                <w:rFonts w:ascii="Calibri" w:hAnsi="Calibri" w:cs="Calibri"/>
                <w:sz w:val="22"/>
                <w:szCs w:val="22"/>
              </w:rPr>
            </w:pPr>
            <w:r>
              <w:rPr>
                <w:rFonts w:ascii="Calibri" w:hAnsi="Calibri" w:cs="Calibri"/>
                <w:sz w:val="22"/>
                <w:szCs w:val="22"/>
              </w:rPr>
              <w:t>zie waardelijst uniforme soort object van de Waarderingskamer.</w:t>
            </w:r>
          </w:p>
        </w:tc>
      </w:tr>
      <w:tr w:rsidR="002E0941" w14:paraId="5EB06351" w14:textId="77777777" w:rsidTr="002E0941">
        <w:trPr>
          <w:tblCellSpacing w:w="15" w:type="dxa"/>
        </w:trPr>
        <w:tc>
          <w:tcPr>
            <w:tcW w:w="1500" w:type="pct"/>
            <w:tcBorders>
              <w:top w:val="nil"/>
              <w:left w:val="nil"/>
              <w:bottom w:val="nil"/>
              <w:right w:val="nil"/>
            </w:tcBorders>
            <w:hideMark/>
          </w:tcPr>
          <w:p w14:paraId="4AF4B7DD"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293E863C" w14:textId="77777777" w:rsidR="002E0941" w:rsidRDefault="002E0941">
            <w:pPr>
              <w:rPr>
                <w:rFonts w:ascii="Calibri" w:hAnsi="Calibri" w:cs="Calibri"/>
                <w:sz w:val="22"/>
                <w:szCs w:val="22"/>
              </w:rPr>
            </w:pPr>
            <w:r>
              <w:rPr>
                <w:rFonts w:ascii="Calibri" w:hAnsi="Calibri" w:cs="Calibri"/>
                <w:sz w:val="22"/>
                <w:szCs w:val="22"/>
              </w:rPr>
              <w:t>Soort objectcode</w:t>
            </w:r>
          </w:p>
        </w:tc>
      </w:tr>
    </w:tbl>
    <w:p w14:paraId="2FDF0B1F"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28637BE3" w14:textId="77777777" w:rsidTr="002E0941">
        <w:trPr>
          <w:tblCellSpacing w:w="15" w:type="dxa"/>
        </w:trPr>
        <w:tc>
          <w:tcPr>
            <w:tcW w:w="0" w:type="auto"/>
            <w:tcBorders>
              <w:top w:val="nil"/>
              <w:left w:val="nil"/>
              <w:bottom w:val="nil"/>
              <w:right w:val="nil"/>
            </w:tcBorders>
            <w:hideMark/>
          </w:tcPr>
          <w:p w14:paraId="1ABA5EEF" w14:textId="77777777" w:rsidR="002E0941" w:rsidRDefault="002E0941">
            <w:pPr>
              <w:rPr>
                <w:rFonts w:ascii="Calibri" w:hAnsi="Calibri" w:cs="Calibri"/>
              </w:rPr>
            </w:pPr>
          </w:p>
        </w:tc>
        <w:tc>
          <w:tcPr>
            <w:tcW w:w="0" w:type="auto"/>
            <w:tcBorders>
              <w:top w:val="nil"/>
              <w:left w:val="nil"/>
              <w:bottom w:val="nil"/>
              <w:right w:val="nil"/>
            </w:tcBorders>
            <w:hideMark/>
          </w:tcPr>
          <w:p w14:paraId="7AD8B2EA"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6654AEC5"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59C1ADD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6369E4A"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EB45FE8" w14:textId="77777777" w:rsidTr="002E0941">
        <w:trPr>
          <w:tblCellSpacing w:w="15" w:type="dxa"/>
        </w:trPr>
        <w:tc>
          <w:tcPr>
            <w:tcW w:w="250" w:type="pct"/>
            <w:tcBorders>
              <w:top w:val="nil"/>
              <w:left w:val="nil"/>
              <w:bottom w:val="nil"/>
              <w:right w:val="nil"/>
            </w:tcBorders>
            <w:hideMark/>
          </w:tcPr>
          <w:p w14:paraId="0B9488D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C5142C4" w14:textId="77777777" w:rsidR="002E0941" w:rsidRDefault="002E0941">
            <w:pPr>
              <w:rPr>
                <w:rFonts w:ascii="Calibri" w:hAnsi="Calibri" w:cs="Calibri"/>
                <w:sz w:val="22"/>
                <w:szCs w:val="22"/>
              </w:rPr>
            </w:pPr>
            <w:r>
              <w:rPr>
                <w:rFonts w:ascii="Calibri" w:hAnsi="Calibri" w:cs="Calibri"/>
                <w:sz w:val="22"/>
                <w:szCs w:val="22"/>
              </w:rPr>
              <w:t xml:space="preserve">Soort objectcode </w:t>
            </w:r>
          </w:p>
        </w:tc>
        <w:tc>
          <w:tcPr>
            <w:tcW w:w="2500" w:type="pct"/>
            <w:tcBorders>
              <w:top w:val="nil"/>
              <w:left w:val="nil"/>
              <w:bottom w:val="nil"/>
              <w:right w:val="nil"/>
            </w:tcBorders>
            <w:hideMark/>
          </w:tcPr>
          <w:p w14:paraId="347B43AD" w14:textId="77777777" w:rsidR="002E0941" w:rsidRDefault="002E0941">
            <w:pPr>
              <w:rPr>
                <w:rFonts w:ascii="Calibri" w:hAnsi="Calibri" w:cs="Calibri"/>
                <w:sz w:val="22"/>
                <w:szCs w:val="22"/>
              </w:rPr>
            </w:pPr>
            <w:r>
              <w:rPr>
                <w:rFonts w:ascii="Calibri" w:hAnsi="Calibri" w:cs="Calibri"/>
                <w:sz w:val="22"/>
                <w:szCs w:val="22"/>
              </w:rPr>
              <w:t>De code van het soort object.</w:t>
            </w:r>
          </w:p>
        </w:tc>
        <w:tc>
          <w:tcPr>
            <w:tcW w:w="500" w:type="pct"/>
            <w:tcBorders>
              <w:top w:val="nil"/>
              <w:left w:val="nil"/>
              <w:bottom w:val="nil"/>
              <w:right w:val="nil"/>
            </w:tcBorders>
            <w:hideMark/>
          </w:tcPr>
          <w:p w14:paraId="77E021F4" w14:textId="77777777" w:rsidR="002E0941" w:rsidRDefault="002E0941">
            <w:pPr>
              <w:rPr>
                <w:rFonts w:ascii="Calibri" w:hAnsi="Calibri" w:cs="Calibri"/>
                <w:sz w:val="22"/>
                <w:szCs w:val="22"/>
              </w:rPr>
            </w:pPr>
            <w:r>
              <w:rPr>
                <w:rFonts w:ascii="Calibri" w:hAnsi="Calibri" w:cs="Calibri"/>
                <w:sz w:val="22"/>
                <w:szCs w:val="22"/>
              </w:rPr>
              <w:t xml:space="preserve">N4 </w:t>
            </w:r>
          </w:p>
        </w:tc>
        <w:tc>
          <w:tcPr>
            <w:tcW w:w="500" w:type="pct"/>
            <w:tcBorders>
              <w:top w:val="nil"/>
              <w:left w:val="nil"/>
              <w:bottom w:val="nil"/>
              <w:right w:val="nil"/>
            </w:tcBorders>
            <w:hideMark/>
          </w:tcPr>
          <w:p w14:paraId="6C83933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D641DA6" w14:textId="77777777" w:rsidTr="002E0941">
        <w:trPr>
          <w:tblCellSpacing w:w="15" w:type="dxa"/>
        </w:trPr>
        <w:tc>
          <w:tcPr>
            <w:tcW w:w="250" w:type="pct"/>
            <w:tcBorders>
              <w:top w:val="nil"/>
              <w:left w:val="nil"/>
              <w:bottom w:val="nil"/>
              <w:right w:val="nil"/>
            </w:tcBorders>
            <w:hideMark/>
          </w:tcPr>
          <w:p w14:paraId="38D00B8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057992F" w14:textId="77777777" w:rsidR="002E0941" w:rsidRDefault="002E0941">
            <w:pPr>
              <w:rPr>
                <w:rFonts w:ascii="Calibri" w:hAnsi="Calibri" w:cs="Calibri"/>
                <w:sz w:val="22"/>
                <w:szCs w:val="22"/>
              </w:rPr>
            </w:pPr>
            <w:r>
              <w:rPr>
                <w:rFonts w:ascii="Calibri" w:hAnsi="Calibri" w:cs="Calibri"/>
                <w:sz w:val="22"/>
                <w:szCs w:val="22"/>
              </w:rPr>
              <w:t xml:space="preserve">Naam soort objectcode </w:t>
            </w:r>
          </w:p>
        </w:tc>
        <w:tc>
          <w:tcPr>
            <w:tcW w:w="2500" w:type="pct"/>
            <w:tcBorders>
              <w:top w:val="nil"/>
              <w:left w:val="nil"/>
              <w:bottom w:val="nil"/>
              <w:right w:val="nil"/>
            </w:tcBorders>
            <w:hideMark/>
          </w:tcPr>
          <w:p w14:paraId="5B9C50B4" w14:textId="77777777" w:rsidR="002E0941" w:rsidRDefault="002E0941">
            <w:pPr>
              <w:rPr>
                <w:rFonts w:ascii="Calibri" w:hAnsi="Calibri" w:cs="Calibri"/>
                <w:sz w:val="22"/>
                <w:szCs w:val="22"/>
              </w:rPr>
            </w:pPr>
            <w:r>
              <w:rPr>
                <w:rFonts w:ascii="Calibri" w:hAnsi="Calibri" w:cs="Calibri"/>
                <w:sz w:val="22"/>
                <w:szCs w:val="22"/>
              </w:rPr>
              <w:t>De naam van de soort objectcode.</w:t>
            </w:r>
          </w:p>
        </w:tc>
        <w:tc>
          <w:tcPr>
            <w:tcW w:w="500" w:type="pct"/>
            <w:tcBorders>
              <w:top w:val="nil"/>
              <w:left w:val="nil"/>
              <w:bottom w:val="nil"/>
              <w:right w:val="nil"/>
            </w:tcBorders>
            <w:hideMark/>
          </w:tcPr>
          <w:p w14:paraId="16D0DED0"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660087B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E3D7E76" w14:textId="77777777" w:rsidTr="002E0941">
        <w:trPr>
          <w:tblCellSpacing w:w="15" w:type="dxa"/>
        </w:trPr>
        <w:tc>
          <w:tcPr>
            <w:tcW w:w="250" w:type="pct"/>
            <w:tcBorders>
              <w:top w:val="nil"/>
              <w:left w:val="nil"/>
              <w:bottom w:val="nil"/>
              <w:right w:val="nil"/>
            </w:tcBorders>
            <w:hideMark/>
          </w:tcPr>
          <w:p w14:paraId="44D247C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18EC18" w14:textId="77777777" w:rsidR="002E0941" w:rsidRDefault="002E0941">
            <w:pPr>
              <w:rPr>
                <w:rFonts w:ascii="Calibri" w:hAnsi="Calibri" w:cs="Calibri"/>
                <w:sz w:val="22"/>
                <w:szCs w:val="22"/>
              </w:rPr>
            </w:pPr>
            <w:r>
              <w:rPr>
                <w:rFonts w:ascii="Calibri" w:hAnsi="Calibri" w:cs="Calibri"/>
                <w:sz w:val="22"/>
                <w:szCs w:val="22"/>
              </w:rPr>
              <w:t xml:space="preserve">Opmerking soort objectcode </w:t>
            </w:r>
          </w:p>
        </w:tc>
        <w:tc>
          <w:tcPr>
            <w:tcW w:w="2500" w:type="pct"/>
            <w:tcBorders>
              <w:top w:val="nil"/>
              <w:left w:val="nil"/>
              <w:bottom w:val="nil"/>
              <w:right w:val="nil"/>
            </w:tcBorders>
            <w:hideMark/>
          </w:tcPr>
          <w:p w14:paraId="21263B26" w14:textId="77777777" w:rsidR="002E0941" w:rsidRDefault="002E0941">
            <w:pPr>
              <w:rPr>
                <w:rFonts w:ascii="Calibri" w:hAnsi="Calibri" w:cs="Calibri"/>
                <w:sz w:val="22"/>
                <w:szCs w:val="22"/>
              </w:rPr>
            </w:pPr>
            <w:r>
              <w:rPr>
                <w:rFonts w:ascii="Calibri" w:hAnsi="Calibri" w:cs="Calibri"/>
                <w:sz w:val="22"/>
                <w:szCs w:val="22"/>
              </w:rPr>
              <w:t>Een toelichting op de soort objectcode.</w:t>
            </w:r>
          </w:p>
        </w:tc>
        <w:tc>
          <w:tcPr>
            <w:tcW w:w="500" w:type="pct"/>
            <w:tcBorders>
              <w:top w:val="nil"/>
              <w:left w:val="nil"/>
              <w:bottom w:val="nil"/>
              <w:right w:val="nil"/>
            </w:tcBorders>
            <w:hideMark/>
          </w:tcPr>
          <w:p w14:paraId="52B7DFE5"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73152BC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40B285E" w14:textId="77777777" w:rsidTr="002E0941">
        <w:trPr>
          <w:tblCellSpacing w:w="15" w:type="dxa"/>
        </w:trPr>
        <w:tc>
          <w:tcPr>
            <w:tcW w:w="250" w:type="pct"/>
            <w:tcBorders>
              <w:top w:val="nil"/>
              <w:left w:val="nil"/>
              <w:bottom w:val="nil"/>
              <w:right w:val="nil"/>
            </w:tcBorders>
            <w:hideMark/>
          </w:tcPr>
          <w:p w14:paraId="6829306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F33FBAD" w14:textId="77777777" w:rsidR="002E0941" w:rsidRDefault="002E0941">
            <w:pPr>
              <w:rPr>
                <w:rFonts w:ascii="Calibri" w:hAnsi="Calibri" w:cs="Calibri"/>
                <w:sz w:val="22"/>
                <w:szCs w:val="22"/>
              </w:rPr>
            </w:pPr>
            <w:r>
              <w:rPr>
                <w:rFonts w:ascii="Calibri" w:hAnsi="Calibri" w:cs="Calibri"/>
                <w:sz w:val="22"/>
                <w:szCs w:val="22"/>
              </w:rPr>
              <w:t xml:space="preserve">Begindatum geldigheid soort objectcode </w:t>
            </w:r>
          </w:p>
        </w:tc>
        <w:tc>
          <w:tcPr>
            <w:tcW w:w="2500" w:type="pct"/>
            <w:tcBorders>
              <w:top w:val="nil"/>
              <w:left w:val="nil"/>
              <w:bottom w:val="nil"/>
              <w:right w:val="nil"/>
            </w:tcBorders>
            <w:hideMark/>
          </w:tcPr>
          <w:p w14:paraId="584ADE28" w14:textId="77777777" w:rsidR="002E0941" w:rsidRDefault="002E0941">
            <w:pPr>
              <w:rPr>
                <w:rFonts w:ascii="Calibri" w:hAnsi="Calibri" w:cs="Calibri"/>
                <w:sz w:val="22"/>
                <w:szCs w:val="22"/>
              </w:rPr>
            </w:pPr>
            <w:r>
              <w:rPr>
                <w:rFonts w:ascii="Calibri" w:hAnsi="Calibri" w:cs="Calibri"/>
                <w:sz w:val="22"/>
                <w:szCs w:val="22"/>
              </w:rPr>
              <w:t>De datum waarop de soort objectcode is ontstaan.</w:t>
            </w:r>
          </w:p>
        </w:tc>
        <w:tc>
          <w:tcPr>
            <w:tcW w:w="500" w:type="pct"/>
            <w:tcBorders>
              <w:top w:val="nil"/>
              <w:left w:val="nil"/>
              <w:bottom w:val="nil"/>
              <w:right w:val="nil"/>
            </w:tcBorders>
            <w:hideMark/>
          </w:tcPr>
          <w:p w14:paraId="4B399B38"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C04826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45C8425" w14:textId="77777777" w:rsidTr="002E0941">
        <w:trPr>
          <w:tblCellSpacing w:w="15" w:type="dxa"/>
        </w:trPr>
        <w:tc>
          <w:tcPr>
            <w:tcW w:w="250" w:type="pct"/>
            <w:tcBorders>
              <w:top w:val="nil"/>
              <w:left w:val="nil"/>
              <w:bottom w:val="nil"/>
              <w:right w:val="nil"/>
            </w:tcBorders>
            <w:hideMark/>
          </w:tcPr>
          <w:p w14:paraId="4B1889A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7665811" w14:textId="77777777" w:rsidR="002E0941" w:rsidRDefault="002E0941">
            <w:pPr>
              <w:rPr>
                <w:rFonts w:ascii="Calibri" w:hAnsi="Calibri" w:cs="Calibri"/>
                <w:sz w:val="22"/>
                <w:szCs w:val="22"/>
              </w:rPr>
            </w:pPr>
            <w:r>
              <w:rPr>
                <w:rFonts w:ascii="Calibri" w:hAnsi="Calibri" w:cs="Calibri"/>
                <w:sz w:val="22"/>
                <w:szCs w:val="22"/>
              </w:rPr>
              <w:t xml:space="preserve">Einddatum geldigheid soort objectcode </w:t>
            </w:r>
          </w:p>
        </w:tc>
        <w:tc>
          <w:tcPr>
            <w:tcW w:w="2500" w:type="pct"/>
            <w:tcBorders>
              <w:top w:val="nil"/>
              <w:left w:val="nil"/>
              <w:bottom w:val="nil"/>
              <w:right w:val="nil"/>
            </w:tcBorders>
            <w:hideMark/>
          </w:tcPr>
          <w:p w14:paraId="7C4D29B6" w14:textId="77777777" w:rsidR="002E0941" w:rsidRDefault="002E0941">
            <w:pPr>
              <w:rPr>
                <w:rFonts w:ascii="Calibri" w:hAnsi="Calibri" w:cs="Calibri"/>
                <w:sz w:val="22"/>
                <w:szCs w:val="22"/>
              </w:rPr>
            </w:pPr>
            <w:r>
              <w:rPr>
                <w:rFonts w:ascii="Calibri" w:hAnsi="Calibri" w:cs="Calibri"/>
                <w:sz w:val="22"/>
                <w:szCs w:val="22"/>
              </w:rPr>
              <w:t>De datum waarop de soort objectcode is opgeheven.</w:t>
            </w:r>
          </w:p>
        </w:tc>
        <w:tc>
          <w:tcPr>
            <w:tcW w:w="500" w:type="pct"/>
            <w:tcBorders>
              <w:top w:val="nil"/>
              <w:left w:val="nil"/>
              <w:bottom w:val="nil"/>
              <w:right w:val="nil"/>
            </w:tcBorders>
            <w:hideMark/>
          </w:tcPr>
          <w:p w14:paraId="37462B65"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19FB9A56" w14:textId="77777777" w:rsidR="002E0941" w:rsidRDefault="002E0941">
            <w:pPr>
              <w:rPr>
                <w:rFonts w:ascii="Calibri" w:hAnsi="Calibri" w:cs="Calibri"/>
                <w:sz w:val="22"/>
                <w:szCs w:val="22"/>
              </w:rPr>
            </w:pPr>
            <w:r>
              <w:rPr>
                <w:rFonts w:ascii="Calibri" w:hAnsi="Calibri" w:cs="Calibri"/>
                <w:sz w:val="22"/>
                <w:szCs w:val="22"/>
              </w:rPr>
              <w:t>0 .. 1</w:t>
            </w:r>
          </w:p>
        </w:tc>
      </w:tr>
    </w:tbl>
    <w:p w14:paraId="4C467467" w14:textId="77777777" w:rsidR="002E0941" w:rsidRDefault="002E0941" w:rsidP="002E0941">
      <w:pPr>
        <w:pStyle w:val="Kop2"/>
        <w:rPr>
          <w:rFonts w:ascii="Calibri" w:hAnsi="Calibri" w:cs="Calibri"/>
        </w:rPr>
      </w:pPr>
      <w:bookmarkStart w:id="142" w:name="global_class_Model_AARDZAKELIJKRECHT"/>
      <w:bookmarkStart w:id="143" w:name="_Toc517048443"/>
      <w:bookmarkEnd w:id="142"/>
      <w:r>
        <w:rPr>
          <w:rFonts w:ascii="Calibri" w:hAnsi="Calibri" w:cs="Calibri"/>
        </w:rPr>
        <w:t>Referentielijst AARD ZAKELIJK RECHT</w:t>
      </w:r>
      <w:bookmarkEnd w:id="14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98EA368" w14:textId="77777777" w:rsidTr="002E0941">
        <w:trPr>
          <w:tblCellSpacing w:w="15" w:type="dxa"/>
        </w:trPr>
        <w:tc>
          <w:tcPr>
            <w:tcW w:w="1500" w:type="pct"/>
            <w:tcBorders>
              <w:top w:val="nil"/>
              <w:left w:val="nil"/>
              <w:bottom w:val="nil"/>
              <w:right w:val="nil"/>
            </w:tcBorders>
            <w:hideMark/>
          </w:tcPr>
          <w:p w14:paraId="45EC8203"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D448AD4" w14:textId="77777777" w:rsidR="002E0941" w:rsidRDefault="002E0941">
            <w:pPr>
              <w:rPr>
                <w:rFonts w:ascii="Calibri" w:hAnsi="Calibri" w:cs="Calibri"/>
                <w:sz w:val="22"/>
                <w:szCs w:val="22"/>
              </w:rPr>
            </w:pPr>
            <w:r>
              <w:rPr>
                <w:rFonts w:ascii="Calibri" w:hAnsi="Calibri" w:cs="Calibri"/>
                <w:sz w:val="22"/>
                <w:szCs w:val="22"/>
              </w:rPr>
              <w:t>AARD ZAKELIJK RECHT</w:t>
            </w:r>
          </w:p>
        </w:tc>
      </w:tr>
      <w:tr w:rsidR="002E0941" w14:paraId="14FBF831" w14:textId="77777777" w:rsidTr="002E0941">
        <w:trPr>
          <w:tblCellSpacing w:w="15" w:type="dxa"/>
        </w:trPr>
        <w:tc>
          <w:tcPr>
            <w:tcW w:w="1500" w:type="pct"/>
            <w:tcBorders>
              <w:top w:val="nil"/>
              <w:left w:val="nil"/>
              <w:bottom w:val="nil"/>
              <w:right w:val="nil"/>
            </w:tcBorders>
            <w:hideMark/>
          </w:tcPr>
          <w:p w14:paraId="201FB60F"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B9818CA" w14:textId="77777777" w:rsidR="002E0941" w:rsidRDefault="002E0941">
            <w:pPr>
              <w:rPr>
                <w:rFonts w:ascii="Calibri" w:hAnsi="Calibri" w:cs="Calibri"/>
                <w:sz w:val="22"/>
                <w:szCs w:val="22"/>
              </w:rPr>
            </w:pPr>
            <w:r>
              <w:rPr>
                <w:rFonts w:ascii="Calibri" w:hAnsi="Calibri" w:cs="Calibri"/>
                <w:sz w:val="22"/>
                <w:szCs w:val="22"/>
              </w:rPr>
              <w:t>BRK</w:t>
            </w:r>
          </w:p>
        </w:tc>
      </w:tr>
      <w:tr w:rsidR="002E0941" w14:paraId="28A83AD3" w14:textId="77777777" w:rsidTr="002E0941">
        <w:trPr>
          <w:tblCellSpacing w:w="15" w:type="dxa"/>
        </w:trPr>
        <w:tc>
          <w:tcPr>
            <w:tcW w:w="1500" w:type="pct"/>
            <w:tcBorders>
              <w:top w:val="nil"/>
              <w:left w:val="nil"/>
              <w:bottom w:val="nil"/>
              <w:right w:val="nil"/>
            </w:tcBorders>
            <w:hideMark/>
          </w:tcPr>
          <w:p w14:paraId="216D3E8D"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7057D63" w14:textId="77777777" w:rsidR="002E0941" w:rsidRDefault="002E0941">
            <w:pPr>
              <w:rPr>
                <w:rFonts w:ascii="Calibri" w:hAnsi="Calibri" w:cs="Calibri"/>
                <w:sz w:val="22"/>
                <w:szCs w:val="22"/>
              </w:rPr>
            </w:pPr>
            <w:r>
              <w:rPr>
                <w:rFonts w:ascii="Calibri" w:hAnsi="Calibri" w:cs="Calibri"/>
                <w:sz w:val="22"/>
                <w:szCs w:val="22"/>
              </w:rPr>
              <w:t xml:space="preserve">Een opsomming van de diverse aarden van het zakelijk rechten zoals door de Dienst Kadaster is onderscheiden. </w:t>
            </w:r>
          </w:p>
        </w:tc>
      </w:tr>
      <w:tr w:rsidR="002E0941" w14:paraId="563D4D92" w14:textId="77777777" w:rsidTr="002E0941">
        <w:trPr>
          <w:tblCellSpacing w:w="15" w:type="dxa"/>
        </w:trPr>
        <w:tc>
          <w:tcPr>
            <w:tcW w:w="1500" w:type="pct"/>
            <w:tcBorders>
              <w:top w:val="nil"/>
              <w:left w:val="nil"/>
              <w:bottom w:val="nil"/>
              <w:right w:val="nil"/>
            </w:tcBorders>
            <w:hideMark/>
          </w:tcPr>
          <w:p w14:paraId="58E56DDE"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4B4C6D8"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40E44749" w14:textId="77777777" w:rsidTr="002E0941">
        <w:trPr>
          <w:tblCellSpacing w:w="15" w:type="dxa"/>
        </w:trPr>
        <w:tc>
          <w:tcPr>
            <w:tcW w:w="1500" w:type="pct"/>
            <w:tcBorders>
              <w:top w:val="nil"/>
              <w:left w:val="nil"/>
              <w:bottom w:val="nil"/>
              <w:right w:val="nil"/>
            </w:tcBorders>
            <w:hideMark/>
          </w:tcPr>
          <w:p w14:paraId="08D5B2AF"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0934927C"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58D689CD" w14:textId="77777777" w:rsidTr="002E0941">
        <w:trPr>
          <w:tblCellSpacing w:w="15" w:type="dxa"/>
        </w:trPr>
        <w:tc>
          <w:tcPr>
            <w:tcW w:w="1500" w:type="pct"/>
            <w:tcBorders>
              <w:top w:val="nil"/>
              <w:left w:val="nil"/>
              <w:bottom w:val="nil"/>
              <w:right w:val="nil"/>
            </w:tcBorders>
            <w:hideMark/>
          </w:tcPr>
          <w:p w14:paraId="108F83C1"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6CBE3A7C" w14:textId="77777777" w:rsidR="002E0941" w:rsidRDefault="002E0941">
            <w:pPr>
              <w:rPr>
                <w:rFonts w:ascii="Calibri" w:hAnsi="Calibri" w:cs="Calibri"/>
                <w:sz w:val="22"/>
                <w:szCs w:val="22"/>
              </w:rPr>
            </w:pPr>
            <w:r>
              <w:rPr>
                <w:rFonts w:ascii="Calibri" w:hAnsi="Calibri" w:cs="Calibri"/>
                <w:sz w:val="22"/>
                <w:szCs w:val="22"/>
              </w:rPr>
              <w:t>zie http://www.kadaster.nl/schemas/waardelijsten/AardZakelijkRecht</w:t>
            </w:r>
          </w:p>
        </w:tc>
      </w:tr>
      <w:tr w:rsidR="002E0941" w14:paraId="6B2E33F1" w14:textId="77777777" w:rsidTr="002E0941">
        <w:trPr>
          <w:tblCellSpacing w:w="15" w:type="dxa"/>
        </w:trPr>
        <w:tc>
          <w:tcPr>
            <w:tcW w:w="1500" w:type="pct"/>
            <w:tcBorders>
              <w:top w:val="nil"/>
              <w:left w:val="nil"/>
              <w:bottom w:val="nil"/>
              <w:right w:val="nil"/>
            </w:tcBorders>
            <w:hideMark/>
          </w:tcPr>
          <w:p w14:paraId="397166E6"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E854ED6" w14:textId="77777777" w:rsidR="002E0941" w:rsidRDefault="002E0941">
            <w:pPr>
              <w:rPr>
                <w:rFonts w:ascii="Calibri" w:hAnsi="Calibri" w:cs="Calibri"/>
                <w:sz w:val="22"/>
                <w:szCs w:val="22"/>
              </w:rPr>
            </w:pPr>
            <w:r>
              <w:rPr>
                <w:rFonts w:ascii="Calibri" w:hAnsi="Calibri" w:cs="Calibri"/>
                <w:sz w:val="22"/>
                <w:szCs w:val="22"/>
              </w:rPr>
              <w:t>Code aard zakelijk recht</w:t>
            </w:r>
          </w:p>
        </w:tc>
      </w:tr>
    </w:tbl>
    <w:p w14:paraId="668B9A56"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355399B3" w14:textId="77777777" w:rsidTr="002E0941">
        <w:trPr>
          <w:tblCellSpacing w:w="15" w:type="dxa"/>
        </w:trPr>
        <w:tc>
          <w:tcPr>
            <w:tcW w:w="0" w:type="auto"/>
            <w:tcBorders>
              <w:top w:val="nil"/>
              <w:left w:val="nil"/>
              <w:bottom w:val="nil"/>
              <w:right w:val="nil"/>
            </w:tcBorders>
            <w:hideMark/>
          </w:tcPr>
          <w:p w14:paraId="14ACC3C4" w14:textId="77777777" w:rsidR="002E0941" w:rsidRDefault="002E0941">
            <w:pPr>
              <w:rPr>
                <w:rFonts w:ascii="Calibri" w:hAnsi="Calibri" w:cs="Calibri"/>
              </w:rPr>
            </w:pPr>
          </w:p>
        </w:tc>
        <w:tc>
          <w:tcPr>
            <w:tcW w:w="0" w:type="auto"/>
            <w:tcBorders>
              <w:top w:val="nil"/>
              <w:left w:val="nil"/>
              <w:bottom w:val="nil"/>
              <w:right w:val="nil"/>
            </w:tcBorders>
            <w:hideMark/>
          </w:tcPr>
          <w:p w14:paraId="42DEE69B"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7C41AF2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7EEA86F8"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648E3B0"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70CCC1C" w14:textId="77777777" w:rsidTr="002E0941">
        <w:trPr>
          <w:tblCellSpacing w:w="15" w:type="dxa"/>
        </w:trPr>
        <w:tc>
          <w:tcPr>
            <w:tcW w:w="250" w:type="pct"/>
            <w:tcBorders>
              <w:top w:val="nil"/>
              <w:left w:val="nil"/>
              <w:bottom w:val="nil"/>
              <w:right w:val="nil"/>
            </w:tcBorders>
            <w:hideMark/>
          </w:tcPr>
          <w:p w14:paraId="633C3BC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8CEDDCC" w14:textId="77777777" w:rsidR="002E0941" w:rsidRDefault="002E0941">
            <w:pPr>
              <w:rPr>
                <w:rFonts w:ascii="Calibri" w:hAnsi="Calibri" w:cs="Calibri"/>
                <w:sz w:val="22"/>
                <w:szCs w:val="22"/>
              </w:rPr>
            </w:pPr>
            <w:r>
              <w:rPr>
                <w:rFonts w:ascii="Calibri" w:hAnsi="Calibri" w:cs="Calibri"/>
                <w:sz w:val="22"/>
                <w:szCs w:val="22"/>
              </w:rPr>
              <w:t xml:space="preserve">Code aard zakelijk recht </w:t>
            </w:r>
          </w:p>
        </w:tc>
        <w:tc>
          <w:tcPr>
            <w:tcW w:w="2500" w:type="pct"/>
            <w:tcBorders>
              <w:top w:val="nil"/>
              <w:left w:val="nil"/>
              <w:bottom w:val="nil"/>
              <w:right w:val="nil"/>
            </w:tcBorders>
            <w:hideMark/>
          </w:tcPr>
          <w:p w14:paraId="531FA909" w14:textId="77777777" w:rsidR="002E0941" w:rsidRDefault="002E0941">
            <w:pPr>
              <w:rPr>
                <w:rFonts w:ascii="Calibri" w:hAnsi="Calibri" w:cs="Calibri"/>
                <w:sz w:val="22"/>
                <w:szCs w:val="22"/>
              </w:rPr>
            </w:pPr>
            <w:r>
              <w:rPr>
                <w:rFonts w:ascii="Calibri" w:hAnsi="Calibri" w:cs="Calibri"/>
                <w:sz w:val="22"/>
                <w:szCs w:val="22"/>
              </w:rPr>
              <w:t>De code van het Aard Zakelijk Recht.</w:t>
            </w:r>
          </w:p>
        </w:tc>
        <w:tc>
          <w:tcPr>
            <w:tcW w:w="500" w:type="pct"/>
            <w:tcBorders>
              <w:top w:val="nil"/>
              <w:left w:val="nil"/>
              <w:bottom w:val="nil"/>
              <w:right w:val="nil"/>
            </w:tcBorders>
            <w:hideMark/>
          </w:tcPr>
          <w:p w14:paraId="00A49484" w14:textId="77777777" w:rsidR="002E0941" w:rsidRDefault="002E0941">
            <w:pPr>
              <w:rPr>
                <w:rFonts w:ascii="Calibri" w:hAnsi="Calibri" w:cs="Calibri"/>
                <w:sz w:val="22"/>
                <w:szCs w:val="22"/>
              </w:rPr>
            </w:pPr>
            <w:r>
              <w:rPr>
                <w:rFonts w:ascii="Calibri" w:hAnsi="Calibri" w:cs="Calibri"/>
                <w:sz w:val="22"/>
                <w:szCs w:val="22"/>
              </w:rPr>
              <w:t xml:space="preserve">N2 </w:t>
            </w:r>
          </w:p>
        </w:tc>
        <w:tc>
          <w:tcPr>
            <w:tcW w:w="500" w:type="pct"/>
            <w:tcBorders>
              <w:top w:val="nil"/>
              <w:left w:val="nil"/>
              <w:bottom w:val="nil"/>
              <w:right w:val="nil"/>
            </w:tcBorders>
            <w:hideMark/>
          </w:tcPr>
          <w:p w14:paraId="44E2420D"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76A3DB3" w14:textId="77777777" w:rsidTr="002E0941">
        <w:trPr>
          <w:tblCellSpacing w:w="15" w:type="dxa"/>
        </w:trPr>
        <w:tc>
          <w:tcPr>
            <w:tcW w:w="250" w:type="pct"/>
            <w:tcBorders>
              <w:top w:val="nil"/>
              <w:left w:val="nil"/>
              <w:bottom w:val="nil"/>
              <w:right w:val="nil"/>
            </w:tcBorders>
            <w:hideMark/>
          </w:tcPr>
          <w:p w14:paraId="00FF15E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4F72C0F" w14:textId="77777777" w:rsidR="002E0941" w:rsidRDefault="002E0941">
            <w:pPr>
              <w:rPr>
                <w:rFonts w:ascii="Calibri" w:hAnsi="Calibri" w:cs="Calibri"/>
                <w:sz w:val="22"/>
                <w:szCs w:val="22"/>
              </w:rPr>
            </w:pPr>
            <w:r>
              <w:rPr>
                <w:rFonts w:ascii="Calibri" w:hAnsi="Calibri" w:cs="Calibri"/>
                <w:sz w:val="22"/>
                <w:szCs w:val="22"/>
              </w:rPr>
              <w:t xml:space="preserve">Naam aard zakelijk recht </w:t>
            </w:r>
          </w:p>
        </w:tc>
        <w:tc>
          <w:tcPr>
            <w:tcW w:w="2500" w:type="pct"/>
            <w:tcBorders>
              <w:top w:val="nil"/>
              <w:left w:val="nil"/>
              <w:bottom w:val="nil"/>
              <w:right w:val="nil"/>
            </w:tcBorders>
            <w:hideMark/>
          </w:tcPr>
          <w:p w14:paraId="296214B1" w14:textId="77777777" w:rsidR="002E0941" w:rsidRDefault="002E0941">
            <w:pPr>
              <w:rPr>
                <w:rFonts w:ascii="Calibri" w:hAnsi="Calibri" w:cs="Calibri"/>
                <w:sz w:val="22"/>
                <w:szCs w:val="22"/>
              </w:rPr>
            </w:pPr>
            <w:r>
              <w:rPr>
                <w:rFonts w:ascii="Calibri" w:hAnsi="Calibri" w:cs="Calibri"/>
                <w:sz w:val="22"/>
                <w:szCs w:val="22"/>
              </w:rPr>
              <w:t>De naam van het aard zakelijk recht.</w:t>
            </w:r>
          </w:p>
        </w:tc>
        <w:tc>
          <w:tcPr>
            <w:tcW w:w="500" w:type="pct"/>
            <w:tcBorders>
              <w:top w:val="nil"/>
              <w:left w:val="nil"/>
              <w:bottom w:val="nil"/>
              <w:right w:val="nil"/>
            </w:tcBorders>
            <w:hideMark/>
          </w:tcPr>
          <w:p w14:paraId="32C0960E"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2149631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BFB9D12" w14:textId="77777777" w:rsidTr="002E0941">
        <w:trPr>
          <w:tblCellSpacing w:w="15" w:type="dxa"/>
        </w:trPr>
        <w:tc>
          <w:tcPr>
            <w:tcW w:w="250" w:type="pct"/>
            <w:tcBorders>
              <w:top w:val="nil"/>
              <w:left w:val="nil"/>
              <w:bottom w:val="nil"/>
              <w:right w:val="nil"/>
            </w:tcBorders>
            <w:hideMark/>
          </w:tcPr>
          <w:p w14:paraId="61CDAA2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A06A2B8" w14:textId="77777777" w:rsidR="002E0941" w:rsidRDefault="002E0941">
            <w:pPr>
              <w:rPr>
                <w:rFonts w:ascii="Calibri" w:hAnsi="Calibri" w:cs="Calibri"/>
                <w:sz w:val="22"/>
                <w:szCs w:val="22"/>
              </w:rPr>
            </w:pPr>
            <w:r>
              <w:rPr>
                <w:rFonts w:ascii="Calibri" w:hAnsi="Calibri" w:cs="Calibri"/>
                <w:sz w:val="22"/>
                <w:szCs w:val="22"/>
              </w:rPr>
              <w:t xml:space="preserve">Begindatum geldigheid aard zakelijk recht </w:t>
            </w:r>
          </w:p>
        </w:tc>
        <w:tc>
          <w:tcPr>
            <w:tcW w:w="2500" w:type="pct"/>
            <w:tcBorders>
              <w:top w:val="nil"/>
              <w:left w:val="nil"/>
              <w:bottom w:val="nil"/>
              <w:right w:val="nil"/>
            </w:tcBorders>
            <w:hideMark/>
          </w:tcPr>
          <w:p w14:paraId="5B9D37EC" w14:textId="77777777" w:rsidR="002E0941" w:rsidRDefault="002E0941">
            <w:pPr>
              <w:rPr>
                <w:rFonts w:ascii="Calibri" w:hAnsi="Calibri" w:cs="Calibri"/>
                <w:sz w:val="22"/>
                <w:szCs w:val="22"/>
              </w:rPr>
            </w:pPr>
            <w:r>
              <w:rPr>
                <w:rFonts w:ascii="Calibri" w:hAnsi="Calibri" w:cs="Calibri"/>
                <w:sz w:val="22"/>
                <w:szCs w:val="22"/>
              </w:rPr>
              <w:t>De datum waarop het aard zakelijk recht is ontstaan.</w:t>
            </w:r>
          </w:p>
        </w:tc>
        <w:tc>
          <w:tcPr>
            <w:tcW w:w="500" w:type="pct"/>
            <w:tcBorders>
              <w:top w:val="nil"/>
              <w:left w:val="nil"/>
              <w:bottom w:val="nil"/>
              <w:right w:val="nil"/>
            </w:tcBorders>
            <w:hideMark/>
          </w:tcPr>
          <w:p w14:paraId="397732B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2CE1C2D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150E8FE" w14:textId="77777777" w:rsidTr="002E0941">
        <w:trPr>
          <w:tblCellSpacing w:w="15" w:type="dxa"/>
        </w:trPr>
        <w:tc>
          <w:tcPr>
            <w:tcW w:w="250" w:type="pct"/>
            <w:tcBorders>
              <w:top w:val="nil"/>
              <w:left w:val="nil"/>
              <w:bottom w:val="nil"/>
              <w:right w:val="nil"/>
            </w:tcBorders>
            <w:hideMark/>
          </w:tcPr>
          <w:p w14:paraId="2EC5B0E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11F6C98" w14:textId="77777777" w:rsidR="002E0941" w:rsidRDefault="002E0941">
            <w:pPr>
              <w:rPr>
                <w:rFonts w:ascii="Calibri" w:hAnsi="Calibri" w:cs="Calibri"/>
                <w:sz w:val="22"/>
                <w:szCs w:val="22"/>
              </w:rPr>
            </w:pPr>
            <w:r>
              <w:rPr>
                <w:rFonts w:ascii="Calibri" w:hAnsi="Calibri" w:cs="Calibri"/>
                <w:sz w:val="22"/>
                <w:szCs w:val="22"/>
              </w:rPr>
              <w:t xml:space="preserve">Einddatum geldigheid aard zakelijk recht </w:t>
            </w:r>
          </w:p>
        </w:tc>
        <w:tc>
          <w:tcPr>
            <w:tcW w:w="2500" w:type="pct"/>
            <w:tcBorders>
              <w:top w:val="nil"/>
              <w:left w:val="nil"/>
              <w:bottom w:val="nil"/>
              <w:right w:val="nil"/>
            </w:tcBorders>
            <w:hideMark/>
          </w:tcPr>
          <w:p w14:paraId="5D9600A6" w14:textId="77777777" w:rsidR="002E0941" w:rsidRDefault="002E0941">
            <w:pPr>
              <w:rPr>
                <w:rFonts w:ascii="Calibri" w:hAnsi="Calibri" w:cs="Calibri"/>
                <w:sz w:val="22"/>
                <w:szCs w:val="22"/>
              </w:rPr>
            </w:pPr>
            <w:r>
              <w:rPr>
                <w:rFonts w:ascii="Calibri" w:hAnsi="Calibri" w:cs="Calibri"/>
                <w:sz w:val="22"/>
                <w:szCs w:val="22"/>
              </w:rPr>
              <w:t>De datum waarop het aard zakelijk recht is opgeheven.</w:t>
            </w:r>
          </w:p>
        </w:tc>
        <w:tc>
          <w:tcPr>
            <w:tcW w:w="500" w:type="pct"/>
            <w:tcBorders>
              <w:top w:val="nil"/>
              <w:left w:val="nil"/>
              <w:bottom w:val="nil"/>
              <w:right w:val="nil"/>
            </w:tcBorders>
            <w:hideMark/>
          </w:tcPr>
          <w:p w14:paraId="5EA3BCD7"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A906A75" w14:textId="77777777" w:rsidR="002E0941" w:rsidRDefault="002E0941">
            <w:pPr>
              <w:rPr>
                <w:rFonts w:ascii="Calibri" w:hAnsi="Calibri" w:cs="Calibri"/>
                <w:sz w:val="22"/>
                <w:szCs w:val="22"/>
              </w:rPr>
            </w:pPr>
            <w:r>
              <w:rPr>
                <w:rFonts w:ascii="Calibri" w:hAnsi="Calibri" w:cs="Calibri"/>
                <w:sz w:val="22"/>
                <w:szCs w:val="22"/>
              </w:rPr>
              <w:t>0 .. 1</w:t>
            </w:r>
          </w:p>
        </w:tc>
      </w:tr>
    </w:tbl>
    <w:p w14:paraId="38070DA0" w14:textId="77777777" w:rsidR="002E0941" w:rsidRDefault="002E0941" w:rsidP="002E0941">
      <w:pPr>
        <w:pStyle w:val="Kop2"/>
        <w:rPr>
          <w:rFonts w:ascii="Calibri" w:hAnsi="Calibri" w:cs="Calibri"/>
        </w:rPr>
      </w:pPr>
      <w:bookmarkStart w:id="144" w:name="global_class_Model_INFORMATIEOBJECTTYPEO"/>
      <w:bookmarkStart w:id="145" w:name="_Toc517048444"/>
      <w:bookmarkEnd w:id="144"/>
      <w:r>
        <w:rPr>
          <w:rFonts w:ascii="Calibri" w:hAnsi="Calibri" w:cs="Calibri"/>
        </w:rPr>
        <w:t>Referentielijst INFORMATIEOBJECTTYPE-OMSCHRIJVING GENERIEK</w:t>
      </w:r>
      <w:bookmarkEnd w:id="14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1324B6B" w14:textId="77777777" w:rsidTr="002E0941">
        <w:trPr>
          <w:tblCellSpacing w:w="15" w:type="dxa"/>
        </w:trPr>
        <w:tc>
          <w:tcPr>
            <w:tcW w:w="1500" w:type="pct"/>
            <w:tcBorders>
              <w:top w:val="nil"/>
              <w:left w:val="nil"/>
              <w:bottom w:val="nil"/>
              <w:right w:val="nil"/>
            </w:tcBorders>
            <w:hideMark/>
          </w:tcPr>
          <w:p w14:paraId="01A27331"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5029DDE4" w14:textId="77777777" w:rsidR="002E0941" w:rsidRDefault="002E0941">
            <w:pPr>
              <w:rPr>
                <w:rFonts w:ascii="Calibri" w:hAnsi="Calibri" w:cs="Calibri"/>
                <w:sz w:val="22"/>
                <w:szCs w:val="22"/>
              </w:rPr>
            </w:pPr>
            <w:r>
              <w:rPr>
                <w:rFonts w:ascii="Calibri" w:hAnsi="Calibri" w:cs="Calibri"/>
                <w:sz w:val="22"/>
                <w:szCs w:val="22"/>
              </w:rPr>
              <w:t>INFORMATIEOBJECTTYPE-OMSCHRIJVING GENERIEK</w:t>
            </w:r>
          </w:p>
        </w:tc>
      </w:tr>
      <w:tr w:rsidR="002E0941" w14:paraId="65EE1AFF" w14:textId="77777777" w:rsidTr="002E0941">
        <w:trPr>
          <w:tblCellSpacing w:w="15" w:type="dxa"/>
        </w:trPr>
        <w:tc>
          <w:tcPr>
            <w:tcW w:w="1500" w:type="pct"/>
            <w:tcBorders>
              <w:top w:val="nil"/>
              <w:left w:val="nil"/>
              <w:bottom w:val="nil"/>
              <w:right w:val="nil"/>
            </w:tcBorders>
            <w:hideMark/>
          </w:tcPr>
          <w:p w14:paraId="31843A23"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38B72AB4"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15FEDD85" w14:textId="77777777" w:rsidTr="002E0941">
        <w:trPr>
          <w:tblCellSpacing w:w="15" w:type="dxa"/>
        </w:trPr>
        <w:tc>
          <w:tcPr>
            <w:tcW w:w="1500" w:type="pct"/>
            <w:tcBorders>
              <w:top w:val="nil"/>
              <w:left w:val="nil"/>
              <w:bottom w:val="nil"/>
              <w:right w:val="nil"/>
            </w:tcBorders>
            <w:hideMark/>
          </w:tcPr>
          <w:p w14:paraId="7A8EA025"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4CA2A0C7" w14:textId="77777777" w:rsidR="002E0941" w:rsidRDefault="002E0941">
            <w:pPr>
              <w:rPr>
                <w:rFonts w:ascii="Calibri" w:hAnsi="Calibri" w:cs="Calibri"/>
                <w:sz w:val="22"/>
                <w:szCs w:val="22"/>
              </w:rPr>
            </w:pPr>
            <w:r>
              <w:rPr>
                <w:rFonts w:ascii="Calibri" w:hAnsi="Calibri" w:cs="Calibri"/>
                <w:sz w:val="22"/>
                <w:szCs w:val="22"/>
              </w:rPr>
              <w:t>Algemeen binnen de overheid gehanteerde omschrijvingen van de typen informatieobjecten</w:t>
            </w:r>
          </w:p>
        </w:tc>
      </w:tr>
      <w:tr w:rsidR="002E0941" w14:paraId="28D07762" w14:textId="77777777" w:rsidTr="002E0941">
        <w:trPr>
          <w:tblCellSpacing w:w="15" w:type="dxa"/>
        </w:trPr>
        <w:tc>
          <w:tcPr>
            <w:tcW w:w="1500" w:type="pct"/>
            <w:tcBorders>
              <w:top w:val="nil"/>
              <w:left w:val="nil"/>
              <w:bottom w:val="nil"/>
              <w:right w:val="nil"/>
            </w:tcBorders>
            <w:hideMark/>
          </w:tcPr>
          <w:p w14:paraId="6D84E804"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1EC5E435" w14:textId="77777777" w:rsidR="002E0941" w:rsidRDefault="002E0941">
            <w:pPr>
              <w:rPr>
                <w:rFonts w:ascii="Calibri" w:hAnsi="Calibri" w:cs="Calibri"/>
                <w:sz w:val="22"/>
                <w:szCs w:val="22"/>
              </w:rPr>
            </w:pPr>
            <w:r>
              <w:rPr>
                <w:rFonts w:ascii="Calibri" w:hAnsi="Calibri" w:cs="Calibri"/>
                <w:sz w:val="22"/>
                <w:szCs w:val="22"/>
              </w:rPr>
              <w:t>VNG-R</w:t>
            </w:r>
          </w:p>
        </w:tc>
      </w:tr>
      <w:tr w:rsidR="002E0941" w14:paraId="0B550B9B" w14:textId="77777777" w:rsidTr="002E0941">
        <w:trPr>
          <w:tblCellSpacing w:w="15" w:type="dxa"/>
        </w:trPr>
        <w:tc>
          <w:tcPr>
            <w:tcW w:w="1500" w:type="pct"/>
            <w:tcBorders>
              <w:top w:val="nil"/>
              <w:left w:val="nil"/>
              <w:bottom w:val="nil"/>
              <w:right w:val="nil"/>
            </w:tcBorders>
            <w:hideMark/>
          </w:tcPr>
          <w:p w14:paraId="6080B1EE"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436F4AB" w14:textId="77777777" w:rsidR="002E0941" w:rsidRDefault="002E0941">
            <w:pPr>
              <w:rPr>
                <w:rFonts w:ascii="Calibri" w:hAnsi="Calibri" w:cs="Calibri"/>
                <w:sz w:val="22"/>
                <w:szCs w:val="22"/>
              </w:rPr>
            </w:pPr>
            <w:r>
              <w:rPr>
                <w:rFonts w:ascii="Calibri" w:hAnsi="Calibri" w:cs="Calibri"/>
                <w:sz w:val="22"/>
                <w:szCs w:val="22"/>
              </w:rPr>
              <w:t>1-1-2013</w:t>
            </w:r>
          </w:p>
        </w:tc>
      </w:tr>
      <w:tr w:rsidR="002E0941" w14:paraId="1FF83FBB" w14:textId="77777777" w:rsidTr="002E0941">
        <w:trPr>
          <w:tblCellSpacing w:w="15" w:type="dxa"/>
        </w:trPr>
        <w:tc>
          <w:tcPr>
            <w:tcW w:w="1500" w:type="pct"/>
            <w:tcBorders>
              <w:top w:val="nil"/>
              <w:left w:val="nil"/>
              <w:bottom w:val="nil"/>
              <w:right w:val="nil"/>
            </w:tcBorders>
            <w:hideMark/>
          </w:tcPr>
          <w:p w14:paraId="58AAF7B9"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31EE59D0" w14:textId="77777777" w:rsidR="002E0941" w:rsidRDefault="002E0941">
            <w:pPr>
              <w:rPr>
                <w:rFonts w:ascii="Calibri" w:hAnsi="Calibri" w:cs="Calibri"/>
                <w:sz w:val="22"/>
                <w:szCs w:val="22"/>
              </w:rPr>
            </w:pPr>
          </w:p>
        </w:tc>
      </w:tr>
      <w:tr w:rsidR="002E0941" w14:paraId="3D6CEF6D" w14:textId="77777777" w:rsidTr="002E0941">
        <w:trPr>
          <w:tblCellSpacing w:w="15" w:type="dxa"/>
        </w:trPr>
        <w:tc>
          <w:tcPr>
            <w:tcW w:w="1500" w:type="pct"/>
            <w:tcBorders>
              <w:top w:val="nil"/>
              <w:left w:val="nil"/>
              <w:bottom w:val="nil"/>
              <w:right w:val="nil"/>
            </w:tcBorders>
            <w:hideMark/>
          </w:tcPr>
          <w:p w14:paraId="11B1A122"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667F51AB" w14:textId="77777777" w:rsidR="002E0941" w:rsidRDefault="002E0941">
            <w:pPr>
              <w:rPr>
                <w:rFonts w:ascii="Calibri" w:hAnsi="Calibri" w:cs="Calibri"/>
                <w:sz w:val="22"/>
                <w:szCs w:val="22"/>
              </w:rPr>
            </w:pPr>
            <w:r>
              <w:rPr>
                <w:rFonts w:ascii="Calibri" w:hAnsi="Calibri" w:cs="Calibri"/>
                <w:sz w:val="22"/>
                <w:szCs w:val="22"/>
              </w:rPr>
              <w:t>Informatieobjecttype-omschrijving generiek</w:t>
            </w:r>
          </w:p>
        </w:tc>
      </w:tr>
    </w:tbl>
    <w:p w14:paraId="172A0E6E"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02133DC5" w14:textId="77777777" w:rsidTr="002E0941">
        <w:trPr>
          <w:tblCellSpacing w:w="15" w:type="dxa"/>
        </w:trPr>
        <w:tc>
          <w:tcPr>
            <w:tcW w:w="0" w:type="auto"/>
            <w:tcBorders>
              <w:top w:val="nil"/>
              <w:left w:val="nil"/>
              <w:bottom w:val="nil"/>
              <w:right w:val="nil"/>
            </w:tcBorders>
            <w:hideMark/>
          </w:tcPr>
          <w:p w14:paraId="43783FAB" w14:textId="77777777" w:rsidR="002E0941" w:rsidRDefault="002E0941">
            <w:pPr>
              <w:rPr>
                <w:rFonts w:ascii="Calibri" w:hAnsi="Calibri" w:cs="Calibri"/>
              </w:rPr>
            </w:pPr>
          </w:p>
        </w:tc>
        <w:tc>
          <w:tcPr>
            <w:tcW w:w="0" w:type="auto"/>
            <w:tcBorders>
              <w:top w:val="nil"/>
              <w:left w:val="nil"/>
              <w:bottom w:val="nil"/>
              <w:right w:val="nil"/>
            </w:tcBorders>
            <w:hideMark/>
          </w:tcPr>
          <w:p w14:paraId="772F5550"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6DE8E83A"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B21F72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011447CD"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38B4107" w14:textId="77777777" w:rsidTr="002E0941">
        <w:trPr>
          <w:tblCellSpacing w:w="15" w:type="dxa"/>
        </w:trPr>
        <w:tc>
          <w:tcPr>
            <w:tcW w:w="250" w:type="pct"/>
            <w:tcBorders>
              <w:top w:val="nil"/>
              <w:left w:val="nil"/>
              <w:bottom w:val="nil"/>
              <w:right w:val="nil"/>
            </w:tcBorders>
            <w:hideMark/>
          </w:tcPr>
          <w:p w14:paraId="37356E2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7D0C838" w14:textId="77777777" w:rsidR="002E0941" w:rsidRDefault="002E0941">
            <w:pPr>
              <w:rPr>
                <w:rFonts w:ascii="Calibri" w:hAnsi="Calibri" w:cs="Calibri"/>
                <w:sz w:val="22"/>
                <w:szCs w:val="22"/>
              </w:rPr>
            </w:pPr>
            <w:r>
              <w:rPr>
                <w:rFonts w:ascii="Calibri" w:hAnsi="Calibri" w:cs="Calibri"/>
                <w:sz w:val="22"/>
                <w:szCs w:val="22"/>
              </w:rPr>
              <w:t xml:space="preserve">Informatieobjecttype-omschrijving generiek </w:t>
            </w:r>
          </w:p>
        </w:tc>
        <w:tc>
          <w:tcPr>
            <w:tcW w:w="2500" w:type="pct"/>
            <w:tcBorders>
              <w:top w:val="nil"/>
              <w:left w:val="nil"/>
              <w:bottom w:val="nil"/>
              <w:right w:val="nil"/>
            </w:tcBorders>
            <w:hideMark/>
          </w:tcPr>
          <w:p w14:paraId="3F9DCDFB" w14:textId="77777777" w:rsidR="002E0941" w:rsidRDefault="002E0941">
            <w:pPr>
              <w:rPr>
                <w:rFonts w:ascii="Calibri" w:hAnsi="Calibri" w:cs="Calibri"/>
                <w:sz w:val="22"/>
                <w:szCs w:val="22"/>
              </w:rPr>
            </w:pPr>
            <w:r>
              <w:rPr>
                <w:rFonts w:ascii="Calibri" w:hAnsi="Calibri" w:cs="Calibri"/>
                <w:sz w:val="22"/>
                <w:szCs w:val="22"/>
              </w:rPr>
              <w:t>Algemeen gehanteerde omschrijving van het type informatieobject.</w:t>
            </w:r>
          </w:p>
        </w:tc>
        <w:tc>
          <w:tcPr>
            <w:tcW w:w="500" w:type="pct"/>
            <w:tcBorders>
              <w:top w:val="nil"/>
              <w:left w:val="nil"/>
              <w:bottom w:val="nil"/>
              <w:right w:val="nil"/>
            </w:tcBorders>
            <w:hideMark/>
          </w:tcPr>
          <w:p w14:paraId="23F3F485"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60F8601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3A7EEF1" w14:textId="77777777" w:rsidTr="002E0941">
        <w:trPr>
          <w:tblCellSpacing w:w="15" w:type="dxa"/>
        </w:trPr>
        <w:tc>
          <w:tcPr>
            <w:tcW w:w="250" w:type="pct"/>
            <w:tcBorders>
              <w:top w:val="nil"/>
              <w:left w:val="nil"/>
              <w:bottom w:val="nil"/>
              <w:right w:val="nil"/>
            </w:tcBorders>
            <w:hideMark/>
          </w:tcPr>
          <w:p w14:paraId="004A67E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18027BC" w14:textId="77777777" w:rsidR="002E0941" w:rsidRDefault="002E0941">
            <w:pPr>
              <w:rPr>
                <w:rFonts w:ascii="Calibri" w:hAnsi="Calibri" w:cs="Calibri"/>
                <w:sz w:val="22"/>
                <w:szCs w:val="22"/>
              </w:rPr>
            </w:pPr>
            <w:r>
              <w:rPr>
                <w:rFonts w:ascii="Calibri" w:hAnsi="Calibri" w:cs="Calibri"/>
                <w:sz w:val="22"/>
                <w:szCs w:val="22"/>
              </w:rPr>
              <w:t xml:space="preserve">Definitie informatieobjecttype-omschrijving generiek </w:t>
            </w:r>
          </w:p>
        </w:tc>
        <w:tc>
          <w:tcPr>
            <w:tcW w:w="2500" w:type="pct"/>
            <w:tcBorders>
              <w:top w:val="nil"/>
              <w:left w:val="nil"/>
              <w:bottom w:val="nil"/>
              <w:right w:val="nil"/>
            </w:tcBorders>
            <w:hideMark/>
          </w:tcPr>
          <w:p w14:paraId="6C8140F2" w14:textId="77777777" w:rsidR="002E0941" w:rsidRDefault="002E0941">
            <w:pPr>
              <w:rPr>
                <w:rFonts w:ascii="Calibri" w:hAnsi="Calibri" w:cs="Calibri"/>
                <w:sz w:val="22"/>
                <w:szCs w:val="22"/>
              </w:rPr>
            </w:pPr>
            <w:r>
              <w:rPr>
                <w:rFonts w:ascii="Calibri" w:hAnsi="Calibri" w:cs="Calibri"/>
                <w:sz w:val="22"/>
                <w:szCs w:val="22"/>
              </w:rPr>
              <w:t>Nauwkeurige beschrijving van het generieke type informatieobject</w:t>
            </w:r>
          </w:p>
        </w:tc>
        <w:tc>
          <w:tcPr>
            <w:tcW w:w="500" w:type="pct"/>
            <w:tcBorders>
              <w:top w:val="nil"/>
              <w:left w:val="nil"/>
              <w:bottom w:val="nil"/>
              <w:right w:val="nil"/>
            </w:tcBorders>
            <w:hideMark/>
          </w:tcPr>
          <w:p w14:paraId="35A5707C" w14:textId="77777777" w:rsidR="002E0941" w:rsidRDefault="002E0941">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26D9268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5AA606C" w14:textId="77777777" w:rsidTr="002E0941">
        <w:trPr>
          <w:tblCellSpacing w:w="15" w:type="dxa"/>
        </w:trPr>
        <w:tc>
          <w:tcPr>
            <w:tcW w:w="250" w:type="pct"/>
            <w:tcBorders>
              <w:top w:val="nil"/>
              <w:left w:val="nil"/>
              <w:bottom w:val="nil"/>
              <w:right w:val="nil"/>
            </w:tcBorders>
            <w:hideMark/>
          </w:tcPr>
          <w:p w14:paraId="0C8694F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20D22CB" w14:textId="77777777" w:rsidR="002E0941" w:rsidRDefault="002E0941">
            <w:pPr>
              <w:rPr>
                <w:rFonts w:ascii="Calibri" w:hAnsi="Calibri" w:cs="Calibri"/>
                <w:sz w:val="22"/>
                <w:szCs w:val="22"/>
              </w:rPr>
            </w:pPr>
            <w:r>
              <w:rPr>
                <w:rFonts w:ascii="Calibri" w:hAnsi="Calibri" w:cs="Calibri"/>
                <w:sz w:val="22"/>
                <w:szCs w:val="22"/>
              </w:rPr>
              <w:t xml:space="preserve">Herkomst informatieobjecttype-omschrijving generiek </w:t>
            </w:r>
          </w:p>
        </w:tc>
        <w:tc>
          <w:tcPr>
            <w:tcW w:w="2500" w:type="pct"/>
            <w:tcBorders>
              <w:top w:val="nil"/>
              <w:left w:val="nil"/>
              <w:bottom w:val="nil"/>
              <w:right w:val="nil"/>
            </w:tcBorders>
            <w:hideMark/>
          </w:tcPr>
          <w:p w14:paraId="6CFC8A87" w14:textId="77777777" w:rsidR="002E0941" w:rsidRDefault="002E0941">
            <w:pPr>
              <w:rPr>
                <w:rFonts w:ascii="Calibri" w:hAnsi="Calibri" w:cs="Calibri"/>
                <w:sz w:val="22"/>
                <w:szCs w:val="22"/>
              </w:rPr>
            </w:pPr>
            <w:r>
              <w:rPr>
                <w:rFonts w:ascii="Calibri" w:hAnsi="Calibri" w:cs="Calibri"/>
                <w:sz w:val="22"/>
                <w:szCs w:val="22"/>
              </w:rPr>
              <w:t xml:space="preserve">De naam van de waardenverzameling, of van de beherende organisatie daarvan, waaruit de waarde is overgenomen. </w:t>
            </w:r>
          </w:p>
        </w:tc>
        <w:tc>
          <w:tcPr>
            <w:tcW w:w="500" w:type="pct"/>
            <w:tcBorders>
              <w:top w:val="nil"/>
              <w:left w:val="nil"/>
              <w:bottom w:val="nil"/>
              <w:right w:val="nil"/>
            </w:tcBorders>
            <w:hideMark/>
          </w:tcPr>
          <w:p w14:paraId="2F5B5382" w14:textId="77777777" w:rsidR="002E0941" w:rsidRDefault="002E0941">
            <w:pPr>
              <w:rPr>
                <w:rFonts w:ascii="Calibri" w:hAnsi="Calibri" w:cs="Calibri"/>
                <w:sz w:val="22"/>
                <w:szCs w:val="22"/>
              </w:rPr>
            </w:pPr>
            <w:r>
              <w:rPr>
                <w:rFonts w:ascii="Calibri" w:hAnsi="Calibri" w:cs="Calibri"/>
                <w:sz w:val="22"/>
                <w:szCs w:val="22"/>
              </w:rPr>
              <w:t xml:space="preserve">AN12 </w:t>
            </w:r>
          </w:p>
        </w:tc>
        <w:tc>
          <w:tcPr>
            <w:tcW w:w="500" w:type="pct"/>
            <w:tcBorders>
              <w:top w:val="nil"/>
              <w:left w:val="nil"/>
              <w:bottom w:val="nil"/>
              <w:right w:val="nil"/>
            </w:tcBorders>
            <w:hideMark/>
          </w:tcPr>
          <w:p w14:paraId="5D9F5C7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4F78C53" w14:textId="77777777" w:rsidTr="002E0941">
        <w:trPr>
          <w:tblCellSpacing w:w="15" w:type="dxa"/>
        </w:trPr>
        <w:tc>
          <w:tcPr>
            <w:tcW w:w="250" w:type="pct"/>
            <w:tcBorders>
              <w:top w:val="nil"/>
              <w:left w:val="nil"/>
              <w:bottom w:val="nil"/>
              <w:right w:val="nil"/>
            </w:tcBorders>
            <w:hideMark/>
          </w:tcPr>
          <w:p w14:paraId="3441F55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16EBA5D" w14:textId="77777777" w:rsidR="002E0941" w:rsidRDefault="002E0941">
            <w:pPr>
              <w:rPr>
                <w:rFonts w:ascii="Calibri" w:hAnsi="Calibri" w:cs="Calibri"/>
                <w:sz w:val="22"/>
                <w:szCs w:val="22"/>
              </w:rPr>
            </w:pPr>
            <w:r>
              <w:rPr>
                <w:rFonts w:ascii="Calibri" w:hAnsi="Calibri" w:cs="Calibri"/>
                <w:sz w:val="22"/>
                <w:szCs w:val="22"/>
              </w:rPr>
              <w:t xml:space="preserve">Hierarchie informatieobjecttype-omschrijving generiek </w:t>
            </w:r>
          </w:p>
        </w:tc>
        <w:tc>
          <w:tcPr>
            <w:tcW w:w="2500" w:type="pct"/>
            <w:tcBorders>
              <w:top w:val="nil"/>
              <w:left w:val="nil"/>
              <w:bottom w:val="nil"/>
              <w:right w:val="nil"/>
            </w:tcBorders>
            <w:hideMark/>
          </w:tcPr>
          <w:p w14:paraId="6FF069DC" w14:textId="77777777" w:rsidR="002E0941" w:rsidRDefault="002E0941">
            <w:pPr>
              <w:rPr>
                <w:rFonts w:ascii="Calibri" w:hAnsi="Calibri" w:cs="Calibri"/>
                <w:sz w:val="22"/>
                <w:szCs w:val="22"/>
              </w:rPr>
            </w:pPr>
            <w:r>
              <w:rPr>
                <w:rFonts w:ascii="Calibri" w:hAnsi="Calibri" w:cs="Calibri"/>
                <w:sz w:val="22"/>
                <w:szCs w:val="22"/>
              </w:rPr>
              <w:t>De plaats in de rangorde van het informatieobjecttype.</w:t>
            </w:r>
          </w:p>
        </w:tc>
        <w:tc>
          <w:tcPr>
            <w:tcW w:w="500" w:type="pct"/>
            <w:tcBorders>
              <w:top w:val="nil"/>
              <w:left w:val="nil"/>
              <w:bottom w:val="nil"/>
              <w:right w:val="nil"/>
            </w:tcBorders>
            <w:hideMark/>
          </w:tcPr>
          <w:p w14:paraId="751A0239" w14:textId="77777777" w:rsidR="002E0941" w:rsidRDefault="002E0941">
            <w:pPr>
              <w:rPr>
                <w:rFonts w:ascii="Calibri" w:hAnsi="Calibri" w:cs="Calibri"/>
                <w:sz w:val="22"/>
                <w:szCs w:val="22"/>
              </w:rPr>
            </w:pPr>
            <w:r>
              <w:rPr>
                <w:rFonts w:ascii="Calibri" w:hAnsi="Calibri" w:cs="Calibri"/>
                <w:sz w:val="22"/>
                <w:szCs w:val="22"/>
              </w:rPr>
              <w:t xml:space="preserve">AN80 </w:t>
            </w:r>
          </w:p>
        </w:tc>
        <w:tc>
          <w:tcPr>
            <w:tcW w:w="500" w:type="pct"/>
            <w:tcBorders>
              <w:top w:val="nil"/>
              <w:left w:val="nil"/>
              <w:bottom w:val="nil"/>
              <w:right w:val="nil"/>
            </w:tcBorders>
            <w:hideMark/>
          </w:tcPr>
          <w:p w14:paraId="01D434BB"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FDADA90" w14:textId="77777777" w:rsidTr="002E0941">
        <w:trPr>
          <w:tblCellSpacing w:w="15" w:type="dxa"/>
        </w:trPr>
        <w:tc>
          <w:tcPr>
            <w:tcW w:w="250" w:type="pct"/>
            <w:tcBorders>
              <w:top w:val="nil"/>
              <w:left w:val="nil"/>
              <w:bottom w:val="nil"/>
              <w:right w:val="nil"/>
            </w:tcBorders>
            <w:hideMark/>
          </w:tcPr>
          <w:p w14:paraId="67CF344E"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3167140" w14:textId="77777777" w:rsidR="002E0941" w:rsidRDefault="002E0941">
            <w:pPr>
              <w:rPr>
                <w:rFonts w:ascii="Calibri" w:hAnsi="Calibri" w:cs="Calibri"/>
                <w:sz w:val="22"/>
                <w:szCs w:val="22"/>
              </w:rPr>
            </w:pPr>
            <w:r>
              <w:rPr>
                <w:rFonts w:ascii="Calibri" w:hAnsi="Calibri" w:cs="Calibri"/>
                <w:sz w:val="22"/>
                <w:szCs w:val="22"/>
              </w:rPr>
              <w:t xml:space="preserve">Opmerking informatieobjecttype-omschrijving generiek </w:t>
            </w:r>
          </w:p>
        </w:tc>
        <w:tc>
          <w:tcPr>
            <w:tcW w:w="2500" w:type="pct"/>
            <w:tcBorders>
              <w:top w:val="nil"/>
              <w:left w:val="nil"/>
              <w:bottom w:val="nil"/>
              <w:right w:val="nil"/>
            </w:tcBorders>
            <w:hideMark/>
          </w:tcPr>
          <w:p w14:paraId="5F0360B7" w14:textId="77777777" w:rsidR="002E0941" w:rsidRDefault="002E0941">
            <w:pPr>
              <w:rPr>
                <w:rFonts w:ascii="Calibri" w:hAnsi="Calibri" w:cs="Calibri"/>
                <w:sz w:val="22"/>
                <w:szCs w:val="22"/>
              </w:rPr>
            </w:pPr>
            <w:r>
              <w:rPr>
                <w:rFonts w:ascii="Calibri" w:hAnsi="Calibri" w:cs="Calibri"/>
                <w:sz w:val="22"/>
                <w:szCs w:val="22"/>
              </w:rPr>
              <w:t>Zinvolle toelichting bij het informatieobjecttype</w:t>
            </w:r>
          </w:p>
        </w:tc>
        <w:tc>
          <w:tcPr>
            <w:tcW w:w="500" w:type="pct"/>
            <w:tcBorders>
              <w:top w:val="nil"/>
              <w:left w:val="nil"/>
              <w:bottom w:val="nil"/>
              <w:right w:val="nil"/>
            </w:tcBorders>
            <w:hideMark/>
          </w:tcPr>
          <w:p w14:paraId="1FA23CBA" w14:textId="77777777" w:rsidR="002E0941" w:rsidRDefault="002E0941">
            <w:pPr>
              <w:rPr>
                <w:rFonts w:ascii="Calibri" w:hAnsi="Calibri" w:cs="Calibri"/>
                <w:sz w:val="22"/>
                <w:szCs w:val="22"/>
              </w:rPr>
            </w:pPr>
            <w:r>
              <w:rPr>
                <w:rFonts w:ascii="Calibri" w:hAnsi="Calibri" w:cs="Calibri"/>
                <w:sz w:val="22"/>
                <w:szCs w:val="22"/>
              </w:rPr>
              <w:t xml:space="preserve">AN255 </w:t>
            </w:r>
          </w:p>
        </w:tc>
        <w:tc>
          <w:tcPr>
            <w:tcW w:w="500" w:type="pct"/>
            <w:tcBorders>
              <w:top w:val="nil"/>
              <w:left w:val="nil"/>
              <w:bottom w:val="nil"/>
              <w:right w:val="nil"/>
            </w:tcBorders>
            <w:hideMark/>
          </w:tcPr>
          <w:p w14:paraId="2E0062C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585C738B" w14:textId="77777777" w:rsidTr="002E0941">
        <w:trPr>
          <w:tblCellSpacing w:w="15" w:type="dxa"/>
        </w:trPr>
        <w:tc>
          <w:tcPr>
            <w:tcW w:w="250" w:type="pct"/>
            <w:tcBorders>
              <w:top w:val="nil"/>
              <w:left w:val="nil"/>
              <w:bottom w:val="nil"/>
              <w:right w:val="nil"/>
            </w:tcBorders>
            <w:hideMark/>
          </w:tcPr>
          <w:p w14:paraId="69FFB7D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23C20FA" w14:textId="77777777" w:rsidR="002E0941" w:rsidRDefault="002E0941">
            <w:pPr>
              <w:rPr>
                <w:rFonts w:ascii="Calibri" w:hAnsi="Calibri" w:cs="Calibri"/>
                <w:sz w:val="22"/>
                <w:szCs w:val="22"/>
              </w:rPr>
            </w:pPr>
            <w:r>
              <w:rPr>
                <w:rFonts w:ascii="Calibri" w:hAnsi="Calibri" w:cs="Calibri"/>
                <w:sz w:val="22"/>
                <w:szCs w:val="22"/>
              </w:rPr>
              <w:t xml:space="preserve">Datum begin geldigheid informatieobjecttype-omschrijving generiek </w:t>
            </w:r>
          </w:p>
        </w:tc>
        <w:tc>
          <w:tcPr>
            <w:tcW w:w="2500" w:type="pct"/>
            <w:tcBorders>
              <w:top w:val="nil"/>
              <w:left w:val="nil"/>
              <w:bottom w:val="nil"/>
              <w:right w:val="nil"/>
            </w:tcBorders>
            <w:hideMark/>
          </w:tcPr>
          <w:p w14:paraId="27C9CBF2" w14:textId="77777777" w:rsidR="002E0941" w:rsidRDefault="002E0941">
            <w:pPr>
              <w:rPr>
                <w:rFonts w:ascii="Calibri" w:hAnsi="Calibri" w:cs="Calibri"/>
                <w:sz w:val="22"/>
                <w:szCs w:val="22"/>
              </w:rPr>
            </w:pPr>
            <w:r>
              <w:rPr>
                <w:rFonts w:ascii="Calibri" w:hAnsi="Calibri" w:cs="Calibri"/>
                <w:sz w:val="22"/>
                <w:szCs w:val="22"/>
              </w:rPr>
              <w:t>De datum waarop de generieke omschrijving van toepassing is geworden.</w:t>
            </w:r>
          </w:p>
        </w:tc>
        <w:tc>
          <w:tcPr>
            <w:tcW w:w="500" w:type="pct"/>
            <w:tcBorders>
              <w:top w:val="nil"/>
              <w:left w:val="nil"/>
              <w:bottom w:val="nil"/>
              <w:right w:val="nil"/>
            </w:tcBorders>
            <w:hideMark/>
          </w:tcPr>
          <w:p w14:paraId="03A1D471"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725F982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E4FF476" w14:textId="77777777" w:rsidTr="002E0941">
        <w:trPr>
          <w:tblCellSpacing w:w="15" w:type="dxa"/>
        </w:trPr>
        <w:tc>
          <w:tcPr>
            <w:tcW w:w="250" w:type="pct"/>
            <w:tcBorders>
              <w:top w:val="nil"/>
              <w:left w:val="nil"/>
              <w:bottom w:val="nil"/>
              <w:right w:val="nil"/>
            </w:tcBorders>
            <w:hideMark/>
          </w:tcPr>
          <w:p w14:paraId="6DC98D0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8338D0C" w14:textId="77777777" w:rsidR="002E0941" w:rsidRDefault="002E0941">
            <w:pPr>
              <w:rPr>
                <w:rFonts w:ascii="Calibri" w:hAnsi="Calibri" w:cs="Calibri"/>
                <w:sz w:val="22"/>
                <w:szCs w:val="22"/>
              </w:rPr>
            </w:pPr>
            <w:r>
              <w:rPr>
                <w:rFonts w:ascii="Calibri" w:hAnsi="Calibri" w:cs="Calibri"/>
                <w:sz w:val="22"/>
                <w:szCs w:val="22"/>
              </w:rPr>
              <w:t xml:space="preserve">Datum einde geldigheid informatieobjecttype-omschrijving generiek </w:t>
            </w:r>
          </w:p>
        </w:tc>
        <w:tc>
          <w:tcPr>
            <w:tcW w:w="2500" w:type="pct"/>
            <w:tcBorders>
              <w:top w:val="nil"/>
              <w:left w:val="nil"/>
              <w:bottom w:val="nil"/>
              <w:right w:val="nil"/>
            </w:tcBorders>
            <w:hideMark/>
          </w:tcPr>
          <w:p w14:paraId="1CB6E100" w14:textId="77777777" w:rsidR="002E0941" w:rsidRDefault="002E0941">
            <w:pPr>
              <w:rPr>
                <w:rFonts w:ascii="Calibri" w:hAnsi="Calibri" w:cs="Calibri"/>
                <w:sz w:val="22"/>
                <w:szCs w:val="22"/>
              </w:rPr>
            </w:pPr>
            <w:r>
              <w:rPr>
                <w:rFonts w:ascii="Calibri" w:hAnsi="Calibri" w:cs="Calibri"/>
                <w:sz w:val="22"/>
                <w:szCs w:val="22"/>
              </w:rPr>
              <w:t>De datum waarop de generieke omschrijving niet meer van toepassing is.</w:t>
            </w:r>
          </w:p>
        </w:tc>
        <w:tc>
          <w:tcPr>
            <w:tcW w:w="500" w:type="pct"/>
            <w:tcBorders>
              <w:top w:val="nil"/>
              <w:left w:val="nil"/>
              <w:bottom w:val="nil"/>
              <w:right w:val="nil"/>
            </w:tcBorders>
            <w:hideMark/>
          </w:tcPr>
          <w:p w14:paraId="2EE27619" w14:textId="77777777" w:rsidR="002E0941" w:rsidRDefault="002E0941">
            <w:pPr>
              <w:rPr>
                <w:rFonts w:ascii="Calibri" w:hAnsi="Calibri" w:cs="Calibri"/>
                <w:sz w:val="22"/>
                <w:szCs w:val="22"/>
              </w:rPr>
            </w:pPr>
            <w:r>
              <w:rPr>
                <w:rFonts w:ascii="Calibri" w:hAnsi="Calibri" w:cs="Calibri"/>
                <w:sz w:val="22"/>
                <w:szCs w:val="22"/>
              </w:rPr>
              <w:t xml:space="preserve">DATUM </w:t>
            </w:r>
          </w:p>
        </w:tc>
        <w:tc>
          <w:tcPr>
            <w:tcW w:w="500" w:type="pct"/>
            <w:tcBorders>
              <w:top w:val="nil"/>
              <w:left w:val="nil"/>
              <w:bottom w:val="nil"/>
              <w:right w:val="nil"/>
            </w:tcBorders>
            <w:hideMark/>
          </w:tcPr>
          <w:p w14:paraId="40D9604B" w14:textId="77777777" w:rsidR="002E0941" w:rsidRDefault="002E0941">
            <w:pPr>
              <w:rPr>
                <w:rFonts w:ascii="Calibri" w:hAnsi="Calibri" w:cs="Calibri"/>
                <w:sz w:val="22"/>
                <w:szCs w:val="22"/>
              </w:rPr>
            </w:pPr>
            <w:r>
              <w:rPr>
                <w:rFonts w:ascii="Calibri" w:hAnsi="Calibri" w:cs="Calibri"/>
                <w:sz w:val="22"/>
                <w:szCs w:val="22"/>
              </w:rPr>
              <w:t>0 .. 1</w:t>
            </w:r>
          </w:p>
        </w:tc>
      </w:tr>
      <w:tr w:rsidR="002E0941" w14:paraId="2FD2510D" w14:textId="77777777" w:rsidTr="002E0941">
        <w:trPr>
          <w:gridAfter w:val="3"/>
          <w:wAfter w:w="6538" w:type="dxa"/>
          <w:tblCellSpacing w:w="15" w:type="dxa"/>
        </w:trPr>
        <w:tc>
          <w:tcPr>
            <w:tcW w:w="1500" w:type="pct"/>
            <w:gridSpan w:val="2"/>
            <w:tcBorders>
              <w:top w:val="nil"/>
              <w:left w:val="nil"/>
              <w:bottom w:val="nil"/>
              <w:right w:val="nil"/>
            </w:tcBorders>
            <w:hideMark/>
          </w:tcPr>
          <w:p w14:paraId="0C623D32" w14:textId="77777777" w:rsidR="002E0941" w:rsidRDefault="002E0941">
            <w:pPr>
              <w:rPr>
                <w:rFonts w:ascii="Calibri" w:hAnsi="Calibri" w:cs="Calibri"/>
                <w:sz w:val="22"/>
                <w:szCs w:val="22"/>
              </w:rPr>
            </w:pPr>
            <w:r>
              <w:rPr>
                <w:rFonts w:ascii="Calibri" w:hAnsi="Calibri" w:cs="Calibri"/>
                <w:b/>
                <w:bCs/>
                <w:sz w:val="22"/>
                <w:szCs w:val="22"/>
              </w:rPr>
              <w:t>Toelichting</w:t>
            </w:r>
          </w:p>
        </w:tc>
      </w:tr>
    </w:tbl>
    <w:p w14:paraId="327C27CE" w14:textId="77777777" w:rsidR="002E0941" w:rsidRDefault="002E0941" w:rsidP="002E0941">
      <w:pPr>
        <w:rPr>
          <w:rFonts w:ascii="Calibri" w:hAnsi="Calibri" w:cs="Calibri"/>
          <w:vanish/>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
        <w:gridCol w:w="8656"/>
      </w:tblGrid>
      <w:tr w:rsidR="002E0941" w14:paraId="039C9B5C" w14:textId="77777777" w:rsidTr="002E0941">
        <w:trPr>
          <w:tblCellSpacing w:w="15" w:type="dxa"/>
        </w:trPr>
        <w:tc>
          <w:tcPr>
            <w:tcW w:w="250" w:type="pct"/>
            <w:tcBorders>
              <w:top w:val="nil"/>
              <w:left w:val="nil"/>
              <w:bottom w:val="nil"/>
              <w:right w:val="nil"/>
            </w:tcBorders>
            <w:hideMark/>
          </w:tcPr>
          <w:p w14:paraId="600FD9A2" w14:textId="77777777" w:rsidR="002E0941" w:rsidRDefault="002E0941">
            <w:pPr>
              <w:rPr>
                <w:rFonts w:ascii="Calibri" w:hAnsi="Calibri" w:cs="Calibri"/>
                <w:sz w:val="22"/>
                <w:szCs w:val="22"/>
              </w:rPr>
            </w:pPr>
            <w:r>
              <w:rPr>
                <w:rFonts w:ascii="Calibri" w:hAnsi="Calibri" w:cs="Calibri"/>
                <w:sz w:val="22"/>
                <w:szCs w:val="22"/>
              </w:rPr>
              <w:t> </w:t>
            </w:r>
          </w:p>
        </w:tc>
        <w:tc>
          <w:tcPr>
            <w:tcW w:w="4750" w:type="pct"/>
            <w:tcBorders>
              <w:top w:val="nil"/>
              <w:left w:val="nil"/>
              <w:bottom w:val="nil"/>
              <w:right w:val="nil"/>
            </w:tcBorders>
            <w:hideMark/>
          </w:tcPr>
          <w:p w14:paraId="5B1D06D9" w14:textId="77777777" w:rsidR="002E0941" w:rsidRDefault="002E0941">
            <w:pPr>
              <w:rPr>
                <w:rFonts w:ascii="Calibri" w:hAnsi="Calibri" w:cs="Calibri"/>
                <w:sz w:val="22"/>
                <w:szCs w:val="22"/>
              </w:rPr>
            </w:pPr>
            <w:r>
              <w:rPr>
                <w:rFonts w:ascii="Calibri" w:hAnsi="Calibri" w:cs="Calibri"/>
                <w:sz w:val="22"/>
                <w:szCs w:val="22"/>
              </w:rPr>
              <w:t xml:space="preserve">Deze 'lijst' bevat de benamingen van de generieke informatieobjecttypen die in de informatie-uitwisseling betrokken zijn. Het gaat telkens om een korte omschrijving van de aard van een informatieobject, ook wel 'documentnaam' genoemd, zoals deze landelijk binnen de overheid wordt toegepast op basis van de ZTC. De 'lijst' betreft dus geen informatieobjecttypen voor specifieke domeinen en ook geen organisatiespecifieke informatieobjecttypen. </w:t>
            </w:r>
          </w:p>
        </w:tc>
      </w:tr>
    </w:tbl>
    <w:p w14:paraId="2A00DACF" w14:textId="77777777" w:rsidR="002E0941" w:rsidRDefault="002E0941" w:rsidP="002E0941">
      <w:pPr>
        <w:pStyle w:val="Kop2"/>
        <w:rPr>
          <w:rFonts w:ascii="Calibri" w:hAnsi="Calibri" w:cs="Calibri"/>
        </w:rPr>
      </w:pPr>
      <w:bookmarkStart w:id="146" w:name="global_class_Model_VOORVOEGSEL"/>
      <w:bookmarkStart w:id="147" w:name="_Toc517048445"/>
      <w:bookmarkEnd w:id="146"/>
      <w:r>
        <w:rPr>
          <w:rFonts w:ascii="Calibri" w:hAnsi="Calibri" w:cs="Calibri"/>
        </w:rPr>
        <w:t>Referentielijst VOORVOEGSEL</w:t>
      </w:r>
      <w:bookmarkEnd w:id="147"/>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2E613F72" w14:textId="77777777" w:rsidTr="002E0941">
        <w:trPr>
          <w:tblCellSpacing w:w="15" w:type="dxa"/>
        </w:trPr>
        <w:tc>
          <w:tcPr>
            <w:tcW w:w="1500" w:type="pct"/>
            <w:tcBorders>
              <w:top w:val="nil"/>
              <w:left w:val="nil"/>
              <w:bottom w:val="nil"/>
              <w:right w:val="nil"/>
            </w:tcBorders>
            <w:hideMark/>
          </w:tcPr>
          <w:p w14:paraId="7DD70E7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E53C2B4" w14:textId="77777777" w:rsidR="002E0941" w:rsidRDefault="002E0941">
            <w:pPr>
              <w:rPr>
                <w:rFonts w:ascii="Calibri" w:hAnsi="Calibri" w:cs="Calibri"/>
                <w:sz w:val="22"/>
                <w:szCs w:val="22"/>
              </w:rPr>
            </w:pPr>
            <w:r>
              <w:rPr>
                <w:rFonts w:ascii="Calibri" w:hAnsi="Calibri" w:cs="Calibri"/>
                <w:sz w:val="22"/>
                <w:szCs w:val="22"/>
              </w:rPr>
              <w:t>VOORVOEGSEL</w:t>
            </w:r>
          </w:p>
        </w:tc>
      </w:tr>
      <w:tr w:rsidR="002E0941" w14:paraId="4F313071" w14:textId="77777777" w:rsidTr="002E0941">
        <w:trPr>
          <w:tblCellSpacing w:w="15" w:type="dxa"/>
        </w:trPr>
        <w:tc>
          <w:tcPr>
            <w:tcW w:w="1500" w:type="pct"/>
            <w:tcBorders>
              <w:top w:val="nil"/>
              <w:left w:val="nil"/>
              <w:bottom w:val="nil"/>
              <w:right w:val="nil"/>
            </w:tcBorders>
            <w:hideMark/>
          </w:tcPr>
          <w:p w14:paraId="63CBB9E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19A7A352"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6ED06696" w14:textId="77777777" w:rsidTr="002E0941">
        <w:trPr>
          <w:tblCellSpacing w:w="15" w:type="dxa"/>
        </w:trPr>
        <w:tc>
          <w:tcPr>
            <w:tcW w:w="1500" w:type="pct"/>
            <w:tcBorders>
              <w:top w:val="nil"/>
              <w:left w:val="nil"/>
              <w:bottom w:val="nil"/>
              <w:right w:val="nil"/>
            </w:tcBorders>
            <w:hideMark/>
          </w:tcPr>
          <w:p w14:paraId="2D1C4CF9"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31C1B1D8" w14:textId="77777777" w:rsidR="002E0941" w:rsidRDefault="002E0941">
            <w:pPr>
              <w:rPr>
                <w:rFonts w:ascii="Calibri" w:hAnsi="Calibri" w:cs="Calibri"/>
                <w:sz w:val="22"/>
                <w:szCs w:val="22"/>
              </w:rPr>
            </w:pPr>
            <w:r>
              <w:rPr>
                <w:rFonts w:ascii="Calibri" w:hAnsi="Calibri" w:cs="Calibri"/>
                <w:sz w:val="22"/>
                <w:szCs w:val="22"/>
              </w:rPr>
              <w:t>Een opsomming van de toegestane voorvoegsels.</w:t>
            </w:r>
          </w:p>
        </w:tc>
      </w:tr>
      <w:tr w:rsidR="002E0941" w14:paraId="344A1B03" w14:textId="77777777" w:rsidTr="002E0941">
        <w:trPr>
          <w:tblCellSpacing w:w="15" w:type="dxa"/>
        </w:trPr>
        <w:tc>
          <w:tcPr>
            <w:tcW w:w="1500" w:type="pct"/>
            <w:tcBorders>
              <w:top w:val="nil"/>
              <w:left w:val="nil"/>
              <w:bottom w:val="nil"/>
              <w:right w:val="nil"/>
            </w:tcBorders>
            <w:hideMark/>
          </w:tcPr>
          <w:p w14:paraId="4BFC6E65"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2E23F3BB"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014F7DA3" w14:textId="77777777" w:rsidTr="002E0941">
        <w:trPr>
          <w:tblCellSpacing w:w="15" w:type="dxa"/>
        </w:trPr>
        <w:tc>
          <w:tcPr>
            <w:tcW w:w="1500" w:type="pct"/>
            <w:tcBorders>
              <w:top w:val="nil"/>
              <w:left w:val="nil"/>
              <w:bottom w:val="nil"/>
              <w:right w:val="nil"/>
            </w:tcBorders>
            <w:hideMark/>
          </w:tcPr>
          <w:p w14:paraId="19FAFFE9"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D383B80" w14:textId="77777777" w:rsidR="002E0941" w:rsidRDefault="002E0941">
            <w:pPr>
              <w:rPr>
                <w:rFonts w:ascii="Calibri" w:hAnsi="Calibri" w:cs="Calibri"/>
                <w:sz w:val="22"/>
                <w:szCs w:val="22"/>
              </w:rPr>
            </w:pPr>
            <w:r>
              <w:rPr>
                <w:rFonts w:ascii="Calibri" w:hAnsi="Calibri" w:cs="Calibri"/>
                <w:sz w:val="22"/>
                <w:szCs w:val="22"/>
              </w:rPr>
              <w:t>1 april 2016</w:t>
            </w:r>
          </w:p>
        </w:tc>
      </w:tr>
      <w:tr w:rsidR="002E0941" w14:paraId="77B5E4CB" w14:textId="77777777" w:rsidTr="002E0941">
        <w:trPr>
          <w:tblCellSpacing w:w="15" w:type="dxa"/>
        </w:trPr>
        <w:tc>
          <w:tcPr>
            <w:tcW w:w="1500" w:type="pct"/>
            <w:tcBorders>
              <w:top w:val="nil"/>
              <w:left w:val="nil"/>
              <w:bottom w:val="nil"/>
              <w:right w:val="nil"/>
            </w:tcBorders>
            <w:hideMark/>
          </w:tcPr>
          <w:p w14:paraId="61938B6A"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745839FF" w14:textId="77777777" w:rsidR="002E0941" w:rsidRDefault="002E0941">
            <w:pPr>
              <w:rPr>
                <w:rFonts w:ascii="Calibri" w:hAnsi="Calibri" w:cs="Calibri"/>
                <w:sz w:val="22"/>
                <w:szCs w:val="22"/>
              </w:rPr>
            </w:pPr>
            <w:r>
              <w:rPr>
                <w:rFonts w:ascii="Calibri" w:hAnsi="Calibri" w:cs="Calibri"/>
                <w:sz w:val="22"/>
                <w:szCs w:val="22"/>
              </w:rPr>
              <w:t>http://publicaties.rvig.nl/Landelijke_tabellen</w:t>
            </w:r>
          </w:p>
        </w:tc>
      </w:tr>
      <w:tr w:rsidR="002E0941" w14:paraId="7B73A57F" w14:textId="77777777" w:rsidTr="002E0941">
        <w:trPr>
          <w:tblCellSpacing w:w="15" w:type="dxa"/>
        </w:trPr>
        <w:tc>
          <w:tcPr>
            <w:tcW w:w="1500" w:type="pct"/>
            <w:tcBorders>
              <w:top w:val="nil"/>
              <w:left w:val="nil"/>
              <w:bottom w:val="nil"/>
              <w:right w:val="nil"/>
            </w:tcBorders>
            <w:hideMark/>
          </w:tcPr>
          <w:p w14:paraId="18173503"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4D5971E8" w14:textId="77777777" w:rsidR="002E0941" w:rsidRDefault="002E0941">
            <w:pPr>
              <w:rPr>
                <w:rFonts w:ascii="Calibri" w:hAnsi="Calibri" w:cs="Calibri"/>
                <w:sz w:val="22"/>
                <w:szCs w:val="22"/>
              </w:rPr>
            </w:pPr>
            <w:r>
              <w:rPr>
                <w:rFonts w:ascii="Calibri" w:hAnsi="Calibri" w:cs="Calibri"/>
                <w:sz w:val="22"/>
                <w:szCs w:val="22"/>
              </w:rPr>
              <w:t>Voorvoegselnummer</w:t>
            </w:r>
          </w:p>
        </w:tc>
      </w:tr>
    </w:tbl>
    <w:p w14:paraId="1EA0FFA3"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7D8A619E" w14:textId="77777777" w:rsidTr="002E0941">
        <w:trPr>
          <w:tblCellSpacing w:w="15" w:type="dxa"/>
        </w:trPr>
        <w:tc>
          <w:tcPr>
            <w:tcW w:w="0" w:type="auto"/>
            <w:tcBorders>
              <w:top w:val="nil"/>
              <w:left w:val="nil"/>
              <w:bottom w:val="nil"/>
              <w:right w:val="nil"/>
            </w:tcBorders>
            <w:hideMark/>
          </w:tcPr>
          <w:p w14:paraId="217BC57E" w14:textId="77777777" w:rsidR="002E0941" w:rsidRDefault="002E0941">
            <w:pPr>
              <w:rPr>
                <w:rFonts w:ascii="Calibri" w:hAnsi="Calibri" w:cs="Calibri"/>
              </w:rPr>
            </w:pPr>
          </w:p>
        </w:tc>
        <w:tc>
          <w:tcPr>
            <w:tcW w:w="0" w:type="auto"/>
            <w:tcBorders>
              <w:top w:val="nil"/>
              <w:left w:val="nil"/>
              <w:bottom w:val="nil"/>
              <w:right w:val="nil"/>
            </w:tcBorders>
            <w:hideMark/>
          </w:tcPr>
          <w:p w14:paraId="24542BDF"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4C23CD3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484DAED"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7CF7A0F"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C21A5EB" w14:textId="77777777" w:rsidTr="002E0941">
        <w:trPr>
          <w:tblCellSpacing w:w="15" w:type="dxa"/>
        </w:trPr>
        <w:tc>
          <w:tcPr>
            <w:tcW w:w="250" w:type="pct"/>
            <w:tcBorders>
              <w:top w:val="nil"/>
              <w:left w:val="nil"/>
              <w:bottom w:val="nil"/>
              <w:right w:val="nil"/>
            </w:tcBorders>
            <w:hideMark/>
          </w:tcPr>
          <w:p w14:paraId="40CFF83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731029" w14:textId="77777777" w:rsidR="002E0941" w:rsidRDefault="002E0941">
            <w:pPr>
              <w:rPr>
                <w:rFonts w:ascii="Calibri" w:hAnsi="Calibri" w:cs="Calibri"/>
                <w:sz w:val="22"/>
                <w:szCs w:val="22"/>
              </w:rPr>
            </w:pPr>
            <w:r>
              <w:rPr>
                <w:rFonts w:ascii="Calibri" w:hAnsi="Calibri" w:cs="Calibri"/>
                <w:sz w:val="22"/>
                <w:szCs w:val="22"/>
              </w:rPr>
              <w:t xml:space="preserve">Voorvoegselnummer </w:t>
            </w:r>
          </w:p>
        </w:tc>
        <w:tc>
          <w:tcPr>
            <w:tcW w:w="2500" w:type="pct"/>
            <w:tcBorders>
              <w:top w:val="nil"/>
              <w:left w:val="nil"/>
              <w:bottom w:val="nil"/>
              <w:right w:val="nil"/>
            </w:tcBorders>
            <w:hideMark/>
          </w:tcPr>
          <w:p w14:paraId="2A3F99C3" w14:textId="77777777" w:rsidR="002E0941" w:rsidRDefault="002E0941">
            <w:pPr>
              <w:rPr>
                <w:rFonts w:ascii="Calibri" w:hAnsi="Calibri" w:cs="Calibri"/>
                <w:sz w:val="22"/>
                <w:szCs w:val="22"/>
              </w:rPr>
            </w:pPr>
            <w:r>
              <w:rPr>
                <w:rFonts w:ascii="Calibri" w:hAnsi="Calibri" w:cs="Calibri"/>
                <w:sz w:val="22"/>
                <w:szCs w:val="22"/>
              </w:rPr>
              <w:t>Het identificerende nummer van het voorvoegsel</w:t>
            </w:r>
          </w:p>
        </w:tc>
        <w:tc>
          <w:tcPr>
            <w:tcW w:w="500" w:type="pct"/>
            <w:tcBorders>
              <w:top w:val="nil"/>
              <w:left w:val="nil"/>
              <w:bottom w:val="nil"/>
              <w:right w:val="nil"/>
            </w:tcBorders>
            <w:hideMark/>
          </w:tcPr>
          <w:p w14:paraId="64FA8F66" w14:textId="77777777" w:rsidR="002E0941" w:rsidRDefault="002E0941">
            <w:pPr>
              <w:rPr>
                <w:rFonts w:ascii="Calibri" w:hAnsi="Calibri" w:cs="Calibri"/>
                <w:sz w:val="22"/>
                <w:szCs w:val="22"/>
              </w:rPr>
            </w:pPr>
            <w:r>
              <w:rPr>
                <w:rFonts w:ascii="Calibri" w:hAnsi="Calibri" w:cs="Calibri"/>
                <w:sz w:val="22"/>
                <w:szCs w:val="22"/>
              </w:rPr>
              <w:t xml:space="preserve">N3 </w:t>
            </w:r>
          </w:p>
        </w:tc>
        <w:tc>
          <w:tcPr>
            <w:tcW w:w="500" w:type="pct"/>
            <w:tcBorders>
              <w:top w:val="nil"/>
              <w:left w:val="nil"/>
              <w:bottom w:val="nil"/>
              <w:right w:val="nil"/>
            </w:tcBorders>
            <w:hideMark/>
          </w:tcPr>
          <w:p w14:paraId="7B5C39C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D7A7544" w14:textId="77777777" w:rsidTr="002E0941">
        <w:trPr>
          <w:tblCellSpacing w:w="15" w:type="dxa"/>
        </w:trPr>
        <w:tc>
          <w:tcPr>
            <w:tcW w:w="250" w:type="pct"/>
            <w:tcBorders>
              <w:top w:val="nil"/>
              <w:left w:val="nil"/>
              <w:bottom w:val="nil"/>
              <w:right w:val="nil"/>
            </w:tcBorders>
            <w:hideMark/>
          </w:tcPr>
          <w:p w14:paraId="51E6F06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3A08212" w14:textId="77777777" w:rsidR="002E0941" w:rsidRDefault="002E0941">
            <w:pPr>
              <w:rPr>
                <w:rFonts w:ascii="Calibri" w:hAnsi="Calibri" w:cs="Calibri"/>
                <w:sz w:val="22"/>
                <w:szCs w:val="22"/>
              </w:rPr>
            </w:pPr>
            <w:r>
              <w:rPr>
                <w:rFonts w:ascii="Calibri" w:hAnsi="Calibri" w:cs="Calibri"/>
                <w:sz w:val="22"/>
                <w:szCs w:val="22"/>
              </w:rPr>
              <w:t xml:space="preserve">Voorvoegsel </w:t>
            </w:r>
          </w:p>
        </w:tc>
        <w:tc>
          <w:tcPr>
            <w:tcW w:w="2500" w:type="pct"/>
            <w:tcBorders>
              <w:top w:val="nil"/>
              <w:left w:val="nil"/>
              <w:bottom w:val="nil"/>
              <w:right w:val="nil"/>
            </w:tcBorders>
            <w:hideMark/>
          </w:tcPr>
          <w:p w14:paraId="5FAAB54B" w14:textId="77777777" w:rsidR="002E0941" w:rsidRDefault="002E0941">
            <w:pPr>
              <w:rPr>
                <w:rFonts w:ascii="Calibri" w:hAnsi="Calibri" w:cs="Calibri"/>
                <w:sz w:val="22"/>
                <w:szCs w:val="22"/>
              </w:rPr>
            </w:pPr>
            <w:r>
              <w:rPr>
                <w:rFonts w:ascii="Calibri" w:hAnsi="Calibri" w:cs="Calibri"/>
                <w:sz w:val="22"/>
                <w:szCs w:val="22"/>
              </w:rPr>
              <w:t>Het voorvoegsel</w:t>
            </w:r>
          </w:p>
        </w:tc>
        <w:tc>
          <w:tcPr>
            <w:tcW w:w="500" w:type="pct"/>
            <w:tcBorders>
              <w:top w:val="nil"/>
              <w:left w:val="nil"/>
              <w:bottom w:val="nil"/>
              <w:right w:val="nil"/>
            </w:tcBorders>
            <w:hideMark/>
          </w:tcPr>
          <w:p w14:paraId="32F9E666" w14:textId="77777777" w:rsidR="002E0941" w:rsidRDefault="002E0941">
            <w:pPr>
              <w:rPr>
                <w:rFonts w:ascii="Calibri" w:hAnsi="Calibri" w:cs="Calibri"/>
                <w:sz w:val="22"/>
                <w:szCs w:val="22"/>
              </w:rPr>
            </w:pPr>
            <w:r>
              <w:rPr>
                <w:rFonts w:ascii="Calibri" w:hAnsi="Calibri" w:cs="Calibri"/>
                <w:sz w:val="22"/>
                <w:szCs w:val="22"/>
              </w:rPr>
              <w:t xml:space="preserve">AN10 </w:t>
            </w:r>
          </w:p>
        </w:tc>
        <w:tc>
          <w:tcPr>
            <w:tcW w:w="500" w:type="pct"/>
            <w:tcBorders>
              <w:top w:val="nil"/>
              <w:left w:val="nil"/>
              <w:bottom w:val="nil"/>
              <w:right w:val="nil"/>
            </w:tcBorders>
            <w:hideMark/>
          </w:tcPr>
          <w:p w14:paraId="38089CF7"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273C4A6" w14:textId="77777777" w:rsidTr="002E0941">
        <w:trPr>
          <w:tblCellSpacing w:w="15" w:type="dxa"/>
        </w:trPr>
        <w:tc>
          <w:tcPr>
            <w:tcW w:w="250" w:type="pct"/>
            <w:tcBorders>
              <w:top w:val="nil"/>
              <w:left w:val="nil"/>
              <w:bottom w:val="nil"/>
              <w:right w:val="nil"/>
            </w:tcBorders>
            <w:hideMark/>
          </w:tcPr>
          <w:p w14:paraId="1DF17AC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3FF4223" w14:textId="77777777" w:rsidR="002E0941" w:rsidRDefault="002E0941">
            <w:pPr>
              <w:rPr>
                <w:rFonts w:ascii="Calibri" w:hAnsi="Calibri" w:cs="Calibri"/>
                <w:sz w:val="22"/>
                <w:szCs w:val="22"/>
              </w:rPr>
            </w:pPr>
            <w:r>
              <w:rPr>
                <w:rFonts w:ascii="Calibri" w:hAnsi="Calibri" w:cs="Calibri"/>
                <w:sz w:val="22"/>
                <w:szCs w:val="22"/>
              </w:rPr>
              <w:t xml:space="preserve">Scheidingsteken </w:t>
            </w:r>
          </w:p>
        </w:tc>
        <w:tc>
          <w:tcPr>
            <w:tcW w:w="2500" w:type="pct"/>
            <w:tcBorders>
              <w:top w:val="nil"/>
              <w:left w:val="nil"/>
              <w:bottom w:val="nil"/>
              <w:right w:val="nil"/>
            </w:tcBorders>
            <w:hideMark/>
          </w:tcPr>
          <w:p w14:paraId="02991482" w14:textId="77777777" w:rsidR="002E0941" w:rsidRDefault="002E0941">
            <w:pPr>
              <w:rPr>
                <w:rFonts w:ascii="Calibri" w:hAnsi="Calibri" w:cs="Calibri"/>
                <w:sz w:val="22"/>
                <w:szCs w:val="22"/>
              </w:rPr>
            </w:pPr>
            <w:r>
              <w:rPr>
                <w:rFonts w:ascii="Calibri" w:hAnsi="Calibri" w:cs="Calibri"/>
                <w:sz w:val="22"/>
                <w:szCs w:val="22"/>
              </w:rPr>
              <w:t>Het scheidingsteken</w:t>
            </w:r>
          </w:p>
        </w:tc>
        <w:tc>
          <w:tcPr>
            <w:tcW w:w="500" w:type="pct"/>
            <w:tcBorders>
              <w:top w:val="nil"/>
              <w:left w:val="nil"/>
              <w:bottom w:val="nil"/>
              <w:right w:val="nil"/>
            </w:tcBorders>
            <w:hideMark/>
          </w:tcPr>
          <w:p w14:paraId="45B45FE5" w14:textId="77777777" w:rsidR="002E0941" w:rsidRDefault="002E0941">
            <w:pPr>
              <w:rPr>
                <w:rFonts w:ascii="Calibri" w:hAnsi="Calibri" w:cs="Calibri"/>
                <w:sz w:val="22"/>
                <w:szCs w:val="22"/>
              </w:rPr>
            </w:pPr>
            <w:r>
              <w:rPr>
                <w:rFonts w:ascii="Calibri" w:hAnsi="Calibri" w:cs="Calibri"/>
                <w:sz w:val="22"/>
                <w:szCs w:val="22"/>
              </w:rPr>
              <w:t xml:space="preserve">AN1 </w:t>
            </w:r>
          </w:p>
        </w:tc>
        <w:tc>
          <w:tcPr>
            <w:tcW w:w="500" w:type="pct"/>
            <w:tcBorders>
              <w:top w:val="nil"/>
              <w:left w:val="nil"/>
              <w:bottom w:val="nil"/>
              <w:right w:val="nil"/>
            </w:tcBorders>
            <w:hideMark/>
          </w:tcPr>
          <w:p w14:paraId="33CFB587" w14:textId="77777777" w:rsidR="002E0941" w:rsidRDefault="002E0941">
            <w:pPr>
              <w:rPr>
                <w:rFonts w:ascii="Calibri" w:hAnsi="Calibri" w:cs="Calibri"/>
                <w:sz w:val="22"/>
                <w:szCs w:val="22"/>
              </w:rPr>
            </w:pPr>
            <w:r>
              <w:rPr>
                <w:rFonts w:ascii="Calibri" w:hAnsi="Calibri" w:cs="Calibri"/>
                <w:sz w:val="22"/>
                <w:szCs w:val="22"/>
              </w:rPr>
              <w:t>1</w:t>
            </w:r>
          </w:p>
        </w:tc>
      </w:tr>
    </w:tbl>
    <w:p w14:paraId="6E4BEE84" w14:textId="77777777" w:rsidR="002E0941" w:rsidRDefault="002E0941" w:rsidP="002E0941">
      <w:pPr>
        <w:pStyle w:val="Kop2"/>
        <w:rPr>
          <w:rFonts w:ascii="Calibri" w:hAnsi="Calibri" w:cs="Calibri"/>
        </w:rPr>
      </w:pPr>
      <w:bookmarkStart w:id="148" w:name="global_class_Model_ADELLIJKETITELPREDIKA"/>
      <w:bookmarkStart w:id="149" w:name="_Toc517048446"/>
      <w:bookmarkEnd w:id="148"/>
      <w:r>
        <w:rPr>
          <w:rFonts w:ascii="Calibri" w:hAnsi="Calibri" w:cs="Calibri"/>
        </w:rPr>
        <w:t>Referentielijst ADELLIJKE TITEL/PREDIKAAT</w:t>
      </w:r>
      <w:bookmarkEnd w:id="14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64B53B48" w14:textId="77777777" w:rsidTr="002E0941">
        <w:trPr>
          <w:tblCellSpacing w:w="15" w:type="dxa"/>
        </w:trPr>
        <w:tc>
          <w:tcPr>
            <w:tcW w:w="1500" w:type="pct"/>
            <w:tcBorders>
              <w:top w:val="nil"/>
              <w:left w:val="nil"/>
              <w:bottom w:val="nil"/>
              <w:right w:val="nil"/>
            </w:tcBorders>
            <w:hideMark/>
          </w:tcPr>
          <w:p w14:paraId="720A327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C3EEA75" w14:textId="77777777" w:rsidR="002E0941" w:rsidRDefault="002E0941">
            <w:pPr>
              <w:rPr>
                <w:rFonts w:ascii="Calibri" w:hAnsi="Calibri" w:cs="Calibri"/>
                <w:sz w:val="22"/>
                <w:szCs w:val="22"/>
              </w:rPr>
            </w:pPr>
            <w:r>
              <w:rPr>
                <w:rFonts w:ascii="Calibri" w:hAnsi="Calibri" w:cs="Calibri"/>
                <w:sz w:val="22"/>
                <w:szCs w:val="22"/>
              </w:rPr>
              <w:t>ADELLIJKE TITEL/PREDIKAAT</w:t>
            </w:r>
          </w:p>
        </w:tc>
      </w:tr>
      <w:tr w:rsidR="002E0941" w14:paraId="49494234" w14:textId="77777777" w:rsidTr="002E0941">
        <w:trPr>
          <w:tblCellSpacing w:w="15" w:type="dxa"/>
        </w:trPr>
        <w:tc>
          <w:tcPr>
            <w:tcW w:w="1500" w:type="pct"/>
            <w:tcBorders>
              <w:top w:val="nil"/>
              <w:left w:val="nil"/>
              <w:bottom w:val="nil"/>
              <w:right w:val="nil"/>
            </w:tcBorders>
            <w:hideMark/>
          </w:tcPr>
          <w:p w14:paraId="17B01C84"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A42A1E2"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2C5E0033" w14:textId="77777777" w:rsidTr="002E0941">
        <w:trPr>
          <w:tblCellSpacing w:w="15" w:type="dxa"/>
        </w:trPr>
        <w:tc>
          <w:tcPr>
            <w:tcW w:w="1500" w:type="pct"/>
            <w:tcBorders>
              <w:top w:val="nil"/>
              <w:left w:val="nil"/>
              <w:bottom w:val="nil"/>
              <w:right w:val="nil"/>
            </w:tcBorders>
            <w:hideMark/>
          </w:tcPr>
          <w:p w14:paraId="1A7D9C56"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5FE341BE" w14:textId="77777777" w:rsidR="002E0941" w:rsidRDefault="002E0941">
            <w:pPr>
              <w:rPr>
                <w:rFonts w:ascii="Calibri" w:hAnsi="Calibri" w:cs="Calibri"/>
                <w:sz w:val="22"/>
                <w:szCs w:val="22"/>
              </w:rPr>
            </w:pPr>
            <w:r>
              <w:rPr>
                <w:rFonts w:ascii="Calibri" w:hAnsi="Calibri" w:cs="Calibri"/>
                <w:sz w:val="22"/>
                <w:szCs w:val="22"/>
              </w:rPr>
              <w:t xml:space="preserve">Een opsomming van de adellijke titels en/of predikaten die een persoon kan bezitten of die aan een persoon kunnen worden toegekend met hun codes, omschrijvingen en soorten. </w:t>
            </w:r>
          </w:p>
        </w:tc>
      </w:tr>
      <w:tr w:rsidR="002E0941" w14:paraId="758ADF1E" w14:textId="77777777" w:rsidTr="002E0941">
        <w:trPr>
          <w:tblCellSpacing w:w="15" w:type="dxa"/>
        </w:trPr>
        <w:tc>
          <w:tcPr>
            <w:tcW w:w="1500" w:type="pct"/>
            <w:tcBorders>
              <w:top w:val="nil"/>
              <w:left w:val="nil"/>
              <w:bottom w:val="nil"/>
              <w:right w:val="nil"/>
            </w:tcBorders>
            <w:hideMark/>
          </w:tcPr>
          <w:p w14:paraId="2D3A66C4"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485368F" w14:textId="77777777" w:rsidR="002E0941" w:rsidRDefault="002E0941">
            <w:pPr>
              <w:rPr>
                <w:rFonts w:ascii="Calibri" w:hAnsi="Calibri" w:cs="Calibri"/>
                <w:sz w:val="22"/>
                <w:szCs w:val="22"/>
              </w:rPr>
            </w:pPr>
            <w:r>
              <w:rPr>
                <w:rFonts w:ascii="Calibri" w:hAnsi="Calibri" w:cs="Calibri"/>
                <w:sz w:val="22"/>
                <w:szCs w:val="22"/>
              </w:rPr>
              <w:t>GBA</w:t>
            </w:r>
          </w:p>
        </w:tc>
      </w:tr>
      <w:tr w:rsidR="002E0941" w14:paraId="5D628672" w14:textId="77777777" w:rsidTr="002E0941">
        <w:trPr>
          <w:tblCellSpacing w:w="15" w:type="dxa"/>
        </w:trPr>
        <w:tc>
          <w:tcPr>
            <w:tcW w:w="1500" w:type="pct"/>
            <w:tcBorders>
              <w:top w:val="nil"/>
              <w:left w:val="nil"/>
              <w:bottom w:val="nil"/>
              <w:right w:val="nil"/>
            </w:tcBorders>
            <w:hideMark/>
          </w:tcPr>
          <w:p w14:paraId="6B9E739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38C44A48" w14:textId="77777777" w:rsidR="002E0941" w:rsidRDefault="002E0941">
            <w:pPr>
              <w:rPr>
                <w:rFonts w:ascii="Calibri" w:hAnsi="Calibri" w:cs="Calibri"/>
                <w:sz w:val="22"/>
                <w:szCs w:val="22"/>
              </w:rPr>
            </w:pPr>
            <w:r>
              <w:rPr>
                <w:rFonts w:ascii="Calibri" w:hAnsi="Calibri" w:cs="Calibri"/>
                <w:sz w:val="22"/>
                <w:szCs w:val="22"/>
              </w:rPr>
              <w:t>1 april 2018</w:t>
            </w:r>
          </w:p>
        </w:tc>
      </w:tr>
      <w:tr w:rsidR="002E0941" w14:paraId="1ABFF2CD" w14:textId="77777777" w:rsidTr="002E0941">
        <w:trPr>
          <w:tblCellSpacing w:w="15" w:type="dxa"/>
        </w:trPr>
        <w:tc>
          <w:tcPr>
            <w:tcW w:w="1500" w:type="pct"/>
            <w:tcBorders>
              <w:top w:val="nil"/>
              <w:left w:val="nil"/>
              <w:bottom w:val="nil"/>
              <w:right w:val="nil"/>
            </w:tcBorders>
            <w:hideMark/>
          </w:tcPr>
          <w:p w14:paraId="27CC9889" w14:textId="77777777" w:rsidR="002E0941" w:rsidRDefault="002E0941">
            <w:pPr>
              <w:rPr>
                <w:rFonts w:ascii="Calibri" w:hAnsi="Calibri" w:cs="Calibri"/>
                <w:sz w:val="22"/>
                <w:szCs w:val="22"/>
              </w:rPr>
            </w:pPr>
            <w:r>
              <w:rPr>
                <w:rFonts w:ascii="Calibri" w:hAnsi="Calibri" w:cs="Calibri"/>
                <w:b/>
                <w:bCs/>
                <w:sz w:val="22"/>
                <w:szCs w:val="22"/>
              </w:rPr>
              <w:t>Data locatie</w:t>
            </w:r>
          </w:p>
        </w:tc>
        <w:tc>
          <w:tcPr>
            <w:tcW w:w="3500" w:type="pct"/>
            <w:tcBorders>
              <w:top w:val="nil"/>
              <w:left w:val="nil"/>
              <w:bottom w:val="nil"/>
              <w:right w:val="nil"/>
            </w:tcBorders>
            <w:hideMark/>
          </w:tcPr>
          <w:p w14:paraId="6F04806E" w14:textId="77777777" w:rsidR="002E0941" w:rsidRDefault="002E0941">
            <w:pPr>
              <w:rPr>
                <w:rFonts w:ascii="Calibri" w:hAnsi="Calibri" w:cs="Calibri"/>
                <w:sz w:val="22"/>
                <w:szCs w:val="22"/>
              </w:rPr>
            </w:pPr>
            <w:r>
              <w:rPr>
                <w:rFonts w:ascii="Calibri" w:hAnsi="Calibri" w:cs="Calibri"/>
                <w:sz w:val="22"/>
                <w:szCs w:val="22"/>
              </w:rPr>
              <w:t>http://publicaties.rvig.nl/Landelijke_tabellen</w:t>
            </w:r>
          </w:p>
        </w:tc>
      </w:tr>
      <w:tr w:rsidR="002E0941" w14:paraId="67D5A2DB" w14:textId="77777777" w:rsidTr="002E0941">
        <w:trPr>
          <w:tblCellSpacing w:w="15" w:type="dxa"/>
        </w:trPr>
        <w:tc>
          <w:tcPr>
            <w:tcW w:w="1500" w:type="pct"/>
            <w:tcBorders>
              <w:top w:val="nil"/>
              <w:left w:val="nil"/>
              <w:bottom w:val="nil"/>
              <w:right w:val="nil"/>
            </w:tcBorders>
            <w:hideMark/>
          </w:tcPr>
          <w:p w14:paraId="50D2593F" w14:textId="77777777" w:rsidR="002E0941" w:rsidRDefault="002E0941">
            <w:pPr>
              <w:rPr>
                <w:rFonts w:ascii="Calibri" w:hAnsi="Calibri" w:cs="Calibri"/>
                <w:sz w:val="22"/>
                <w:szCs w:val="22"/>
              </w:rPr>
            </w:pPr>
            <w:r>
              <w:rPr>
                <w:rFonts w:ascii="Calibri" w:hAnsi="Calibri" w:cs="Calibri"/>
                <w:b/>
                <w:bCs/>
                <w:sz w:val="22"/>
                <w:szCs w:val="22"/>
              </w:rPr>
              <w:t>Unieke aanduiding</w:t>
            </w:r>
          </w:p>
        </w:tc>
        <w:tc>
          <w:tcPr>
            <w:tcW w:w="3500" w:type="pct"/>
            <w:tcBorders>
              <w:top w:val="nil"/>
              <w:left w:val="nil"/>
              <w:bottom w:val="nil"/>
              <w:right w:val="nil"/>
            </w:tcBorders>
            <w:hideMark/>
          </w:tcPr>
          <w:p w14:paraId="30B69743" w14:textId="77777777" w:rsidR="002E0941" w:rsidRDefault="002E0941">
            <w:pPr>
              <w:rPr>
                <w:rFonts w:ascii="Calibri" w:hAnsi="Calibri" w:cs="Calibri"/>
                <w:sz w:val="22"/>
                <w:szCs w:val="22"/>
              </w:rPr>
            </w:pPr>
          </w:p>
        </w:tc>
      </w:tr>
    </w:tbl>
    <w:p w14:paraId="09D58A46" w14:textId="77777777" w:rsidR="002E0941" w:rsidRDefault="002E0941" w:rsidP="002E0941">
      <w:pPr>
        <w:pStyle w:val="Kop3"/>
        <w:rPr>
          <w:rFonts w:ascii="Calibri" w:hAnsi="Calibri" w:cs="Calibri"/>
          <w:sz w:val="24"/>
        </w:rPr>
      </w:pPr>
      <w:r>
        <w:rPr>
          <w:rFonts w:ascii="Calibri" w:hAnsi="Calibri" w:cs="Calibri"/>
        </w:rPr>
        <w:t xml:space="preserve">Overzicht referentie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7452B93E" w14:textId="77777777" w:rsidTr="002E0941">
        <w:trPr>
          <w:tblCellSpacing w:w="15" w:type="dxa"/>
        </w:trPr>
        <w:tc>
          <w:tcPr>
            <w:tcW w:w="0" w:type="auto"/>
            <w:tcBorders>
              <w:top w:val="nil"/>
              <w:left w:val="nil"/>
              <w:bottom w:val="nil"/>
              <w:right w:val="nil"/>
            </w:tcBorders>
            <w:hideMark/>
          </w:tcPr>
          <w:p w14:paraId="60264352" w14:textId="77777777" w:rsidR="002E0941" w:rsidRDefault="002E0941">
            <w:pPr>
              <w:rPr>
                <w:rFonts w:ascii="Calibri" w:hAnsi="Calibri" w:cs="Calibri"/>
              </w:rPr>
            </w:pPr>
          </w:p>
        </w:tc>
        <w:tc>
          <w:tcPr>
            <w:tcW w:w="0" w:type="auto"/>
            <w:tcBorders>
              <w:top w:val="nil"/>
              <w:left w:val="nil"/>
              <w:bottom w:val="nil"/>
              <w:right w:val="nil"/>
            </w:tcBorders>
            <w:hideMark/>
          </w:tcPr>
          <w:p w14:paraId="36F17ADB" w14:textId="77777777" w:rsidR="002E0941" w:rsidRDefault="002E0941">
            <w:pPr>
              <w:rPr>
                <w:rFonts w:ascii="Calibri" w:hAnsi="Calibri" w:cs="Calibri"/>
                <w:sz w:val="22"/>
                <w:szCs w:val="22"/>
              </w:rPr>
            </w:pPr>
            <w:r>
              <w:rPr>
                <w:rFonts w:ascii="Calibri" w:hAnsi="Calibri" w:cs="Calibri"/>
                <w:i/>
                <w:iCs/>
                <w:sz w:val="22"/>
                <w:szCs w:val="22"/>
              </w:rPr>
              <w:t>Referentie element</w:t>
            </w:r>
          </w:p>
        </w:tc>
        <w:tc>
          <w:tcPr>
            <w:tcW w:w="0" w:type="auto"/>
            <w:tcBorders>
              <w:top w:val="nil"/>
              <w:left w:val="nil"/>
              <w:bottom w:val="nil"/>
              <w:right w:val="nil"/>
            </w:tcBorders>
            <w:hideMark/>
          </w:tcPr>
          <w:p w14:paraId="6902E3C5"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EE8EFF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94A595B"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FE84C41" w14:textId="77777777" w:rsidTr="002E0941">
        <w:trPr>
          <w:tblCellSpacing w:w="15" w:type="dxa"/>
        </w:trPr>
        <w:tc>
          <w:tcPr>
            <w:tcW w:w="250" w:type="pct"/>
            <w:tcBorders>
              <w:top w:val="nil"/>
              <w:left w:val="nil"/>
              <w:bottom w:val="nil"/>
              <w:right w:val="nil"/>
            </w:tcBorders>
            <w:hideMark/>
          </w:tcPr>
          <w:p w14:paraId="249980C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FEE1282" w14:textId="77777777" w:rsidR="002E0941" w:rsidRDefault="002E0941">
            <w:pPr>
              <w:rPr>
                <w:rFonts w:ascii="Calibri" w:hAnsi="Calibri" w:cs="Calibri"/>
                <w:sz w:val="22"/>
                <w:szCs w:val="22"/>
              </w:rPr>
            </w:pPr>
            <w:r>
              <w:rPr>
                <w:rFonts w:ascii="Calibri" w:hAnsi="Calibri" w:cs="Calibri"/>
                <w:sz w:val="22"/>
                <w:szCs w:val="22"/>
              </w:rPr>
              <w:t xml:space="preserve">Adellijke titel/predikaat </w:t>
            </w:r>
          </w:p>
        </w:tc>
        <w:tc>
          <w:tcPr>
            <w:tcW w:w="2500" w:type="pct"/>
            <w:tcBorders>
              <w:top w:val="nil"/>
              <w:left w:val="nil"/>
              <w:bottom w:val="nil"/>
              <w:right w:val="nil"/>
            </w:tcBorders>
            <w:hideMark/>
          </w:tcPr>
          <w:p w14:paraId="5B48D240" w14:textId="77777777" w:rsidR="002E0941" w:rsidRDefault="002E0941">
            <w:pPr>
              <w:rPr>
                <w:rFonts w:ascii="Calibri" w:hAnsi="Calibri" w:cs="Calibri"/>
                <w:sz w:val="22"/>
                <w:szCs w:val="22"/>
              </w:rPr>
            </w:pPr>
            <w:r>
              <w:rPr>
                <w:rFonts w:ascii="Calibri" w:hAnsi="Calibri" w:cs="Calibri"/>
                <w:sz w:val="22"/>
                <w:szCs w:val="22"/>
              </w:rPr>
              <w:t>De code van de Adellijke titel/predikaat</w:t>
            </w:r>
          </w:p>
        </w:tc>
        <w:tc>
          <w:tcPr>
            <w:tcW w:w="500" w:type="pct"/>
            <w:tcBorders>
              <w:top w:val="nil"/>
              <w:left w:val="nil"/>
              <w:bottom w:val="nil"/>
              <w:right w:val="nil"/>
            </w:tcBorders>
            <w:hideMark/>
          </w:tcPr>
          <w:p w14:paraId="13B6D6F7" w14:textId="77777777" w:rsidR="002E0941" w:rsidRDefault="002E0941">
            <w:pPr>
              <w:rPr>
                <w:rFonts w:ascii="Calibri" w:hAnsi="Calibri" w:cs="Calibri"/>
                <w:sz w:val="22"/>
                <w:szCs w:val="22"/>
              </w:rPr>
            </w:pPr>
            <w:r>
              <w:rPr>
                <w:rFonts w:ascii="Calibri" w:hAnsi="Calibri" w:cs="Calibri"/>
                <w:sz w:val="22"/>
                <w:szCs w:val="22"/>
              </w:rPr>
              <w:t xml:space="preserve">AN2 </w:t>
            </w:r>
          </w:p>
        </w:tc>
        <w:tc>
          <w:tcPr>
            <w:tcW w:w="500" w:type="pct"/>
            <w:tcBorders>
              <w:top w:val="nil"/>
              <w:left w:val="nil"/>
              <w:bottom w:val="nil"/>
              <w:right w:val="nil"/>
            </w:tcBorders>
            <w:hideMark/>
          </w:tcPr>
          <w:p w14:paraId="686182EA"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95B969E" w14:textId="77777777" w:rsidTr="002E0941">
        <w:trPr>
          <w:tblCellSpacing w:w="15" w:type="dxa"/>
        </w:trPr>
        <w:tc>
          <w:tcPr>
            <w:tcW w:w="250" w:type="pct"/>
            <w:tcBorders>
              <w:top w:val="nil"/>
              <w:left w:val="nil"/>
              <w:bottom w:val="nil"/>
              <w:right w:val="nil"/>
            </w:tcBorders>
            <w:hideMark/>
          </w:tcPr>
          <w:p w14:paraId="0DC2667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5E242BD" w14:textId="77777777" w:rsidR="002E0941" w:rsidRDefault="002E0941">
            <w:pPr>
              <w:rPr>
                <w:rFonts w:ascii="Calibri" w:hAnsi="Calibri" w:cs="Calibri"/>
                <w:sz w:val="22"/>
                <w:szCs w:val="22"/>
              </w:rPr>
            </w:pPr>
            <w:r>
              <w:rPr>
                <w:rFonts w:ascii="Calibri" w:hAnsi="Calibri" w:cs="Calibri"/>
                <w:sz w:val="22"/>
                <w:szCs w:val="22"/>
              </w:rPr>
              <w:t xml:space="preserve">Omschrijving adellijke titel/predikaat </w:t>
            </w:r>
          </w:p>
        </w:tc>
        <w:tc>
          <w:tcPr>
            <w:tcW w:w="2500" w:type="pct"/>
            <w:tcBorders>
              <w:top w:val="nil"/>
              <w:left w:val="nil"/>
              <w:bottom w:val="nil"/>
              <w:right w:val="nil"/>
            </w:tcBorders>
            <w:hideMark/>
          </w:tcPr>
          <w:p w14:paraId="0427467F" w14:textId="77777777" w:rsidR="002E0941" w:rsidRDefault="002E0941">
            <w:pPr>
              <w:rPr>
                <w:rFonts w:ascii="Calibri" w:hAnsi="Calibri" w:cs="Calibri"/>
                <w:sz w:val="22"/>
                <w:szCs w:val="22"/>
              </w:rPr>
            </w:pPr>
            <w:r>
              <w:rPr>
                <w:rFonts w:ascii="Calibri" w:hAnsi="Calibri" w:cs="Calibri"/>
                <w:sz w:val="22"/>
                <w:szCs w:val="22"/>
              </w:rPr>
              <w:t>De omschrijving van de adellijke titel en/of het predikaat.</w:t>
            </w:r>
          </w:p>
        </w:tc>
        <w:tc>
          <w:tcPr>
            <w:tcW w:w="500" w:type="pct"/>
            <w:tcBorders>
              <w:top w:val="nil"/>
              <w:left w:val="nil"/>
              <w:bottom w:val="nil"/>
              <w:right w:val="nil"/>
            </w:tcBorders>
            <w:hideMark/>
          </w:tcPr>
          <w:p w14:paraId="71C83719" w14:textId="77777777" w:rsidR="002E0941" w:rsidRDefault="002E0941">
            <w:pPr>
              <w:rPr>
                <w:rFonts w:ascii="Calibri" w:hAnsi="Calibri" w:cs="Calibri"/>
                <w:sz w:val="22"/>
                <w:szCs w:val="22"/>
              </w:rPr>
            </w:pPr>
            <w:r>
              <w:rPr>
                <w:rFonts w:ascii="Calibri" w:hAnsi="Calibri" w:cs="Calibri"/>
                <w:sz w:val="22"/>
                <w:szCs w:val="22"/>
              </w:rPr>
              <w:t xml:space="preserve">AN10 </w:t>
            </w:r>
          </w:p>
        </w:tc>
        <w:tc>
          <w:tcPr>
            <w:tcW w:w="500" w:type="pct"/>
            <w:tcBorders>
              <w:top w:val="nil"/>
              <w:left w:val="nil"/>
              <w:bottom w:val="nil"/>
              <w:right w:val="nil"/>
            </w:tcBorders>
            <w:hideMark/>
          </w:tcPr>
          <w:p w14:paraId="28F6A66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2197C14" w14:textId="77777777" w:rsidTr="002E0941">
        <w:trPr>
          <w:tblCellSpacing w:w="15" w:type="dxa"/>
        </w:trPr>
        <w:tc>
          <w:tcPr>
            <w:tcW w:w="250" w:type="pct"/>
            <w:tcBorders>
              <w:top w:val="nil"/>
              <w:left w:val="nil"/>
              <w:bottom w:val="nil"/>
              <w:right w:val="nil"/>
            </w:tcBorders>
            <w:hideMark/>
          </w:tcPr>
          <w:p w14:paraId="69ADD7E7"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D40B513" w14:textId="77777777" w:rsidR="002E0941" w:rsidRDefault="002E0941">
            <w:pPr>
              <w:rPr>
                <w:rFonts w:ascii="Calibri" w:hAnsi="Calibri" w:cs="Calibri"/>
                <w:sz w:val="22"/>
                <w:szCs w:val="22"/>
              </w:rPr>
            </w:pPr>
            <w:r>
              <w:rPr>
                <w:rFonts w:ascii="Calibri" w:hAnsi="Calibri" w:cs="Calibri"/>
                <w:sz w:val="22"/>
                <w:szCs w:val="22"/>
              </w:rPr>
              <w:t xml:space="preserve">Soort </w:t>
            </w:r>
          </w:p>
        </w:tc>
        <w:tc>
          <w:tcPr>
            <w:tcW w:w="2500" w:type="pct"/>
            <w:tcBorders>
              <w:top w:val="nil"/>
              <w:left w:val="nil"/>
              <w:bottom w:val="nil"/>
              <w:right w:val="nil"/>
            </w:tcBorders>
            <w:hideMark/>
          </w:tcPr>
          <w:p w14:paraId="466F72EB" w14:textId="77777777" w:rsidR="002E0941" w:rsidRDefault="002E0941">
            <w:pPr>
              <w:rPr>
                <w:rFonts w:ascii="Calibri" w:hAnsi="Calibri" w:cs="Calibri"/>
                <w:sz w:val="22"/>
                <w:szCs w:val="22"/>
              </w:rPr>
            </w:pPr>
            <w:r>
              <w:rPr>
                <w:rFonts w:ascii="Calibri" w:hAnsi="Calibri" w:cs="Calibri"/>
                <w:sz w:val="22"/>
                <w:szCs w:val="22"/>
              </w:rPr>
              <w:t>De soort van de Adellijke titel/predikaat</w:t>
            </w:r>
          </w:p>
        </w:tc>
        <w:tc>
          <w:tcPr>
            <w:tcW w:w="500" w:type="pct"/>
            <w:tcBorders>
              <w:top w:val="nil"/>
              <w:left w:val="nil"/>
              <w:bottom w:val="nil"/>
              <w:right w:val="nil"/>
            </w:tcBorders>
            <w:hideMark/>
          </w:tcPr>
          <w:p w14:paraId="3C98731E" w14:textId="77777777" w:rsidR="002E0941" w:rsidRDefault="002E0941">
            <w:pPr>
              <w:rPr>
                <w:rFonts w:ascii="Calibri" w:hAnsi="Calibri" w:cs="Calibri"/>
                <w:sz w:val="22"/>
                <w:szCs w:val="22"/>
              </w:rPr>
            </w:pPr>
            <w:r>
              <w:rPr>
                <w:rFonts w:ascii="Calibri" w:hAnsi="Calibri" w:cs="Calibri"/>
                <w:sz w:val="22"/>
                <w:szCs w:val="22"/>
              </w:rPr>
              <w:t xml:space="preserve">AN10 </w:t>
            </w:r>
          </w:p>
        </w:tc>
        <w:tc>
          <w:tcPr>
            <w:tcW w:w="500" w:type="pct"/>
            <w:tcBorders>
              <w:top w:val="nil"/>
              <w:left w:val="nil"/>
              <w:bottom w:val="nil"/>
              <w:right w:val="nil"/>
            </w:tcBorders>
            <w:hideMark/>
          </w:tcPr>
          <w:p w14:paraId="3F852642" w14:textId="77777777" w:rsidR="002E0941" w:rsidRDefault="002E0941">
            <w:pPr>
              <w:rPr>
                <w:rFonts w:ascii="Calibri" w:hAnsi="Calibri" w:cs="Calibri"/>
                <w:sz w:val="22"/>
                <w:szCs w:val="22"/>
              </w:rPr>
            </w:pPr>
            <w:r>
              <w:rPr>
                <w:rFonts w:ascii="Calibri" w:hAnsi="Calibri" w:cs="Calibri"/>
                <w:sz w:val="22"/>
                <w:szCs w:val="22"/>
              </w:rPr>
              <w:t>1</w:t>
            </w:r>
          </w:p>
        </w:tc>
      </w:tr>
    </w:tbl>
    <w:p w14:paraId="56B9FDC1" w14:textId="77777777" w:rsidR="002E0941" w:rsidRDefault="002E0941" w:rsidP="002E0941">
      <w:pPr>
        <w:pStyle w:val="Kop1"/>
        <w:rPr>
          <w:rFonts w:ascii="Calibri" w:hAnsi="Calibri" w:cs="Calibri"/>
          <w:szCs w:val="32"/>
        </w:rPr>
      </w:pPr>
      <w:bookmarkStart w:id="150" w:name="_Toc517048447"/>
      <w:r>
        <w:rPr>
          <w:rFonts w:ascii="Calibri" w:hAnsi="Calibri" w:cs="Calibri"/>
        </w:rPr>
        <w:t>Union overzicht</w:t>
      </w:r>
      <w:bookmarkEnd w:id="150"/>
      <w:r>
        <w:rPr>
          <w:rFonts w:ascii="Calibri" w:hAnsi="Calibri" w:cs="Calibri"/>
        </w:rPr>
        <w:t xml:space="preserve"> </w:t>
      </w:r>
    </w:p>
    <w:p w14:paraId="3848C3EF" w14:textId="77777777" w:rsidR="002E0941" w:rsidRDefault="002E0941" w:rsidP="002E0941">
      <w:pPr>
        <w:pStyle w:val="Kop2"/>
        <w:rPr>
          <w:rFonts w:ascii="Calibri" w:hAnsi="Calibri" w:cs="Calibri"/>
        </w:rPr>
      </w:pPr>
      <w:bookmarkStart w:id="151" w:name="global_class_Model_PuntLijnVlak"/>
      <w:bookmarkStart w:id="152" w:name="_Toc517048448"/>
      <w:bookmarkEnd w:id="151"/>
      <w:r>
        <w:rPr>
          <w:rFonts w:ascii="Calibri" w:hAnsi="Calibri" w:cs="Calibri"/>
        </w:rPr>
        <w:t>Union PuntLijnVlak</w:t>
      </w:r>
      <w:bookmarkEnd w:id="152"/>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76DAFF23" w14:textId="77777777" w:rsidTr="002E0941">
        <w:trPr>
          <w:tblCellSpacing w:w="15" w:type="dxa"/>
        </w:trPr>
        <w:tc>
          <w:tcPr>
            <w:tcW w:w="1500" w:type="pct"/>
            <w:tcBorders>
              <w:top w:val="nil"/>
              <w:left w:val="nil"/>
              <w:bottom w:val="nil"/>
              <w:right w:val="nil"/>
            </w:tcBorders>
            <w:hideMark/>
          </w:tcPr>
          <w:p w14:paraId="5A91741A"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91FDFD7" w14:textId="77777777" w:rsidR="002E0941" w:rsidRDefault="002E0941">
            <w:pPr>
              <w:rPr>
                <w:rFonts w:ascii="Calibri" w:hAnsi="Calibri" w:cs="Calibri"/>
                <w:sz w:val="22"/>
                <w:szCs w:val="22"/>
              </w:rPr>
            </w:pPr>
            <w:r>
              <w:rPr>
                <w:rFonts w:ascii="Calibri" w:hAnsi="Calibri" w:cs="Calibri"/>
                <w:sz w:val="22"/>
                <w:szCs w:val="22"/>
              </w:rPr>
              <w:t>PuntLijnVlak</w:t>
            </w:r>
          </w:p>
        </w:tc>
      </w:tr>
      <w:tr w:rsidR="002E0941" w14:paraId="2C8B6932" w14:textId="77777777" w:rsidTr="002E0941">
        <w:trPr>
          <w:tblCellSpacing w:w="15" w:type="dxa"/>
        </w:trPr>
        <w:tc>
          <w:tcPr>
            <w:tcW w:w="1500" w:type="pct"/>
            <w:tcBorders>
              <w:top w:val="nil"/>
              <w:left w:val="nil"/>
              <w:bottom w:val="nil"/>
              <w:right w:val="nil"/>
            </w:tcBorders>
            <w:hideMark/>
          </w:tcPr>
          <w:p w14:paraId="4A7ADF38"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66D24AC6" w14:textId="77777777" w:rsidR="002E0941" w:rsidRDefault="002E0941">
            <w:pPr>
              <w:rPr>
                <w:rFonts w:ascii="Calibri" w:hAnsi="Calibri" w:cs="Calibri"/>
                <w:sz w:val="22"/>
                <w:szCs w:val="22"/>
              </w:rPr>
            </w:pPr>
            <w:r>
              <w:rPr>
                <w:rFonts w:ascii="Calibri" w:hAnsi="Calibri" w:cs="Calibri"/>
                <w:sz w:val="22"/>
                <w:szCs w:val="22"/>
              </w:rPr>
              <w:t>Geonovum</w:t>
            </w:r>
          </w:p>
        </w:tc>
      </w:tr>
      <w:tr w:rsidR="002E0941" w14:paraId="20011E4D" w14:textId="77777777" w:rsidTr="002E0941">
        <w:trPr>
          <w:tblCellSpacing w:w="15" w:type="dxa"/>
        </w:trPr>
        <w:tc>
          <w:tcPr>
            <w:tcW w:w="1500" w:type="pct"/>
            <w:tcBorders>
              <w:top w:val="nil"/>
              <w:left w:val="nil"/>
              <w:bottom w:val="nil"/>
              <w:right w:val="nil"/>
            </w:tcBorders>
            <w:hideMark/>
          </w:tcPr>
          <w:p w14:paraId="7B4F5FC7"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F1A5379" w14:textId="77777777" w:rsidR="002E0941" w:rsidRDefault="002E0941">
            <w:pPr>
              <w:rPr>
                <w:rFonts w:ascii="Calibri" w:hAnsi="Calibri" w:cs="Calibri"/>
                <w:sz w:val="22"/>
                <w:szCs w:val="22"/>
              </w:rPr>
            </w:pPr>
            <w:r>
              <w:rPr>
                <w:rFonts w:ascii="Calibri" w:hAnsi="Calibri" w:cs="Calibri"/>
                <w:sz w:val="22"/>
                <w:szCs w:val="22"/>
              </w:rPr>
              <w:t xml:space="preserve">Een samengesteld geometrie datatype waarbij wordt afgedwongen dat één van de voorkomens van de attributen geometriePunt, geometrieLijn of geometrieVlak moet worden toegepast. </w:t>
            </w:r>
          </w:p>
        </w:tc>
      </w:tr>
      <w:tr w:rsidR="002E0941" w14:paraId="51A37D6B" w14:textId="77777777" w:rsidTr="002E0941">
        <w:trPr>
          <w:tblCellSpacing w:w="15" w:type="dxa"/>
        </w:trPr>
        <w:tc>
          <w:tcPr>
            <w:tcW w:w="1500" w:type="pct"/>
            <w:tcBorders>
              <w:top w:val="nil"/>
              <w:left w:val="nil"/>
              <w:bottom w:val="nil"/>
              <w:right w:val="nil"/>
            </w:tcBorders>
            <w:hideMark/>
          </w:tcPr>
          <w:p w14:paraId="65F4458A"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671CA99B" w14:textId="77777777" w:rsidR="002E0941" w:rsidRDefault="002E0941">
            <w:pPr>
              <w:rPr>
                <w:rFonts w:ascii="Calibri" w:hAnsi="Calibri" w:cs="Calibri"/>
                <w:sz w:val="22"/>
                <w:szCs w:val="22"/>
              </w:rPr>
            </w:pPr>
            <w:r>
              <w:rPr>
                <w:rFonts w:ascii="Calibri" w:hAnsi="Calibri" w:cs="Calibri"/>
                <w:sz w:val="22"/>
                <w:szCs w:val="22"/>
              </w:rPr>
              <w:t>Geonovum</w:t>
            </w:r>
          </w:p>
        </w:tc>
      </w:tr>
      <w:tr w:rsidR="002E0941" w14:paraId="035424E7" w14:textId="77777777" w:rsidTr="002E0941">
        <w:trPr>
          <w:tblCellSpacing w:w="15" w:type="dxa"/>
        </w:trPr>
        <w:tc>
          <w:tcPr>
            <w:tcW w:w="1500" w:type="pct"/>
            <w:tcBorders>
              <w:top w:val="nil"/>
              <w:left w:val="nil"/>
              <w:bottom w:val="nil"/>
              <w:right w:val="nil"/>
            </w:tcBorders>
            <w:hideMark/>
          </w:tcPr>
          <w:p w14:paraId="080F511C"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4EA74D7A" w14:textId="77777777" w:rsidR="002E0941" w:rsidRDefault="002E0941">
            <w:pPr>
              <w:rPr>
                <w:rFonts w:ascii="Calibri" w:hAnsi="Calibri" w:cs="Calibri"/>
                <w:sz w:val="22"/>
                <w:szCs w:val="22"/>
              </w:rPr>
            </w:pPr>
            <w:r>
              <w:rPr>
                <w:rFonts w:ascii="Calibri" w:hAnsi="Calibri" w:cs="Calibri"/>
                <w:sz w:val="22"/>
                <w:szCs w:val="22"/>
              </w:rPr>
              <w:t>1 mei 2016</w:t>
            </w:r>
          </w:p>
        </w:tc>
      </w:tr>
    </w:tbl>
    <w:p w14:paraId="4E1874C1" w14:textId="77777777" w:rsidR="002E0941" w:rsidRDefault="002E0941" w:rsidP="002E0941">
      <w:pPr>
        <w:pStyle w:val="Kop3"/>
        <w:rPr>
          <w:rFonts w:ascii="Calibri" w:hAnsi="Calibri" w:cs="Calibri"/>
          <w:sz w:val="24"/>
        </w:rPr>
      </w:pPr>
      <w:r>
        <w:rPr>
          <w:rFonts w:ascii="Calibri" w:hAnsi="Calibri" w:cs="Calibri"/>
        </w:rPr>
        <w:t xml:space="preserve">Overzicht union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4"/>
        <w:gridCol w:w="2214"/>
        <w:gridCol w:w="4458"/>
        <w:gridCol w:w="1165"/>
        <w:gridCol w:w="883"/>
      </w:tblGrid>
      <w:tr w:rsidR="002E0941" w14:paraId="4A90250E" w14:textId="77777777" w:rsidTr="002E0941">
        <w:trPr>
          <w:tblCellSpacing w:w="15" w:type="dxa"/>
        </w:trPr>
        <w:tc>
          <w:tcPr>
            <w:tcW w:w="0" w:type="auto"/>
            <w:tcBorders>
              <w:top w:val="nil"/>
              <w:left w:val="nil"/>
              <w:bottom w:val="nil"/>
              <w:right w:val="nil"/>
            </w:tcBorders>
            <w:hideMark/>
          </w:tcPr>
          <w:p w14:paraId="1B43EADB" w14:textId="77777777" w:rsidR="002E0941" w:rsidRDefault="002E0941">
            <w:pPr>
              <w:rPr>
                <w:rFonts w:ascii="Calibri" w:hAnsi="Calibri" w:cs="Calibri"/>
              </w:rPr>
            </w:pPr>
          </w:p>
        </w:tc>
        <w:tc>
          <w:tcPr>
            <w:tcW w:w="0" w:type="auto"/>
            <w:tcBorders>
              <w:top w:val="nil"/>
              <w:left w:val="nil"/>
              <w:bottom w:val="nil"/>
              <w:right w:val="nil"/>
            </w:tcBorders>
            <w:hideMark/>
          </w:tcPr>
          <w:p w14:paraId="17959CC4" w14:textId="77777777" w:rsidR="002E0941" w:rsidRDefault="002E0941">
            <w:pPr>
              <w:rPr>
                <w:rFonts w:ascii="Calibri" w:hAnsi="Calibri" w:cs="Calibri"/>
                <w:sz w:val="22"/>
                <w:szCs w:val="22"/>
              </w:rPr>
            </w:pPr>
            <w:r>
              <w:rPr>
                <w:rFonts w:ascii="Calibri" w:hAnsi="Calibri" w:cs="Calibri"/>
                <w:i/>
                <w:iCs/>
                <w:sz w:val="22"/>
                <w:szCs w:val="22"/>
              </w:rPr>
              <w:t>Union element</w:t>
            </w:r>
          </w:p>
        </w:tc>
        <w:tc>
          <w:tcPr>
            <w:tcW w:w="0" w:type="auto"/>
            <w:tcBorders>
              <w:top w:val="nil"/>
              <w:left w:val="nil"/>
              <w:bottom w:val="nil"/>
              <w:right w:val="nil"/>
            </w:tcBorders>
            <w:hideMark/>
          </w:tcPr>
          <w:p w14:paraId="61ABD06F"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7682C3C"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1275C195"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7CAAEC2D" w14:textId="77777777" w:rsidTr="002E0941">
        <w:trPr>
          <w:tblCellSpacing w:w="15" w:type="dxa"/>
        </w:trPr>
        <w:tc>
          <w:tcPr>
            <w:tcW w:w="250" w:type="pct"/>
            <w:tcBorders>
              <w:top w:val="nil"/>
              <w:left w:val="nil"/>
              <w:bottom w:val="nil"/>
              <w:right w:val="nil"/>
            </w:tcBorders>
            <w:hideMark/>
          </w:tcPr>
          <w:p w14:paraId="16EA5F35"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85334EB" w14:textId="77777777" w:rsidR="002E0941" w:rsidRDefault="002E0941">
            <w:pPr>
              <w:rPr>
                <w:rFonts w:ascii="Calibri" w:hAnsi="Calibri" w:cs="Calibri"/>
                <w:sz w:val="22"/>
                <w:szCs w:val="22"/>
              </w:rPr>
            </w:pPr>
            <w:r>
              <w:rPr>
                <w:rFonts w:ascii="Calibri" w:hAnsi="Calibri" w:cs="Calibri"/>
                <w:sz w:val="22"/>
                <w:szCs w:val="22"/>
              </w:rPr>
              <w:t xml:space="preserve">geometrieLijn </w:t>
            </w:r>
          </w:p>
        </w:tc>
        <w:tc>
          <w:tcPr>
            <w:tcW w:w="2500" w:type="pct"/>
            <w:tcBorders>
              <w:top w:val="nil"/>
              <w:left w:val="nil"/>
              <w:bottom w:val="nil"/>
              <w:right w:val="nil"/>
            </w:tcBorders>
            <w:hideMark/>
          </w:tcPr>
          <w:p w14:paraId="6B21EBD7" w14:textId="77777777" w:rsidR="002E0941" w:rsidRDefault="002E0941">
            <w:pPr>
              <w:rPr>
                <w:rFonts w:ascii="Calibri" w:hAnsi="Calibri" w:cs="Calibri"/>
                <w:sz w:val="22"/>
                <w:szCs w:val="22"/>
              </w:rPr>
            </w:pPr>
            <w:r>
              <w:rPr>
                <w:rFonts w:ascii="Calibri" w:hAnsi="Calibri" w:cs="Calibri"/>
                <w:sz w:val="22"/>
                <w:szCs w:val="22"/>
              </w:rPr>
              <w:t>Geometrische representatie van een object als lijnvormig element</w:t>
            </w:r>
          </w:p>
        </w:tc>
        <w:tc>
          <w:tcPr>
            <w:tcW w:w="500" w:type="pct"/>
            <w:tcBorders>
              <w:top w:val="nil"/>
              <w:left w:val="nil"/>
              <w:bottom w:val="nil"/>
              <w:right w:val="nil"/>
            </w:tcBorders>
            <w:hideMark/>
          </w:tcPr>
          <w:p w14:paraId="0F619A75" w14:textId="77777777" w:rsidR="002E0941" w:rsidRDefault="002E0941">
            <w:pPr>
              <w:rPr>
                <w:rFonts w:ascii="Calibri" w:hAnsi="Calibri" w:cs="Calibri"/>
                <w:sz w:val="22"/>
                <w:szCs w:val="22"/>
              </w:rPr>
            </w:pPr>
            <w:r>
              <w:rPr>
                <w:rFonts w:ascii="Calibri" w:hAnsi="Calibri" w:cs="Calibri"/>
                <w:sz w:val="22"/>
                <w:szCs w:val="22"/>
              </w:rPr>
              <w:t xml:space="preserve">GM_Curve </w:t>
            </w:r>
          </w:p>
        </w:tc>
        <w:tc>
          <w:tcPr>
            <w:tcW w:w="500" w:type="pct"/>
            <w:tcBorders>
              <w:top w:val="nil"/>
              <w:left w:val="nil"/>
              <w:bottom w:val="nil"/>
              <w:right w:val="nil"/>
            </w:tcBorders>
            <w:hideMark/>
          </w:tcPr>
          <w:p w14:paraId="2E6F3E04"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E7ACCE8" w14:textId="77777777" w:rsidTr="002E0941">
        <w:trPr>
          <w:tblCellSpacing w:w="15" w:type="dxa"/>
        </w:trPr>
        <w:tc>
          <w:tcPr>
            <w:tcW w:w="250" w:type="pct"/>
            <w:tcBorders>
              <w:top w:val="nil"/>
              <w:left w:val="nil"/>
              <w:bottom w:val="nil"/>
              <w:right w:val="nil"/>
            </w:tcBorders>
            <w:hideMark/>
          </w:tcPr>
          <w:p w14:paraId="44337A8D"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5F144F9" w14:textId="77777777" w:rsidR="002E0941" w:rsidRDefault="002E0941">
            <w:pPr>
              <w:rPr>
                <w:rFonts w:ascii="Calibri" w:hAnsi="Calibri" w:cs="Calibri"/>
                <w:sz w:val="22"/>
                <w:szCs w:val="22"/>
              </w:rPr>
            </w:pPr>
            <w:r>
              <w:rPr>
                <w:rFonts w:ascii="Calibri" w:hAnsi="Calibri" w:cs="Calibri"/>
                <w:sz w:val="22"/>
                <w:szCs w:val="22"/>
              </w:rPr>
              <w:t xml:space="preserve">geometriePunt </w:t>
            </w:r>
          </w:p>
        </w:tc>
        <w:tc>
          <w:tcPr>
            <w:tcW w:w="2500" w:type="pct"/>
            <w:tcBorders>
              <w:top w:val="nil"/>
              <w:left w:val="nil"/>
              <w:bottom w:val="nil"/>
              <w:right w:val="nil"/>
            </w:tcBorders>
            <w:hideMark/>
          </w:tcPr>
          <w:p w14:paraId="13EFBE74" w14:textId="77777777" w:rsidR="002E0941" w:rsidRDefault="002E0941">
            <w:pPr>
              <w:rPr>
                <w:rFonts w:ascii="Calibri" w:hAnsi="Calibri" w:cs="Calibri"/>
                <w:sz w:val="22"/>
                <w:szCs w:val="22"/>
              </w:rPr>
            </w:pPr>
            <w:r>
              <w:rPr>
                <w:rFonts w:ascii="Calibri" w:hAnsi="Calibri" w:cs="Calibri"/>
                <w:sz w:val="22"/>
                <w:szCs w:val="22"/>
              </w:rPr>
              <w:t>Geometrische representatie door puntvormige geometrie</w:t>
            </w:r>
          </w:p>
        </w:tc>
        <w:tc>
          <w:tcPr>
            <w:tcW w:w="500" w:type="pct"/>
            <w:tcBorders>
              <w:top w:val="nil"/>
              <w:left w:val="nil"/>
              <w:bottom w:val="nil"/>
              <w:right w:val="nil"/>
            </w:tcBorders>
            <w:hideMark/>
          </w:tcPr>
          <w:p w14:paraId="6F6A323E" w14:textId="77777777" w:rsidR="002E0941" w:rsidRDefault="002E0941">
            <w:pPr>
              <w:rPr>
                <w:rFonts w:ascii="Calibri" w:hAnsi="Calibri" w:cs="Calibri"/>
                <w:sz w:val="22"/>
                <w:szCs w:val="22"/>
              </w:rPr>
            </w:pPr>
            <w:r>
              <w:rPr>
                <w:rFonts w:ascii="Calibri" w:hAnsi="Calibri" w:cs="Calibri"/>
                <w:sz w:val="22"/>
                <w:szCs w:val="22"/>
              </w:rPr>
              <w:t xml:space="preserve">GM_Point </w:t>
            </w:r>
          </w:p>
        </w:tc>
        <w:tc>
          <w:tcPr>
            <w:tcW w:w="500" w:type="pct"/>
            <w:tcBorders>
              <w:top w:val="nil"/>
              <w:left w:val="nil"/>
              <w:bottom w:val="nil"/>
              <w:right w:val="nil"/>
            </w:tcBorders>
            <w:hideMark/>
          </w:tcPr>
          <w:p w14:paraId="58166703" w14:textId="77777777" w:rsidR="002E0941" w:rsidRDefault="002E0941">
            <w:pPr>
              <w:rPr>
                <w:rFonts w:ascii="Calibri" w:hAnsi="Calibri" w:cs="Calibri"/>
                <w:sz w:val="22"/>
                <w:szCs w:val="22"/>
              </w:rPr>
            </w:pPr>
            <w:r>
              <w:rPr>
                <w:rFonts w:ascii="Calibri" w:hAnsi="Calibri" w:cs="Calibri"/>
                <w:sz w:val="22"/>
                <w:szCs w:val="22"/>
              </w:rPr>
              <w:t>1</w:t>
            </w:r>
          </w:p>
        </w:tc>
      </w:tr>
      <w:tr w:rsidR="002E0941" w14:paraId="112688AE" w14:textId="77777777" w:rsidTr="002E0941">
        <w:trPr>
          <w:tblCellSpacing w:w="15" w:type="dxa"/>
        </w:trPr>
        <w:tc>
          <w:tcPr>
            <w:tcW w:w="250" w:type="pct"/>
            <w:tcBorders>
              <w:top w:val="nil"/>
              <w:left w:val="nil"/>
              <w:bottom w:val="nil"/>
              <w:right w:val="nil"/>
            </w:tcBorders>
            <w:hideMark/>
          </w:tcPr>
          <w:p w14:paraId="7813D2EB"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B8F7E47" w14:textId="77777777" w:rsidR="002E0941" w:rsidRDefault="002E0941">
            <w:pPr>
              <w:rPr>
                <w:rFonts w:ascii="Calibri" w:hAnsi="Calibri" w:cs="Calibri"/>
                <w:sz w:val="22"/>
                <w:szCs w:val="22"/>
              </w:rPr>
            </w:pPr>
            <w:r>
              <w:rPr>
                <w:rFonts w:ascii="Calibri" w:hAnsi="Calibri" w:cs="Calibri"/>
                <w:sz w:val="22"/>
                <w:szCs w:val="22"/>
              </w:rPr>
              <w:t xml:space="preserve">geometrieVlak </w:t>
            </w:r>
          </w:p>
        </w:tc>
        <w:tc>
          <w:tcPr>
            <w:tcW w:w="2500" w:type="pct"/>
            <w:tcBorders>
              <w:top w:val="nil"/>
              <w:left w:val="nil"/>
              <w:bottom w:val="nil"/>
              <w:right w:val="nil"/>
            </w:tcBorders>
            <w:hideMark/>
          </w:tcPr>
          <w:p w14:paraId="3AEC3BD7" w14:textId="77777777" w:rsidR="002E0941" w:rsidRDefault="002E0941">
            <w:pPr>
              <w:rPr>
                <w:rFonts w:ascii="Calibri" w:hAnsi="Calibri" w:cs="Calibri"/>
                <w:sz w:val="22"/>
                <w:szCs w:val="22"/>
              </w:rPr>
            </w:pPr>
            <w:r>
              <w:rPr>
                <w:rFonts w:ascii="Calibri" w:hAnsi="Calibri" w:cs="Calibri"/>
                <w:sz w:val="22"/>
                <w:szCs w:val="22"/>
              </w:rPr>
              <w:t>Geometrische representatie van het object als vlakvormig element</w:t>
            </w:r>
          </w:p>
        </w:tc>
        <w:tc>
          <w:tcPr>
            <w:tcW w:w="500" w:type="pct"/>
            <w:tcBorders>
              <w:top w:val="nil"/>
              <w:left w:val="nil"/>
              <w:bottom w:val="nil"/>
              <w:right w:val="nil"/>
            </w:tcBorders>
            <w:hideMark/>
          </w:tcPr>
          <w:p w14:paraId="13C07CFA"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5A873C70" w14:textId="77777777" w:rsidR="002E0941" w:rsidRDefault="002E0941">
            <w:pPr>
              <w:rPr>
                <w:rFonts w:ascii="Calibri" w:hAnsi="Calibri" w:cs="Calibri"/>
                <w:sz w:val="22"/>
                <w:szCs w:val="22"/>
              </w:rPr>
            </w:pPr>
            <w:r>
              <w:rPr>
                <w:rFonts w:ascii="Calibri" w:hAnsi="Calibri" w:cs="Calibri"/>
                <w:sz w:val="22"/>
                <w:szCs w:val="22"/>
              </w:rPr>
              <w:t>1</w:t>
            </w:r>
          </w:p>
        </w:tc>
      </w:tr>
    </w:tbl>
    <w:p w14:paraId="0E563595" w14:textId="77777777" w:rsidR="002E0941" w:rsidRDefault="002E0941" w:rsidP="002E0941">
      <w:pPr>
        <w:pStyle w:val="Kop2"/>
        <w:rPr>
          <w:rFonts w:ascii="Calibri" w:hAnsi="Calibri" w:cs="Calibri"/>
        </w:rPr>
      </w:pPr>
      <w:bookmarkStart w:id="153" w:name="global_class_Model_MultiPuntLijnMultiVla"/>
      <w:bookmarkStart w:id="154" w:name="_Toc517048449"/>
      <w:bookmarkEnd w:id="153"/>
      <w:r>
        <w:rPr>
          <w:rFonts w:ascii="Calibri" w:hAnsi="Calibri" w:cs="Calibri"/>
        </w:rPr>
        <w:t>Union MultiPuntLijn(Multi)Vlak</w:t>
      </w:r>
      <w:bookmarkEnd w:id="15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5CD277B1" w14:textId="77777777" w:rsidTr="002E0941">
        <w:trPr>
          <w:tblCellSpacing w:w="15" w:type="dxa"/>
        </w:trPr>
        <w:tc>
          <w:tcPr>
            <w:tcW w:w="1500" w:type="pct"/>
            <w:tcBorders>
              <w:top w:val="nil"/>
              <w:left w:val="nil"/>
              <w:bottom w:val="nil"/>
              <w:right w:val="nil"/>
            </w:tcBorders>
            <w:hideMark/>
          </w:tcPr>
          <w:p w14:paraId="1C525BB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1E953301" w14:textId="77777777" w:rsidR="002E0941" w:rsidRDefault="002E0941">
            <w:pPr>
              <w:rPr>
                <w:rFonts w:ascii="Calibri" w:hAnsi="Calibri" w:cs="Calibri"/>
                <w:sz w:val="22"/>
                <w:szCs w:val="22"/>
              </w:rPr>
            </w:pPr>
            <w:r>
              <w:rPr>
                <w:rFonts w:ascii="Calibri" w:hAnsi="Calibri" w:cs="Calibri"/>
                <w:sz w:val="22"/>
                <w:szCs w:val="22"/>
              </w:rPr>
              <w:t>MultiPuntLijn(Multi)Vlak</w:t>
            </w:r>
          </w:p>
        </w:tc>
      </w:tr>
      <w:tr w:rsidR="002E0941" w14:paraId="5511A5A4" w14:textId="77777777" w:rsidTr="002E0941">
        <w:trPr>
          <w:tblCellSpacing w:w="15" w:type="dxa"/>
        </w:trPr>
        <w:tc>
          <w:tcPr>
            <w:tcW w:w="1500" w:type="pct"/>
            <w:tcBorders>
              <w:top w:val="nil"/>
              <w:left w:val="nil"/>
              <w:bottom w:val="nil"/>
              <w:right w:val="nil"/>
            </w:tcBorders>
            <w:hideMark/>
          </w:tcPr>
          <w:p w14:paraId="1146A256"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5DCE7955" w14:textId="77777777" w:rsidR="002E0941" w:rsidRDefault="002E0941">
            <w:pPr>
              <w:rPr>
                <w:rFonts w:ascii="Calibri" w:hAnsi="Calibri" w:cs="Calibri"/>
                <w:sz w:val="22"/>
                <w:szCs w:val="22"/>
              </w:rPr>
            </w:pPr>
            <w:r>
              <w:rPr>
                <w:rFonts w:ascii="Calibri" w:hAnsi="Calibri" w:cs="Calibri"/>
                <w:sz w:val="22"/>
                <w:szCs w:val="22"/>
              </w:rPr>
              <w:t>Geonovum</w:t>
            </w:r>
          </w:p>
        </w:tc>
      </w:tr>
      <w:tr w:rsidR="002E0941" w14:paraId="72791C59" w14:textId="77777777" w:rsidTr="002E0941">
        <w:trPr>
          <w:tblCellSpacing w:w="15" w:type="dxa"/>
        </w:trPr>
        <w:tc>
          <w:tcPr>
            <w:tcW w:w="1500" w:type="pct"/>
            <w:tcBorders>
              <w:top w:val="nil"/>
              <w:left w:val="nil"/>
              <w:bottom w:val="nil"/>
              <w:right w:val="nil"/>
            </w:tcBorders>
            <w:hideMark/>
          </w:tcPr>
          <w:p w14:paraId="210C76C5"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76353682" w14:textId="77777777" w:rsidR="002E0941" w:rsidRDefault="002E0941">
            <w:pPr>
              <w:rPr>
                <w:rFonts w:ascii="Calibri" w:hAnsi="Calibri" w:cs="Calibri"/>
                <w:sz w:val="22"/>
                <w:szCs w:val="22"/>
              </w:rPr>
            </w:pPr>
            <w:r>
              <w:rPr>
                <w:rFonts w:ascii="Calibri" w:hAnsi="Calibri" w:cs="Calibri"/>
                <w:sz w:val="22"/>
                <w:szCs w:val="22"/>
              </w:rPr>
              <w:t xml:space="preserve">Een samengesteld geometrie datatype waarbij wordt afgedwongen dat één van de voorkomens van de attributen geometrieMultiPunt, geometrieLijn, geometrieVlak of geometrieMultivlak moet worden toegepast. </w:t>
            </w:r>
          </w:p>
        </w:tc>
      </w:tr>
      <w:tr w:rsidR="002E0941" w14:paraId="2942964F" w14:textId="77777777" w:rsidTr="002E0941">
        <w:trPr>
          <w:tblCellSpacing w:w="15" w:type="dxa"/>
        </w:trPr>
        <w:tc>
          <w:tcPr>
            <w:tcW w:w="1500" w:type="pct"/>
            <w:tcBorders>
              <w:top w:val="nil"/>
              <w:left w:val="nil"/>
              <w:bottom w:val="nil"/>
              <w:right w:val="nil"/>
            </w:tcBorders>
            <w:hideMark/>
          </w:tcPr>
          <w:p w14:paraId="2B417DBE"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0A819BCC" w14:textId="77777777" w:rsidR="002E0941" w:rsidRDefault="002E0941">
            <w:pPr>
              <w:rPr>
                <w:rFonts w:ascii="Calibri" w:hAnsi="Calibri" w:cs="Calibri"/>
                <w:sz w:val="22"/>
                <w:szCs w:val="22"/>
              </w:rPr>
            </w:pPr>
            <w:r>
              <w:rPr>
                <w:rFonts w:ascii="Calibri" w:hAnsi="Calibri" w:cs="Calibri"/>
                <w:sz w:val="22"/>
                <w:szCs w:val="22"/>
              </w:rPr>
              <w:t>Geonovum</w:t>
            </w:r>
          </w:p>
        </w:tc>
      </w:tr>
      <w:tr w:rsidR="002E0941" w14:paraId="740C8731" w14:textId="77777777" w:rsidTr="002E0941">
        <w:trPr>
          <w:tblCellSpacing w:w="15" w:type="dxa"/>
        </w:trPr>
        <w:tc>
          <w:tcPr>
            <w:tcW w:w="1500" w:type="pct"/>
            <w:tcBorders>
              <w:top w:val="nil"/>
              <w:left w:val="nil"/>
              <w:bottom w:val="nil"/>
              <w:right w:val="nil"/>
            </w:tcBorders>
            <w:hideMark/>
          </w:tcPr>
          <w:p w14:paraId="7A8D2D30"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0B7823" w14:textId="77777777" w:rsidR="002E0941" w:rsidRDefault="002E0941">
            <w:pPr>
              <w:rPr>
                <w:rFonts w:ascii="Calibri" w:hAnsi="Calibri" w:cs="Calibri"/>
                <w:sz w:val="22"/>
                <w:szCs w:val="22"/>
              </w:rPr>
            </w:pPr>
            <w:r>
              <w:rPr>
                <w:rFonts w:ascii="Calibri" w:hAnsi="Calibri" w:cs="Calibri"/>
                <w:sz w:val="22"/>
                <w:szCs w:val="22"/>
              </w:rPr>
              <w:t>1 mei 2016</w:t>
            </w:r>
          </w:p>
        </w:tc>
      </w:tr>
    </w:tbl>
    <w:p w14:paraId="1FAB50A6" w14:textId="77777777" w:rsidR="002E0941" w:rsidRDefault="002E0941" w:rsidP="002E0941">
      <w:pPr>
        <w:pStyle w:val="Kop3"/>
        <w:rPr>
          <w:rFonts w:ascii="Calibri" w:hAnsi="Calibri" w:cs="Calibri"/>
          <w:sz w:val="24"/>
        </w:rPr>
      </w:pPr>
      <w:r>
        <w:rPr>
          <w:rFonts w:ascii="Calibri" w:hAnsi="Calibri" w:cs="Calibri"/>
        </w:rPr>
        <w:t xml:space="preserve">Overzicht union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4"/>
        <w:gridCol w:w="2095"/>
        <w:gridCol w:w="4338"/>
        <w:gridCol w:w="1644"/>
        <w:gridCol w:w="763"/>
      </w:tblGrid>
      <w:tr w:rsidR="002E0941" w14:paraId="05762351" w14:textId="77777777" w:rsidTr="002E0941">
        <w:trPr>
          <w:tblCellSpacing w:w="15" w:type="dxa"/>
        </w:trPr>
        <w:tc>
          <w:tcPr>
            <w:tcW w:w="0" w:type="auto"/>
            <w:tcBorders>
              <w:top w:val="nil"/>
              <w:left w:val="nil"/>
              <w:bottom w:val="nil"/>
              <w:right w:val="nil"/>
            </w:tcBorders>
            <w:hideMark/>
          </w:tcPr>
          <w:p w14:paraId="0A41AEE0" w14:textId="77777777" w:rsidR="002E0941" w:rsidRDefault="002E0941">
            <w:pPr>
              <w:rPr>
                <w:rFonts w:ascii="Calibri" w:hAnsi="Calibri" w:cs="Calibri"/>
              </w:rPr>
            </w:pPr>
          </w:p>
        </w:tc>
        <w:tc>
          <w:tcPr>
            <w:tcW w:w="0" w:type="auto"/>
            <w:tcBorders>
              <w:top w:val="nil"/>
              <w:left w:val="nil"/>
              <w:bottom w:val="nil"/>
              <w:right w:val="nil"/>
            </w:tcBorders>
            <w:hideMark/>
          </w:tcPr>
          <w:p w14:paraId="14DE6E31" w14:textId="77777777" w:rsidR="002E0941" w:rsidRDefault="002E0941">
            <w:pPr>
              <w:rPr>
                <w:rFonts w:ascii="Calibri" w:hAnsi="Calibri" w:cs="Calibri"/>
                <w:sz w:val="22"/>
                <w:szCs w:val="22"/>
              </w:rPr>
            </w:pPr>
            <w:r>
              <w:rPr>
                <w:rFonts w:ascii="Calibri" w:hAnsi="Calibri" w:cs="Calibri"/>
                <w:i/>
                <w:iCs/>
                <w:sz w:val="22"/>
                <w:szCs w:val="22"/>
              </w:rPr>
              <w:t>Union element</w:t>
            </w:r>
          </w:p>
        </w:tc>
        <w:tc>
          <w:tcPr>
            <w:tcW w:w="0" w:type="auto"/>
            <w:tcBorders>
              <w:top w:val="nil"/>
              <w:left w:val="nil"/>
              <w:bottom w:val="nil"/>
              <w:right w:val="nil"/>
            </w:tcBorders>
            <w:hideMark/>
          </w:tcPr>
          <w:p w14:paraId="343604B9"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7600C85"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5ACCFF97"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010AF138" w14:textId="77777777" w:rsidTr="002E0941">
        <w:trPr>
          <w:tblCellSpacing w:w="15" w:type="dxa"/>
        </w:trPr>
        <w:tc>
          <w:tcPr>
            <w:tcW w:w="250" w:type="pct"/>
            <w:tcBorders>
              <w:top w:val="nil"/>
              <w:left w:val="nil"/>
              <w:bottom w:val="nil"/>
              <w:right w:val="nil"/>
            </w:tcBorders>
            <w:hideMark/>
          </w:tcPr>
          <w:p w14:paraId="20359DA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3ED4D6E" w14:textId="77777777" w:rsidR="002E0941" w:rsidRDefault="002E0941">
            <w:pPr>
              <w:rPr>
                <w:rFonts w:ascii="Calibri" w:hAnsi="Calibri" w:cs="Calibri"/>
                <w:sz w:val="22"/>
                <w:szCs w:val="22"/>
              </w:rPr>
            </w:pPr>
            <w:r>
              <w:rPr>
                <w:rFonts w:ascii="Calibri" w:hAnsi="Calibri" w:cs="Calibri"/>
                <w:sz w:val="22"/>
                <w:szCs w:val="22"/>
              </w:rPr>
              <w:t xml:space="preserve">geometrieLijn </w:t>
            </w:r>
          </w:p>
        </w:tc>
        <w:tc>
          <w:tcPr>
            <w:tcW w:w="2500" w:type="pct"/>
            <w:tcBorders>
              <w:top w:val="nil"/>
              <w:left w:val="nil"/>
              <w:bottom w:val="nil"/>
              <w:right w:val="nil"/>
            </w:tcBorders>
            <w:hideMark/>
          </w:tcPr>
          <w:p w14:paraId="01C05F4A" w14:textId="77777777" w:rsidR="002E0941" w:rsidRDefault="002E0941">
            <w:pPr>
              <w:rPr>
                <w:rFonts w:ascii="Calibri" w:hAnsi="Calibri" w:cs="Calibri"/>
                <w:sz w:val="22"/>
                <w:szCs w:val="22"/>
              </w:rPr>
            </w:pPr>
            <w:r>
              <w:rPr>
                <w:rFonts w:ascii="Calibri" w:hAnsi="Calibri" w:cs="Calibri"/>
                <w:sz w:val="22"/>
                <w:szCs w:val="22"/>
              </w:rPr>
              <w:t>Geometrische representatie van een object als lijnvormig element</w:t>
            </w:r>
          </w:p>
        </w:tc>
        <w:tc>
          <w:tcPr>
            <w:tcW w:w="500" w:type="pct"/>
            <w:tcBorders>
              <w:top w:val="nil"/>
              <w:left w:val="nil"/>
              <w:bottom w:val="nil"/>
              <w:right w:val="nil"/>
            </w:tcBorders>
            <w:hideMark/>
          </w:tcPr>
          <w:p w14:paraId="4C1443B1" w14:textId="77777777" w:rsidR="002E0941" w:rsidRDefault="002E0941">
            <w:pPr>
              <w:rPr>
                <w:rFonts w:ascii="Calibri" w:hAnsi="Calibri" w:cs="Calibri"/>
                <w:sz w:val="22"/>
                <w:szCs w:val="22"/>
              </w:rPr>
            </w:pPr>
            <w:r>
              <w:rPr>
                <w:rFonts w:ascii="Calibri" w:hAnsi="Calibri" w:cs="Calibri"/>
                <w:sz w:val="22"/>
                <w:szCs w:val="22"/>
              </w:rPr>
              <w:t xml:space="preserve">GM_Curve </w:t>
            </w:r>
          </w:p>
        </w:tc>
        <w:tc>
          <w:tcPr>
            <w:tcW w:w="500" w:type="pct"/>
            <w:tcBorders>
              <w:top w:val="nil"/>
              <w:left w:val="nil"/>
              <w:bottom w:val="nil"/>
              <w:right w:val="nil"/>
            </w:tcBorders>
            <w:hideMark/>
          </w:tcPr>
          <w:p w14:paraId="4075C4C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474290F6" w14:textId="77777777" w:rsidTr="002E0941">
        <w:trPr>
          <w:tblCellSpacing w:w="15" w:type="dxa"/>
        </w:trPr>
        <w:tc>
          <w:tcPr>
            <w:tcW w:w="250" w:type="pct"/>
            <w:tcBorders>
              <w:top w:val="nil"/>
              <w:left w:val="nil"/>
              <w:bottom w:val="nil"/>
              <w:right w:val="nil"/>
            </w:tcBorders>
            <w:hideMark/>
          </w:tcPr>
          <w:p w14:paraId="1BD4AC8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48EBF0A4" w14:textId="77777777" w:rsidR="002E0941" w:rsidRDefault="002E0941">
            <w:pPr>
              <w:rPr>
                <w:rFonts w:ascii="Calibri" w:hAnsi="Calibri" w:cs="Calibri"/>
                <w:sz w:val="22"/>
                <w:szCs w:val="22"/>
              </w:rPr>
            </w:pPr>
            <w:r>
              <w:rPr>
                <w:rFonts w:ascii="Calibri" w:hAnsi="Calibri" w:cs="Calibri"/>
                <w:sz w:val="22"/>
                <w:szCs w:val="22"/>
              </w:rPr>
              <w:t xml:space="preserve">geometrieMultPunt1 </w:t>
            </w:r>
          </w:p>
        </w:tc>
        <w:tc>
          <w:tcPr>
            <w:tcW w:w="2500" w:type="pct"/>
            <w:tcBorders>
              <w:top w:val="nil"/>
              <w:left w:val="nil"/>
              <w:bottom w:val="nil"/>
              <w:right w:val="nil"/>
            </w:tcBorders>
            <w:hideMark/>
          </w:tcPr>
          <w:p w14:paraId="1E7BA600" w14:textId="77777777" w:rsidR="002E0941" w:rsidRDefault="002E0941">
            <w:pPr>
              <w:rPr>
                <w:rFonts w:ascii="Calibri" w:hAnsi="Calibri" w:cs="Calibri"/>
                <w:sz w:val="22"/>
                <w:szCs w:val="22"/>
              </w:rPr>
            </w:pPr>
            <w:r>
              <w:rPr>
                <w:rFonts w:ascii="Calibri" w:hAnsi="Calibri" w:cs="Calibri"/>
                <w:sz w:val="22"/>
                <w:szCs w:val="22"/>
              </w:rPr>
              <w:t>Geometrische representatie door multi puntvormige geometrie</w:t>
            </w:r>
          </w:p>
        </w:tc>
        <w:tc>
          <w:tcPr>
            <w:tcW w:w="500" w:type="pct"/>
            <w:tcBorders>
              <w:top w:val="nil"/>
              <w:left w:val="nil"/>
              <w:bottom w:val="nil"/>
              <w:right w:val="nil"/>
            </w:tcBorders>
            <w:hideMark/>
          </w:tcPr>
          <w:p w14:paraId="089C04B4" w14:textId="77777777" w:rsidR="002E0941" w:rsidRDefault="002E0941">
            <w:pPr>
              <w:rPr>
                <w:rFonts w:ascii="Calibri" w:hAnsi="Calibri" w:cs="Calibri"/>
                <w:sz w:val="22"/>
                <w:szCs w:val="22"/>
              </w:rPr>
            </w:pPr>
            <w:r>
              <w:rPr>
                <w:rFonts w:ascii="Calibri" w:hAnsi="Calibri" w:cs="Calibri"/>
                <w:sz w:val="22"/>
                <w:szCs w:val="22"/>
              </w:rPr>
              <w:t xml:space="preserve">GM_MultiPoint </w:t>
            </w:r>
          </w:p>
        </w:tc>
        <w:tc>
          <w:tcPr>
            <w:tcW w:w="500" w:type="pct"/>
            <w:tcBorders>
              <w:top w:val="nil"/>
              <w:left w:val="nil"/>
              <w:bottom w:val="nil"/>
              <w:right w:val="nil"/>
            </w:tcBorders>
            <w:hideMark/>
          </w:tcPr>
          <w:p w14:paraId="646D116E"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A6B3B88" w14:textId="77777777" w:rsidTr="002E0941">
        <w:trPr>
          <w:tblCellSpacing w:w="15" w:type="dxa"/>
        </w:trPr>
        <w:tc>
          <w:tcPr>
            <w:tcW w:w="250" w:type="pct"/>
            <w:tcBorders>
              <w:top w:val="nil"/>
              <w:left w:val="nil"/>
              <w:bottom w:val="nil"/>
              <w:right w:val="nil"/>
            </w:tcBorders>
            <w:hideMark/>
          </w:tcPr>
          <w:p w14:paraId="5FC00BB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58DC62A" w14:textId="77777777" w:rsidR="002E0941" w:rsidRDefault="002E0941">
            <w:pPr>
              <w:rPr>
                <w:rFonts w:ascii="Calibri" w:hAnsi="Calibri" w:cs="Calibri"/>
                <w:sz w:val="22"/>
                <w:szCs w:val="22"/>
              </w:rPr>
            </w:pPr>
            <w:r>
              <w:rPr>
                <w:rFonts w:ascii="Calibri" w:hAnsi="Calibri" w:cs="Calibri"/>
                <w:sz w:val="22"/>
                <w:szCs w:val="22"/>
              </w:rPr>
              <w:t xml:space="preserve">geometrieVlak </w:t>
            </w:r>
          </w:p>
        </w:tc>
        <w:tc>
          <w:tcPr>
            <w:tcW w:w="2500" w:type="pct"/>
            <w:tcBorders>
              <w:top w:val="nil"/>
              <w:left w:val="nil"/>
              <w:bottom w:val="nil"/>
              <w:right w:val="nil"/>
            </w:tcBorders>
            <w:hideMark/>
          </w:tcPr>
          <w:p w14:paraId="0AF827EE" w14:textId="77777777" w:rsidR="002E0941" w:rsidRDefault="002E0941">
            <w:pPr>
              <w:rPr>
                <w:rFonts w:ascii="Calibri" w:hAnsi="Calibri" w:cs="Calibri"/>
                <w:sz w:val="22"/>
                <w:szCs w:val="22"/>
              </w:rPr>
            </w:pPr>
            <w:r>
              <w:rPr>
                <w:rFonts w:ascii="Calibri" w:hAnsi="Calibri" w:cs="Calibri"/>
                <w:sz w:val="22"/>
                <w:szCs w:val="22"/>
              </w:rPr>
              <w:t>Geometrische representatie van het object als vlakvormig element</w:t>
            </w:r>
          </w:p>
        </w:tc>
        <w:tc>
          <w:tcPr>
            <w:tcW w:w="500" w:type="pct"/>
            <w:tcBorders>
              <w:top w:val="nil"/>
              <w:left w:val="nil"/>
              <w:bottom w:val="nil"/>
              <w:right w:val="nil"/>
            </w:tcBorders>
            <w:hideMark/>
          </w:tcPr>
          <w:p w14:paraId="6D2093CD"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15D2FE1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62E4C33" w14:textId="77777777" w:rsidTr="002E0941">
        <w:trPr>
          <w:tblCellSpacing w:w="15" w:type="dxa"/>
        </w:trPr>
        <w:tc>
          <w:tcPr>
            <w:tcW w:w="250" w:type="pct"/>
            <w:tcBorders>
              <w:top w:val="nil"/>
              <w:left w:val="nil"/>
              <w:bottom w:val="nil"/>
              <w:right w:val="nil"/>
            </w:tcBorders>
            <w:hideMark/>
          </w:tcPr>
          <w:p w14:paraId="5ED7B58F"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145D1109" w14:textId="77777777" w:rsidR="002E0941" w:rsidRDefault="002E0941">
            <w:pPr>
              <w:rPr>
                <w:rFonts w:ascii="Calibri" w:hAnsi="Calibri" w:cs="Calibri"/>
                <w:sz w:val="22"/>
                <w:szCs w:val="22"/>
              </w:rPr>
            </w:pPr>
            <w:r>
              <w:rPr>
                <w:rFonts w:ascii="Calibri" w:hAnsi="Calibri" w:cs="Calibri"/>
                <w:sz w:val="22"/>
                <w:szCs w:val="22"/>
              </w:rPr>
              <w:t xml:space="preserve">geometrieMultiVlak </w:t>
            </w:r>
          </w:p>
        </w:tc>
        <w:tc>
          <w:tcPr>
            <w:tcW w:w="2500" w:type="pct"/>
            <w:tcBorders>
              <w:top w:val="nil"/>
              <w:left w:val="nil"/>
              <w:bottom w:val="nil"/>
              <w:right w:val="nil"/>
            </w:tcBorders>
            <w:hideMark/>
          </w:tcPr>
          <w:p w14:paraId="516330D4" w14:textId="77777777" w:rsidR="002E0941" w:rsidRDefault="002E0941">
            <w:pPr>
              <w:rPr>
                <w:rFonts w:ascii="Calibri" w:hAnsi="Calibri" w:cs="Calibri"/>
                <w:sz w:val="22"/>
                <w:szCs w:val="22"/>
              </w:rPr>
            </w:pPr>
            <w:r>
              <w:rPr>
                <w:rFonts w:ascii="Calibri" w:hAnsi="Calibri" w:cs="Calibri"/>
                <w:sz w:val="22"/>
                <w:szCs w:val="22"/>
              </w:rPr>
              <w:t>Geometrische representatie van het object als mulit vlakvormig element</w:t>
            </w:r>
          </w:p>
        </w:tc>
        <w:tc>
          <w:tcPr>
            <w:tcW w:w="500" w:type="pct"/>
            <w:tcBorders>
              <w:top w:val="nil"/>
              <w:left w:val="nil"/>
              <w:bottom w:val="nil"/>
              <w:right w:val="nil"/>
            </w:tcBorders>
            <w:hideMark/>
          </w:tcPr>
          <w:p w14:paraId="65551572" w14:textId="77777777" w:rsidR="002E0941" w:rsidRDefault="002E0941">
            <w:pPr>
              <w:rPr>
                <w:rFonts w:ascii="Calibri" w:hAnsi="Calibri" w:cs="Calibri"/>
                <w:sz w:val="22"/>
                <w:szCs w:val="22"/>
              </w:rPr>
            </w:pPr>
            <w:r>
              <w:rPr>
                <w:rFonts w:ascii="Calibri" w:hAnsi="Calibri" w:cs="Calibri"/>
                <w:sz w:val="22"/>
                <w:szCs w:val="22"/>
              </w:rPr>
              <w:t xml:space="preserve">GM_MultiSurface </w:t>
            </w:r>
          </w:p>
        </w:tc>
        <w:tc>
          <w:tcPr>
            <w:tcW w:w="500" w:type="pct"/>
            <w:tcBorders>
              <w:top w:val="nil"/>
              <w:left w:val="nil"/>
              <w:bottom w:val="nil"/>
              <w:right w:val="nil"/>
            </w:tcBorders>
            <w:hideMark/>
          </w:tcPr>
          <w:p w14:paraId="0C24ADDA" w14:textId="77777777" w:rsidR="002E0941" w:rsidRDefault="002E0941">
            <w:pPr>
              <w:rPr>
                <w:rFonts w:ascii="Calibri" w:hAnsi="Calibri" w:cs="Calibri"/>
                <w:sz w:val="22"/>
                <w:szCs w:val="22"/>
              </w:rPr>
            </w:pPr>
            <w:r>
              <w:rPr>
                <w:rFonts w:ascii="Calibri" w:hAnsi="Calibri" w:cs="Calibri"/>
                <w:sz w:val="22"/>
                <w:szCs w:val="22"/>
              </w:rPr>
              <w:t>1</w:t>
            </w:r>
          </w:p>
        </w:tc>
      </w:tr>
    </w:tbl>
    <w:p w14:paraId="692E2FB8" w14:textId="77777777" w:rsidR="002E0941" w:rsidRDefault="002E0941" w:rsidP="002E0941">
      <w:pPr>
        <w:pStyle w:val="Kop2"/>
        <w:rPr>
          <w:rFonts w:ascii="Calibri" w:hAnsi="Calibri" w:cs="Calibri"/>
        </w:rPr>
      </w:pPr>
      <w:bookmarkStart w:id="155" w:name="global_class_Model_PuntLijnMultiVlak"/>
      <w:bookmarkStart w:id="156" w:name="_Toc517048450"/>
      <w:bookmarkEnd w:id="155"/>
      <w:r>
        <w:rPr>
          <w:rFonts w:ascii="Calibri" w:hAnsi="Calibri" w:cs="Calibri"/>
        </w:rPr>
        <w:t>Union PuntLijn(Multi)Vlak</w:t>
      </w:r>
      <w:bookmarkEnd w:id="156"/>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381C793A" w14:textId="77777777" w:rsidTr="002E0941">
        <w:trPr>
          <w:tblCellSpacing w:w="15" w:type="dxa"/>
        </w:trPr>
        <w:tc>
          <w:tcPr>
            <w:tcW w:w="1500" w:type="pct"/>
            <w:tcBorders>
              <w:top w:val="nil"/>
              <w:left w:val="nil"/>
              <w:bottom w:val="nil"/>
              <w:right w:val="nil"/>
            </w:tcBorders>
            <w:hideMark/>
          </w:tcPr>
          <w:p w14:paraId="2BE994F7"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3B048985" w14:textId="77777777" w:rsidR="002E0941" w:rsidRDefault="002E0941">
            <w:pPr>
              <w:rPr>
                <w:rFonts w:ascii="Calibri" w:hAnsi="Calibri" w:cs="Calibri"/>
                <w:sz w:val="22"/>
                <w:szCs w:val="22"/>
              </w:rPr>
            </w:pPr>
            <w:r>
              <w:rPr>
                <w:rFonts w:ascii="Calibri" w:hAnsi="Calibri" w:cs="Calibri"/>
                <w:sz w:val="22"/>
                <w:szCs w:val="22"/>
              </w:rPr>
              <w:t>PuntLijn(Multi)Vlak</w:t>
            </w:r>
          </w:p>
        </w:tc>
      </w:tr>
      <w:tr w:rsidR="002E0941" w14:paraId="07AFE773" w14:textId="77777777" w:rsidTr="002E0941">
        <w:trPr>
          <w:tblCellSpacing w:w="15" w:type="dxa"/>
        </w:trPr>
        <w:tc>
          <w:tcPr>
            <w:tcW w:w="1500" w:type="pct"/>
            <w:tcBorders>
              <w:top w:val="nil"/>
              <w:left w:val="nil"/>
              <w:bottom w:val="nil"/>
              <w:right w:val="nil"/>
            </w:tcBorders>
            <w:hideMark/>
          </w:tcPr>
          <w:p w14:paraId="37636B9B"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C23E25C" w14:textId="77777777" w:rsidR="002E0941" w:rsidRDefault="002E0941">
            <w:pPr>
              <w:rPr>
                <w:rFonts w:ascii="Calibri" w:hAnsi="Calibri" w:cs="Calibri"/>
                <w:sz w:val="22"/>
                <w:szCs w:val="22"/>
              </w:rPr>
            </w:pPr>
            <w:r>
              <w:rPr>
                <w:rFonts w:ascii="Calibri" w:hAnsi="Calibri" w:cs="Calibri"/>
                <w:sz w:val="22"/>
                <w:szCs w:val="22"/>
              </w:rPr>
              <w:t>Geonovum</w:t>
            </w:r>
          </w:p>
        </w:tc>
      </w:tr>
      <w:tr w:rsidR="002E0941" w14:paraId="08127BDB" w14:textId="77777777" w:rsidTr="002E0941">
        <w:trPr>
          <w:tblCellSpacing w:w="15" w:type="dxa"/>
        </w:trPr>
        <w:tc>
          <w:tcPr>
            <w:tcW w:w="1500" w:type="pct"/>
            <w:tcBorders>
              <w:top w:val="nil"/>
              <w:left w:val="nil"/>
              <w:bottom w:val="nil"/>
              <w:right w:val="nil"/>
            </w:tcBorders>
            <w:hideMark/>
          </w:tcPr>
          <w:p w14:paraId="024EDC5B"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26683DAA" w14:textId="77777777" w:rsidR="002E0941" w:rsidRDefault="002E0941">
            <w:pPr>
              <w:rPr>
                <w:rFonts w:ascii="Calibri" w:hAnsi="Calibri" w:cs="Calibri"/>
                <w:sz w:val="22"/>
                <w:szCs w:val="22"/>
              </w:rPr>
            </w:pPr>
            <w:r>
              <w:rPr>
                <w:rFonts w:ascii="Calibri" w:hAnsi="Calibri" w:cs="Calibri"/>
                <w:sz w:val="22"/>
                <w:szCs w:val="22"/>
              </w:rPr>
              <w:t xml:space="preserve">Een samengesteld geometrie datatype waarbij wordt afgedwongen dat één van de voorkomens van de attributen geometriePunt, geometrieLijn, geometrieVlak of geometrieMultivlak moet worden toegepast. </w:t>
            </w:r>
          </w:p>
        </w:tc>
      </w:tr>
      <w:tr w:rsidR="002E0941" w14:paraId="6B720CFE" w14:textId="77777777" w:rsidTr="002E0941">
        <w:trPr>
          <w:tblCellSpacing w:w="15" w:type="dxa"/>
        </w:trPr>
        <w:tc>
          <w:tcPr>
            <w:tcW w:w="1500" w:type="pct"/>
            <w:tcBorders>
              <w:top w:val="nil"/>
              <w:left w:val="nil"/>
              <w:bottom w:val="nil"/>
              <w:right w:val="nil"/>
            </w:tcBorders>
            <w:hideMark/>
          </w:tcPr>
          <w:p w14:paraId="4826238D"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7A2EAB64" w14:textId="77777777" w:rsidR="002E0941" w:rsidRDefault="002E0941">
            <w:pPr>
              <w:rPr>
                <w:rFonts w:ascii="Calibri" w:hAnsi="Calibri" w:cs="Calibri"/>
                <w:sz w:val="22"/>
                <w:szCs w:val="22"/>
              </w:rPr>
            </w:pPr>
            <w:r>
              <w:rPr>
                <w:rFonts w:ascii="Calibri" w:hAnsi="Calibri" w:cs="Calibri"/>
                <w:sz w:val="22"/>
                <w:szCs w:val="22"/>
              </w:rPr>
              <w:t>Geoenovum</w:t>
            </w:r>
          </w:p>
        </w:tc>
      </w:tr>
      <w:tr w:rsidR="002E0941" w14:paraId="147687AF" w14:textId="77777777" w:rsidTr="002E0941">
        <w:trPr>
          <w:tblCellSpacing w:w="15" w:type="dxa"/>
        </w:trPr>
        <w:tc>
          <w:tcPr>
            <w:tcW w:w="1500" w:type="pct"/>
            <w:tcBorders>
              <w:top w:val="nil"/>
              <w:left w:val="nil"/>
              <w:bottom w:val="nil"/>
              <w:right w:val="nil"/>
            </w:tcBorders>
            <w:hideMark/>
          </w:tcPr>
          <w:p w14:paraId="11695B3F"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1DE33D1" w14:textId="77777777" w:rsidR="002E0941" w:rsidRDefault="002E0941">
            <w:pPr>
              <w:rPr>
                <w:rFonts w:ascii="Calibri" w:hAnsi="Calibri" w:cs="Calibri"/>
                <w:sz w:val="22"/>
                <w:szCs w:val="22"/>
              </w:rPr>
            </w:pPr>
            <w:r>
              <w:rPr>
                <w:rFonts w:ascii="Calibri" w:hAnsi="Calibri" w:cs="Calibri"/>
                <w:sz w:val="22"/>
                <w:szCs w:val="22"/>
              </w:rPr>
              <w:t>1 mei 2016</w:t>
            </w:r>
          </w:p>
        </w:tc>
      </w:tr>
    </w:tbl>
    <w:p w14:paraId="2240053D" w14:textId="77777777" w:rsidR="002E0941" w:rsidRDefault="002E0941" w:rsidP="002E0941">
      <w:pPr>
        <w:pStyle w:val="Kop3"/>
        <w:rPr>
          <w:rFonts w:ascii="Calibri" w:hAnsi="Calibri" w:cs="Calibri"/>
          <w:sz w:val="24"/>
        </w:rPr>
      </w:pPr>
      <w:r>
        <w:rPr>
          <w:rFonts w:ascii="Calibri" w:hAnsi="Calibri" w:cs="Calibri"/>
        </w:rPr>
        <w:t xml:space="preserve">Overzicht union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4"/>
        <w:gridCol w:w="2095"/>
        <w:gridCol w:w="4338"/>
        <w:gridCol w:w="1644"/>
        <w:gridCol w:w="763"/>
      </w:tblGrid>
      <w:tr w:rsidR="002E0941" w14:paraId="56A1ECB3" w14:textId="77777777" w:rsidTr="002E0941">
        <w:trPr>
          <w:tblCellSpacing w:w="15" w:type="dxa"/>
        </w:trPr>
        <w:tc>
          <w:tcPr>
            <w:tcW w:w="0" w:type="auto"/>
            <w:tcBorders>
              <w:top w:val="nil"/>
              <w:left w:val="nil"/>
              <w:bottom w:val="nil"/>
              <w:right w:val="nil"/>
            </w:tcBorders>
            <w:hideMark/>
          </w:tcPr>
          <w:p w14:paraId="0D15C5A3" w14:textId="77777777" w:rsidR="002E0941" w:rsidRDefault="002E0941">
            <w:pPr>
              <w:rPr>
                <w:rFonts w:ascii="Calibri" w:hAnsi="Calibri" w:cs="Calibri"/>
              </w:rPr>
            </w:pPr>
          </w:p>
        </w:tc>
        <w:tc>
          <w:tcPr>
            <w:tcW w:w="0" w:type="auto"/>
            <w:tcBorders>
              <w:top w:val="nil"/>
              <w:left w:val="nil"/>
              <w:bottom w:val="nil"/>
              <w:right w:val="nil"/>
            </w:tcBorders>
            <w:hideMark/>
          </w:tcPr>
          <w:p w14:paraId="174BB4D7" w14:textId="77777777" w:rsidR="002E0941" w:rsidRDefault="002E0941">
            <w:pPr>
              <w:rPr>
                <w:rFonts w:ascii="Calibri" w:hAnsi="Calibri" w:cs="Calibri"/>
                <w:sz w:val="22"/>
                <w:szCs w:val="22"/>
              </w:rPr>
            </w:pPr>
            <w:r>
              <w:rPr>
                <w:rFonts w:ascii="Calibri" w:hAnsi="Calibri" w:cs="Calibri"/>
                <w:i/>
                <w:iCs/>
                <w:sz w:val="22"/>
                <w:szCs w:val="22"/>
              </w:rPr>
              <w:t>Union element</w:t>
            </w:r>
          </w:p>
        </w:tc>
        <w:tc>
          <w:tcPr>
            <w:tcW w:w="0" w:type="auto"/>
            <w:tcBorders>
              <w:top w:val="nil"/>
              <w:left w:val="nil"/>
              <w:bottom w:val="nil"/>
              <w:right w:val="nil"/>
            </w:tcBorders>
            <w:hideMark/>
          </w:tcPr>
          <w:p w14:paraId="4E655F8A"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220F1D42"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38E22493"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3C9805D7" w14:textId="77777777" w:rsidTr="002E0941">
        <w:trPr>
          <w:tblCellSpacing w:w="15" w:type="dxa"/>
        </w:trPr>
        <w:tc>
          <w:tcPr>
            <w:tcW w:w="250" w:type="pct"/>
            <w:tcBorders>
              <w:top w:val="nil"/>
              <w:left w:val="nil"/>
              <w:bottom w:val="nil"/>
              <w:right w:val="nil"/>
            </w:tcBorders>
            <w:hideMark/>
          </w:tcPr>
          <w:p w14:paraId="1D026BF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0F3B906" w14:textId="77777777" w:rsidR="002E0941" w:rsidRDefault="002E0941">
            <w:pPr>
              <w:rPr>
                <w:rFonts w:ascii="Calibri" w:hAnsi="Calibri" w:cs="Calibri"/>
                <w:sz w:val="22"/>
                <w:szCs w:val="22"/>
              </w:rPr>
            </w:pPr>
            <w:r>
              <w:rPr>
                <w:rFonts w:ascii="Calibri" w:hAnsi="Calibri" w:cs="Calibri"/>
                <w:sz w:val="22"/>
                <w:szCs w:val="22"/>
              </w:rPr>
              <w:t xml:space="preserve">geometrieMultiVlak </w:t>
            </w:r>
          </w:p>
        </w:tc>
        <w:tc>
          <w:tcPr>
            <w:tcW w:w="2500" w:type="pct"/>
            <w:tcBorders>
              <w:top w:val="nil"/>
              <w:left w:val="nil"/>
              <w:bottom w:val="nil"/>
              <w:right w:val="nil"/>
            </w:tcBorders>
            <w:hideMark/>
          </w:tcPr>
          <w:p w14:paraId="210DBEB3" w14:textId="77777777" w:rsidR="002E0941" w:rsidRDefault="002E0941">
            <w:pPr>
              <w:rPr>
                <w:rFonts w:ascii="Calibri" w:hAnsi="Calibri" w:cs="Calibri"/>
                <w:sz w:val="22"/>
                <w:szCs w:val="22"/>
              </w:rPr>
            </w:pPr>
            <w:r>
              <w:rPr>
                <w:rFonts w:ascii="Calibri" w:hAnsi="Calibri" w:cs="Calibri"/>
                <w:sz w:val="22"/>
                <w:szCs w:val="22"/>
              </w:rPr>
              <w:t>Geometrische representatie van het object als mulit vlakvormig element</w:t>
            </w:r>
          </w:p>
        </w:tc>
        <w:tc>
          <w:tcPr>
            <w:tcW w:w="500" w:type="pct"/>
            <w:tcBorders>
              <w:top w:val="nil"/>
              <w:left w:val="nil"/>
              <w:bottom w:val="nil"/>
              <w:right w:val="nil"/>
            </w:tcBorders>
            <w:hideMark/>
          </w:tcPr>
          <w:p w14:paraId="27599041" w14:textId="77777777" w:rsidR="002E0941" w:rsidRDefault="002E0941">
            <w:pPr>
              <w:rPr>
                <w:rFonts w:ascii="Calibri" w:hAnsi="Calibri" w:cs="Calibri"/>
                <w:sz w:val="22"/>
                <w:szCs w:val="22"/>
              </w:rPr>
            </w:pPr>
            <w:r>
              <w:rPr>
                <w:rFonts w:ascii="Calibri" w:hAnsi="Calibri" w:cs="Calibri"/>
                <w:sz w:val="22"/>
                <w:szCs w:val="22"/>
              </w:rPr>
              <w:t xml:space="preserve">GM_MultiSurface </w:t>
            </w:r>
          </w:p>
        </w:tc>
        <w:tc>
          <w:tcPr>
            <w:tcW w:w="500" w:type="pct"/>
            <w:tcBorders>
              <w:top w:val="nil"/>
              <w:left w:val="nil"/>
              <w:bottom w:val="nil"/>
              <w:right w:val="nil"/>
            </w:tcBorders>
            <w:hideMark/>
          </w:tcPr>
          <w:p w14:paraId="31FFC792"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4825F33" w14:textId="77777777" w:rsidTr="002E0941">
        <w:trPr>
          <w:tblCellSpacing w:w="15" w:type="dxa"/>
        </w:trPr>
        <w:tc>
          <w:tcPr>
            <w:tcW w:w="250" w:type="pct"/>
            <w:tcBorders>
              <w:top w:val="nil"/>
              <w:left w:val="nil"/>
              <w:bottom w:val="nil"/>
              <w:right w:val="nil"/>
            </w:tcBorders>
            <w:hideMark/>
          </w:tcPr>
          <w:p w14:paraId="2F24EA7A"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644128D" w14:textId="77777777" w:rsidR="002E0941" w:rsidRDefault="002E0941">
            <w:pPr>
              <w:rPr>
                <w:rFonts w:ascii="Calibri" w:hAnsi="Calibri" w:cs="Calibri"/>
                <w:sz w:val="22"/>
                <w:szCs w:val="22"/>
              </w:rPr>
            </w:pPr>
            <w:r>
              <w:rPr>
                <w:rFonts w:ascii="Calibri" w:hAnsi="Calibri" w:cs="Calibri"/>
                <w:sz w:val="22"/>
                <w:szCs w:val="22"/>
              </w:rPr>
              <w:t xml:space="preserve">geometriePunt </w:t>
            </w:r>
          </w:p>
        </w:tc>
        <w:tc>
          <w:tcPr>
            <w:tcW w:w="2500" w:type="pct"/>
            <w:tcBorders>
              <w:top w:val="nil"/>
              <w:left w:val="nil"/>
              <w:bottom w:val="nil"/>
              <w:right w:val="nil"/>
            </w:tcBorders>
            <w:hideMark/>
          </w:tcPr>
          <w:p w14:paraId="6C8888F5" w14:textId="77777777" w:rsidR="002E0941" w:rsidRDefault="002E0941">
            <w:pPr>
              <w:rPr>
                <w:rFonts w:ascii="Calibri" w:hAnsi="Calibri" w:cs="Calibri"/>
                <w:sz w:val="22"/>
                <w:szCs w:val="22"/>
              </w:rPr>
            </w:pPr>
            <w:r>
              <w:rPr>
                <w:rFonts w:ascii="Calibri" w:hAnsi="Calibri" w:cs="Calibri"/>
                <w:sz w:val="22"/>
                <w:szCs w:val="22"/>
              </w:rPr>
              <w:t>Geometrische representatie door puntvormige geometrie</w:t>
            </w:r>
          </w:p>
        </w:tc>
        <w:tc>
          <w:tcPr>
            <w:tcW w:w="500" w:type="pct"/>
            <w:tcBorders>
              <w:top w:val="nil"/>
              <w:left w:val="nil"/>
              <w:bottom w:val="nil"/>
              <w:right w:val="nil"/>
            </w:tcBorders>
            <w:hideMark/>
          </w:tcPr>
          <w:p w14:paraId="4CFB01C2" w14:textId="77777777" w:rsidR="002E0941" w:rsidRDefault="002E0941">
            <w:pPr>
              <w:rPr>
                <w:rFonts w:ascii="Calibri" w:hAnsi="Calibri" w:cs="Calibri"/>
                <w:sz w:val="22"/>
                <w:szCs w:val="22"/>
              </w:rPr>
            </w:pPr>
            <w:r>
              <w:rPr>
                <w:rFonts w:ascii="Calibri" w:hAnsi="Calibri" w:cs="Calibri"/>
                <w:sz w:val="22"/>
                <w:szCs w:val="22"/>
              </w:rPr>
              <w:t xml:space="preserve">GM_Point </w:t>
            </w:r>
          </w:p>
        </w:tc>
        <w:tc>
          <w:tcPr>
            <w:tcW w:w="500" w:type="pct"/>
            <w:tcBorders>
              <w:top w:val="nil"/>
              <w:left w:val="nil"/>
              <w:bottom w:val="nil"/>
              <w:right w:val="nil"/>
            </w:tcBorders>
            <w:hideMark/>
          </w:tcPr>
          <w:p w14:paraId="547F58E6" w14:textId="77777777" w:rsidR="002E0941" w:rsidRDefault="002E0941">
            <w:pPr>
              <w:rPr>
                <w:rFonts w:ascii="Calibri" w:hAnsi="Calibri" w:cs="Calibri"/>
                <w:sz w:val="22"/>
                <w:szCs w:val="22"/>
              </w:rPr>
            </w:pPr>
            <w:r>
              <w:rPr>
                <w:rFonts w:ascii="Calibri" w:hAnsi="Calibri" w:cs="Calibri"/>
                <w:sz w:val="22"/>
                <w:szCs w:val="22"/>
              </w:rPr>
              <w:t>1</w:t>
            </w:r>
          </w:p>
        </w:tc>
      </w:tr>
      <w:tr w:rsidR="002E0941" w14:paraId="2E3DB00F" w14:textId="77777777" w:rsidTr="002E0941">
        <w:trPr>
          <w:tblCellSpacing w:w="15" w:type="dxa"/>
        </w:trPr>
        <w:tc>
          <w:tcPr>
            <w:tcW w:w="250" w:type="pct"/>
            <w:tcBorders>
              <w:top w:val="nil"/>
              <w:left w:val="nil"/>
              <w:bottom w:val="nil"/>
              <w:right w:val="nil"/>
            </w:tcBorders>
            <w:hideMark/>
          </w:tcPr>
          <w:p w14:paraId="088AF3B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5B51C5B" w14:textId="77777777" w:rsidR="002E0941" w:rsidRDefault="002E0941">
            <w:pPr>
              <w:rPr>
                <w:rFonts w:ascii="Calibri" w:hAnsi="Calibri" w:cs="Calibri"/>
                <w:sz w:val="22"/>
                <w:szCs w:val="22"/>
              </w:rPr>
            </w:pPr>
            <w:r>
              <w:rPr>
                <w:rFonts w:ascii="Calibri" w:hAnsi="Calibri" w:cs="Calibri"/>
                <w:sz w:val="22"/>
                <w:szCs w:val="22"/>
              </w:rPr>
              <w:t xml:space="preserve">geometrieLijn </w:t>
            </w:r>
          </w:p>
        </w:tc>
        <w:tc>
          <w:tcPr>
            <w:tcW w:w="2500" w:type="pct"/>
            <w:tcBorders>
              <w:top w:val="nil"/>
              <w:left w:val="nil"/>
              <w:bottom w:val="nil"/>
              <w:right w:val="nil"/>
            </w:tcBorders>
            <w:hideMark/>
          </w:tcPr>
          <w:p w14:paraId="200DBD95" w14:textId="77777777" w:rsidR="002E0941" w:rsidRDefault="002E0941">
            <w:pPr>
              <w:rPr>
                <w:rFonts w:ascii="Calibri" w:hAnsi="Calibri" w:cs="Calibri"/>
                <w:sz w:val="22"/>
                <w:szCs w:val="22"/>
              </w:rPr>
            </w:pPr>
            <w:r>
              <w:rPr>
                <w:rFonts w:ascii="Calibri" w:hAnsi="Calibri" w:cs="Calibri"/>
                <w:sz w:val="22"/>
                <w:szCs w:val="22"/>
              </w:rPr>
              <w:t>Geometrische representatie van een object als lijnvormig element</w:t>
            </w:r>
          </w:p>
        </w:tc>
        <w:tc>
          <w:tcPr>
            <w:tcW w:w="500" w:type="pct"/>
            <w:tcBorders>
              <w:top w:val="nil"/>
              <w:left w:val="nil"/>
              <w:bottom w:val="nil"/>
              <w:right w:val="nil"/>
            </w:tcBorders>
            <w:hideMark/>
          </w:tcPr>
          <w:p w14:paraId="4A2EAD88" w14:textId="77777777" w:rsidR="002E0941" w:rsidRDefault="002E0941">
            <w:pPr>
              <w:rPr>
                <w:rFonts w:ascii="Calibri" w:hAnsi="Calibri" w:cs="Calibri"/>
                <w:sz w:val="22"/>
                <w:szCs w:val="22"/>
              </w:rPr>
            </w:pPr>
            <w:r>
              <w:rPr>
                <w:rFonts w:ascii="Calibri" w:hAnsi="Calibri" w:cs="Calibri"/>
                <w:sz w:val="22"/>
                <w:szCs w:val="22"/>
              </w:rPr>
              <w:t xml:space="preserve">GM_Curve </w:t>
            </w:r>
          </w:p>
        </w:tc>
        <w:tc>
          <w:tcPr>
            <w:tcW w:w="500" w:type="pct"/>
            <w:tcBorders>
              <w:top w:val="nil"/>
              <w:left w:val="nil"/>
              <w:bottom w:val="nil"/>
              <w:right w:val="nil"/>
            </w:tcBorders>
            <w:hideMark/>
          </w:tcPr>
          <w:p w14:paraId="7BC42148" w14:textId="77777777" w:rsidR="002E0941" w:rsidRDefault="002E0941">
            <w:pPr>
              <w:rPr>
                <w:rFonts w:ascii="Calibri" w:hAnsi="Calibri" w:cs="Calibri"/>
                <w:sz w:val="22"/>
                <w:szCs w:val="22"/>
              </w:rPr>
            </w:pPr>
            <w:r>
              <w:rPr>
                <w:rFonts w:ascii="Calibri" w:hAnsi="Calibri" w:cs="Calibri"/>
                <w:sz w:val="22"/>
                <w:szCs w:val="22"/>
              </w:rPr>
              <w:t>1</w:t>
            </w:r>
          </w:p>
        </w:tc>
      </w:tr>
      <w:tr w:rsidR="002E0941" w14:paraId="3E6CD032" w14:textId="77777777" w:rsidTr="002E0941">
        <w:trPr>
          <w:tblCellSpacing w:w="15" w:type="dxa"/>
        </w:trPr>
        <w:tc>
          <w:tcPr>
            <w:tcW w:w="250" w:type="pct"/>
            <w:tcBorders>
              <w:top w:val="nil"/>
              <w:left w:val="nil"/>
              <w:bottom w:val="nil"/>
              <w:right w:val="nil"/>
            </w:tcBorders>
            <w:hideMark/>
          </w:tcPr>
          <w:p w14:paraId="0F97EE51"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529E5C1C" w14:textId="77777777" w:rsidR="002E0941" w:rsidRDefault="002E0941">
            <w:pPr>
              <w:rPr>
                <w:rFonts w:ascii="Calibri" w:hAnsi="Calibri" w:cs="Calibri"/>
                <w:sz w:val="22"/>
                <w:szCs w:val="22"/>
              </w:rPr>
            </w:pPr>
            <w:r>
              <w:rPr>
                <w:rFonts w:ascii="Calibri" w:hAnsi="Calibri" w:cs="Calibri"/>
                <w:sz w:val="22"/>
                <w:szCs w:val="22"/>
              </w:rPr>
              <w:t xml:space="preserve">geometrieVlak </w:t>
            </w:r>
          </w:p>
        </w:tc>
        <w:tc>
          <w:tcPr>
            <w:tcW w:w="2500" w:type="pct"/>
            <w:tcBorders>
              <w:top w:val="nil"/>
              <w:left w:val="nil"/>
              <w:bottom w:val="nil"/>
              <w:right w:val="nil"/>
            </w:tcBorders>
            <w:hideMark/>
          </w:tcPr>
          <w:p w14:paraId="20409157" w14:textId="77777777" w:rsidR="002E0941" w:rsidRDefault="002E0941">
            <w:pPr>
              <w:rPr>
                <w:rFonts w:ascii="Calibri" w:hAnsi="Calibri" w:cs="Calibri"/>
                <w:sz w:val="22"/>
                <w:szCs w:val="22"/>
              </w:rPr>
            </w:pPr>
            <w:r>
              <w:rPr>
                <w:rFonts w:ascii="Calibri" w:hAnsi="Calibri" w:cs="Calibri"/>
                <w:sz w:val="22"/>
                <w:szCs w:val="22"/>
              </w:rPr>
              <w:t>Geometrische representatie van het object als vlakvormig element</w:t>
            </w:r>
          </w:p>
        </w:tc>
        <w:tc>
          <w:tcPr>
            <w:tcW w:w="500" w:type="pct"/>
            <w:tcBorders>
              <w:top w:val="nil"/>
              <w:left w:val="nil"/>
              <w:bottom w:val="nil"/>
              <w:right w:val="nil"/>
            </w:tcBorders>
            <w:hideMark/>
          </w:tcPr>
          <w:p w14:paraId="6814710C" w14:textId="77777777" w:rsidR="002E0941" w:rsidRDefault="002E0941">
            <w:pPr>
              <w:rPr>
                <w:rFonts w:ascii="Calibri" w:hAnsi="Calibri" w:cs="Calibri"/>
                <w:sz w:val="22"/>
                <w:szCs w:val="22"/>
              </w:rPr>
            </w:pPr>
            <w:r>
              <w:rPr>
                <w:rFonts w:ascii="Calibri" w:hAnsi="Calibri" w:cs="Calibri"/>
                <w:sz w:val="22"/>
                <w:szCs w:val="22"/>
              </w:rPr>
              <w:t xml:space="preserve">GM_Surface </w:t>
            </w:r>
          </w:p>
        </w:tc>
        <w:tc>
          <w:tcPr>
            <w:tcW w:w="500" w:type="pct"/>
            <w:tcBorders>
              <w:top w:val="nil"/>
              <w:left w:val="nil"/>
              <w:bottom w:val="nil"/>
              <w:right w:val="nil"/>
            </w:tcBorders>
            <w:hideMark/>
          </w:tcPr>
          <w:p w14:paraId="7341CD45" w14:textId="77777777" w:rsidR="002E0941" w:rsidRDefault="002E0941">
            <w:pPr>
              <w:rPr>
                <w:rFonts w:ascii="Calibri" w:hAnsi="Calibri" w:cs="Calibri"/>
                <w:sz w:val="22"/>
                <w:szCs w:val="22"/>
              </w:rPr>
            </w:pPr>
            <w:r>
              <w:rPr>
                <w:rFonts w:ascii="Calibri" w:hAnsi="Calibri" w:cs="Calibri"/>
                <w:sz w:val="22"/>
                <w:szCs w:val="22"/>
              </w:rPr>
              <w:t>1</w:t>
            </w:r>
          </w:p>
        </w:tc>
      </w:tr>
    </w:tbl>
    <w:p w14:paraId="6F7BD904" w14:textId="77777777" w:rsidR="002E0941" w:rsidRDefault="002E0941" w:rsidP="002E0941">
      <w:pPr>
        <w:pStyle w:val="Kop1"/>
        <w:rPr>
          <w:rFonts w:ascii="Calibri" w:hAnsi="Calibri" w:cs="Calibri"/>
          <w:szCs w:val="32"/>
        </w:rPr>
      </w:pPr>
      <w:bookmarkStart w:id="157" w:name="_Toc517048451"/>
      <w:r>
        <w:rPr>
          <w:rFonts w:ascii="Calibri" w:hAnsi="Calibri" w:cs="Calibri"/>
        </w:rPr>
        <w:t>Complexe datatypen</w:t>
      </w:r>
      <w:bookmarkEnd w:id="157"/>
      <w:r>
        <w:rPr>
          <w:rFonts w:ascii="Calibri" w:hAnsi="Calibri" w:cs="Calibri"/>
        </w:rPr>
        <w:t xml:space="preserve"> </w:t>
      </w:r>
    </w:p>
    <w:p w14:paraId="7D4159E6" w14:textId="77777777" w:rsidR="002E0941" w:rsidRDefault="002E0941" w:rsidP="002E0941">
      <w:pPr>
        <w:pStyle w:val="Kop2"/>
        <w:rPr>
          <w:rFonts w:ascii="Calibri" w:hAnsi="Calibri" w:cs="Calibri"/>
        </w:rPr>
      </w:pPr>
      <w:bookmarkStart w:id="158" w:name="global_class_Model_NEN3610ID"/>
      <w:bookmarkStart w:id="159" w:name="_Toc517048452"/>
      <w:bookmarkEnd w:id="158"/>
      <w:r>
        <w:rPr>
          <w:rFonts w:ascii="Calibri" w:hAnsi="Calibri" w:cs="Calibri"/>
        </w:rPr>
        <w:t>Complex datatype NEN3610ID</w:t>
      </w:r>
      <w:bookmarkEnd w:id="15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65C905E" w14:textId="77777777" w:rsidTr="002E0941">
        <w:trPr>
          <w:tblCellSpacing w:w="15" w:type="dxa"/>
        </w:trPr>
        <w:tc>
          <w:tcPr>
            <w:tcW w:w="1500" w:type="pct"/>
            <w:tcBorders>
              <w:top w:val="nil"/>
              <w:left w:val="nil"/>
              <w:bottom w:val="nil"/>
              <w:right w:val="nil"/>
            </w:tcBorders>
            <w:hideMark/>
          </w:tcPr>
          <w:p w14:paraId="4F22B8AD"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0213A2E3" w14:textId="77777777" w:rsidR="002E0941" w:rsidRDefault="002E0941">
            <w:pPr>
              <w:rPr>
                <w:rFonts w:ascii="Calibri" w:hAnsi="Calibri" w:cs="Calibri"/>
                <w:sz w:val="22"/>
                <w:szCs w:val="22"/>
              </w:rPr>
            </w:pPr>
            <w:r>
              <w:rPr>
                <w:rFonts w:ascii="Calibri" w:hAnsi="Calibri" w:cs="Calibri"/>
                <w:sz w:val="22"/>
                <w:szCs w:val="22"/>
              </w:rPr>
              <w:t>NEN3610ID</w:t>
            </w:r>
          </w:p>
        </w:tc>
      </w:tr>
      <w:tr w:rsidR="002E0941" w14:paraId="5BD34158" w14:textId="77777777" w:rsidTr="002E0941">
        <w:trPr>
          <w:tblCellSpacing w:w="15" w:type="dxa"/>
        </w:trPr>
        <w:tc>
          <w:tcPr>
            <w:tcW w:w="1500" w:type="pct"/>
            <w:tcBorders>
              <w:top w:val="nil"/>
              <w:left w:val="nil"/>
              <w:bottom w:val="nil"/>
              <w:right w:val="nil"/>
            </w:tcBorders>
            <w:hideMark/>
          </w:tcPr>
          <w:p w14:paraId="681B3EF0"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784A7764" w14:textId="77777777" w:rsidR="002E0941" w:rsidRDefault="002E0941">
            <w:pPr>
              <w:rPr>
                <w:rFonts w:ascii="Calibri" w:hAnsi="Calibri" w:cs="Calibri"/>
                <w:sz w:val="22"/>
                <w:szCs w:val="22"/>
              </w:rPr>
            </w:pPr>
            <w:r>
              <w:rPr>
                <w:rFonts w:ascii="Calibri" w:hAnsi="Calibri" w:cs="Calibri"/>
                <w:sz w:val="22"/>
                <w:szCs w:val="22"/>
              </w:rPr>
              <w:t>NEN3610</w:t>
            </w:r>
          </w:p>
        </w:tc>
      </w:tr>
      <w:tr w:rsidR="002E0941" w14:paraId="56616F99" w14:textId="77777777" w:rsidTr="002E0941">
        <w:trPr>
          <w:tblCellSpacing w:w="15" w:type="dxa"/>
        </w:trPr>
        <w:tc>
          <w:tcPr>
            <w:tcW w:w="1500" w:type="pct"/>
            <w:tcBorders>
              <w:top w:val="nil"/>
              <w:left w:val="nil"/>
              <w:bottom w:val="nil"/>
              <w:right w:val="nil"/>
            </w:tcBorders>
            <w:hideMark/>
          </w:tcPr>
          <w:p w14:paraId="527EBD49"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63307E12" w14:textId="77777777" w:rsidR="002E0941" w:rsidRDefault="002E0941">
            <w:pPr>
              <w:rPr>
                <w:rFonts w:ascii="Calibri" w:hAnsi="Calibri" w:cs="Calibri"/>
                <w:sz w:val="22"/>
                <w:szCs w:val="22"/>
              </w:rPr>
            </w:pPr>
            <w:r>
              <w:rPr>
                <w:rFonts w:ascii="Calibri" w:hAnsi="Calibri" w:cs="Calibri"/>
                <w:sz w:val="22"/>
                <w:szCs w:val="22"/>
              </w:rPr>
              <w:t>Identificatiegegevens voor de universeel unieke identificatie van een object.</w:t>
            </w:r>
          </w:p>
        </w:tc>
      </w:tr>
      <w:tr w:rsidR="002E0941" w14:paraId="06A4CEA7" w14:textId="77777777" w:rsidTr="002E0941">
        <w:trPr>
          <w:tblCellSpacing w:w="15" w:type="dxa"/>
        </w:trPr>
        <w:tc>
          <w:tcPr>
            <w:tcW w:w="1500" w:type="pct"/>
            <w:tcBorders>
              <w:top w:val="nil"/>
              <w:left w:val="nil"/>
              <w:bottom w:val="nil"/>
              <w:right w:val="nil"/>
            </w:tcBorders>
            <w:hideMark/>
          </w:tcPr>
          <w:p w14:paraId="73033278"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5CB42964" w14:textId="77777777" w:rsidR="002E0941" w:rsidRDefault="002E0941">
            <w:pPr>
              <w:rPr>
                <w:rFonts w:ascii="Calibri" w:hAnsi="Calibri" w:cs="Calibri"/>
                <w:sz w:val="22"/>
                <w:szCs w:val="22"/>
              </w:rPr>
            </w:pPr>
            <w:r>
              <w:rPr>
                <w:rFonts w:ascii="Calibri" w:hAnsi="Calibri" w:cs="Calibri"/>
                <w:sz w:val="22"/>
                <w:szCs w:val="22"/>
              </w:rPr>
              <w:t>KING o,b,v, NEN3610</w:t>
            </w:r>
          </w:p>
        </w:tc>
      </w:tr>
      <w:tr w:rsidR="002E0941" w14:paraId="4B90F03C" w14:textId="77777777" w:rsidTr="002E0941">
        <w:trPr>
          <w:tblCellSpacing w:w="15" w:type="dxa"/>
        </w:trPr>
        <w:tc>
          <w:tcPr>
            <w:tcW w:w="1500" w:type="pct"/>
            <w:tcBorders>
              <w:top w:val="nil"/>
              <w:left w:val="nil"/>
              <w:bottom w:val="nil"/>
              <w:right w:val="nil"/>
            </w:tcBorders>
            <w:hideMark/>
          </w:tcPr>
          <w:p w14:paraId="7B9890AA"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26F2CC36"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2FB2B7CF" w14:textId="77777777" w:rsidTr="002E0941">
        <w:trPr>
          <w:tblCellSpacing w:w="15" w:type="dxa"/>
        </w:trPr>
        <w:tc>
          <w:tcPr>
            <w:tcW w:w="1500" w:type="pct"/>
            <w:tcBorders>
              <w:top w:val="nil"/>
              <w:left w:val="nil"/>
              <w:bottom w:val="nil"/>
              <w:right w:val="nil"/>
            </w:tcBorders>
            <w:hideMark/>
          </w:tcPr>
          <w:p w14:paraId="125D059E" w14:textId="77777777" w:rsidR="002E0941" w:rsidRDefault="002E0941">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5AD2D62" w14:textId="77777777" w:rsidR="002E0941" w:rsidRDefault="002E0941">
            <w:pPr>
              <w:rPr>
                <w:rFonts w:ascii="Calibri" w:hAnsi="Calibri" w:cs="Calibri"/>
                <w:sz w:val="22"/>
                <w:szCs w:val="22"/>
              </w:rPr>
            </w:pPr>
            <w:r>
              <w:rPr>
                <w:rFonts w:ascii="Calibri" w:hAnsi="Calibri" w:cs="Calibri"/>
                <w:sz w:val="22"/>
                <w:szCs w:val="22"/>
              </w:rPr>
              <w:t xml:space="preserve">De combinatie van ?namespace? van een registratie, lokale identificatie en versie-informatie maken een object uniek identificeerbaar. Met de informatie van deze klasse kan daardoor met zekerheid worden verwezen naar het geïdentificeerde object. </w:t>
            </w:r>
          </w:p>
        </w:tc>
      </w:tr>
    </w:tbl>
    <w:p w14:paraId="7642444E" w14:textId="77777777" w:rsidR="002E0941" w:rsidRDefault="002E0941" w:rsidP="002E0941">
      <w:pPr>
        <w:pStyle w:val="Kop3"/>
        <w:rPr>
          <w:rFonts w:ascii="Calibri" w:hAnsi="Calibri" w:cs="Calibri"/>
          <w:sz w:val="24"/>
        </w:rPr>
      </w:pPr>
      <w:r>
        <w:rPr>
          <w:rFonts w:ascii="Calibri" w:hAnsi="Calibri" w:cs="Calibri"/>
        </w:rPr>
        <w:t xml:space="preserve">Overzicht data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7329264C" w14:textId="77777777" w:rsidTr="002E0941">
        <w:trPr>
          <w:tblCellSpacing w:w="15" w:type="dxa"/>
        </w:trPr>
        <w:tc>
          <w:tcPr>
            <w:tcW w:w="0" w:type="auto"/>
            <w:tcBorders>
              <w:top w:val="nil"/>
              <w:left w:val="nil"/>
              <w:bottom w:val="nil"/>
              <w:right w:val="nil"/>
            </w:tcBorders>
            <w:hideMark/>
          </w:tcPr>
          <w:p w14:paraId="674368CF" w14:textId="77777777" w:rsidR="002E0941" w:rsidRDefault="002E0941">
            <w:pPr>
              <w:rPr>
                <w:rFonts w:ascii="Calibri" w:hAnsi="Calibri" w:cs="Calibri"/>
              </w:rPr>
            </w:pPr>
          </w:p>
        </w:tc>
        <w:tc>
          <w:tcPr>
            <w:tcW w:w="0" w:type="auto"/>
            <w:tcBorders>
              <w:top w:val="nil"/>
              <w:left w:val="nil"/>
              <w:bottom w:val="nil"/>
              <w:right w:val="nil"/>
            </w:tcBorders>
            <w:hideMark/>
          </w:tcPr>
          <w:p w14:paraId="2018AC6F" w14:textId="77777777" w:rsidR="002E0941" w:rsidRDefault="002E0941">
            <w:pPr>
              <w:rPr>
                <w:rFonts w:ascii="Calibri" w:hAnsi="Calibri" w:cs="Calibri"/>
                <w:sz w:val="22"/>
                <w:szCs w:val="22"/>
              </w:rPr>
            </w:pPr>
            <w:r>
              <w:rPr>
                <w:rFonts w:ascii="Calibri" w:hAnsi="Calibri" w:cs="Calibri"/>
                <w:i/>
                <w:iCs/>
                <w:sz w:val="22"/>
                <w:szCs w:val="22"/>
              </w:rPr>
              <w:t>Data element</w:t>
            </w:r>
          </w:p>
        </w:tc>
        <w:tc>
          <w:tcPr>
            <w:tcW w:w="0" w:type="auto"/>
            <w:tcBorders>
              <w:top w:val="nil"/>
              <w:left w:val="nil"/>
              <w:bottom w:val="nil"/>
              <w:right w:val="nil"/>
            </w:tcBorders>
            <w:hideMark/>
          </w:tcPr>
          <w:p w14:paraId="6D9BF2FE"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12C5DDDB"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4BDCDD78"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195FD8AD" w14:textId="77777777" w:rsidTr="002E0941">
        <w:trPr>
          <w:tblCellSpacing w:w="15" w:type="dxa"/>
        </w:trPr>
        <w:tc>
          <w:tcPr>
            <w:tcW w:w="250" w:type="pct"/>
            <w:tcBorders>
              <w:top w:val="nil"/>
              <w:left w:val="nil"/>
              <w:bottom w:val="nil"/>
              <w:right w:val="nil"/>
            </w:tcBorders>
            <w:hideMark/>
          </w:tcPr>
          <w:p w14:paraId="0CAF2C6C"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3747D39F" w14:textId="77777777" w:rsidR="002E0941" w:rsidRDefault="002E0941">
            <w:pPr>
              <w:rPr>
                <w:rFonts w:ascii="Calibri" w:hAnsi="Calibri" w:cs="Calibri"/>
                <w:sz w:val="22"/>
                <w:szCs w:val="22"/>
              </w:rPr>
            </w:pPr>
            <w:r>
              <w:rPr>
                <w:rFonts w:ascii="Calibri" w:hAnsi="Calibri" w:cs="Calibri"/>
                <w:sz w:val="22"/>
                <w:szCs w:val="22"/>
              </w:rPr>
              <w:t xml:space="preserve">Namespace </w:t>
            </w:r>
          </w:p>
        </w:tc>
        <w:tc>
          <w:tcPr>
            <w:tcW w:w="2500" w:type="pct"/>
            <w:tcBorders>
              <w:top w:val="nil"/>
              <w:left w:val="nil"/>
              <w:bottom w:val="nil"/>
              <w:right w:val="nil"/>
            </w:tcBorders>
            <w:hideMark/>
          </w:tcPr>
          <w:p w14:paraId="598E50EE" w14:textId="77777777" w:rsidR="002E0941" w:rsidRDefault="002E0941">
            <w:pPr>
              <w:rPr>
                <w:rFonts w:ascii="Calibri" w:hAnsi="Calibri" w:cs="Calibri"/>
                <w:sz w:val="22"/>
                <w:szCs w:val="22"/>
              </w:rPr>
            </w:pPr>
            <w:r>
              <w:rPr>
                <w:rFonts w:ascii="Calibri" w:hAnsi="Calibri" w:cs="Calibri"/>
                <w:sz w:val="22"/>
                <w:szCs w:val="22"/>
              </w:rPr>
              <w:t xml:space="preserve">(EDIT) tikfout hersteld Unieke verwijzing naar een registratie van objecten. </w:t>
            </w:r>
          </w:p>
        </w:tc>
        <w:tc>
          <w:tcPr>
            <w:tcW w:w="500" w:type="pct"/>
            <w:tcBorders>
              <w:top w:val="nil"/>
              <w:left w:val="nil"/>
              <w:bottom w:val="nil"/>
              <w:right w:val="nil"/>
            </w:tcBorders>
            <w:hideMark/>
          </w:tcPr>
          <w:p w14:paraId="43C38FF4"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40766725" w14:textId="77777777" w:rsidR="002E0941" w:rsidRDefault="002E0941">
            <w:pPr>
              <w:rPr>
                <w:rFonts w:ascii="Calibri" w:hAnsi="Calibri" w:cs="Calibri"/>
                <w:sz w:val="22"/>
                <w:szCs w:val="22"/>
              </w:rPr>
            </w:pPr>
            <w:r>
              <w:rPr>
                <w:rFonts w:ascii="Calibri" w:hAnsi="Calibri" w:cs="Calibri"/>
                <w:sz w:val="22"/>
                <w:szCs w:val="22"/>
              </w:rPr>
              <w:t>1</w:t>
            </w:r>
          </w:p>
        </w:tc>
      </w:tr>
      <w:tr w:rsidR="002E0941" w14:paraId="6DE4F093" w14:textId="77777777" w:rsidTr="002E0941">
        <w:trPr>
          <w:tblCellSpacing w:w="15" w:type="dxa"/>
        </w:trPr>
        <w:tc>
          <w:tcPr>
            <w:tcW w:w="250" w:type="pct"/>
            <w:tcBorders>
              <w:top w:val="nil"/>
              <w:left w:val="nil"/>
              <w:bottom w:val="nil"/>
              <w:right w:val="nil"/>
            </w:tcBorders>
            <w:hideMark/>
          </w:tcPr>
          <w:p w14:paraId="0D081D59"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B5A912A" w14:textId="77777777" w:rsidR="002E0941" w:rsidRDefault="002E0941">
            <w:pPr>
              <w:rPr>
                <w:rFonts w:ascii="Calibri" w:hAnsi="Calibri" w:cs="Calibri"/>
                <w:sz w:val="22"/>
                <w:szCs w:val="22"/>
              </w:rPr>
            </w:pPr>
            <w:r>
              <w:rPr>
                <w:rFonts w:ascii="Calibri" w:hAnsi="Calibri" w:cs="Calibri"/>
                <w:sz w:val="22"/>
                <w:szCs w:val="22"/>
              </w:rPr>
              <w:t xml:space="preserve">Lokaal id </w:t>
            </w:r>
          </w:p>
        </w:tc>
        <w:tc>
          <w:tcPr>
            <w:tcW w:w="2500" w:type="pct"/>
            <w:tcBorders>
              <w:top w:val="nil"/>
              <w:left w:val="nil"/>
              <w:bottom w:val="nil"/>
              <w:right w:val="nil"/>
            </w:tcBorders>
            <w:hideMark/>
          </w:tcPr>
          <w:p w14:paraId="2C7FA3B8" w14:textId="77777777" w:rsidR="002E0941" w:rsidRDefault="002E0941">
            <w:pPr>
              <w:rPr>
                <w:rFonts w:ascii="Calibri" w:hAnsi="Calibri" w:cs="Calibri"/>
                <w:sz w:val="22"/>
                <w:szCs w:val="22"/>
              </w:rPr>
            </w:pPr>
            <w:r>
              <w:rPr>
                <w:rFonts w:ascii="Calibri" w:hAnsi="Calibri" w:cs="Calibri"/>
                <w:sz w:val="22"/>
                <w:szCs w:val="22"/>
              </w:rPr>
              <w:t>Unieke identificatiecode binnen een registratie.</w:t>
            </w:r>
          </w:p>
        </w:tc>
        <w:tc>
          <w:tcPr>
            <w:tcW w:w="500" w:type="pct"/>
            <w:tcBorders>
              <w:top w:val="nil"/>
              <w:left w:val="nil"/>
              <w:bottom w:val="nil"/>
              <w:right w:val="nil"/>
            </w:tcBorders>
            <w:hideMark/>
          </w:tcPr>
          <w:p w14:paraId="37B88ACF"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3DB1ED2F" w14:textId="77777777" w:rsidR="002E0941" w:rsidRDefault="002E0941">
            <w:pPr>
              <w:rPr>
                <w:rFonts w:ascii="Calibri" w:hAnsi="Calibri" w:cs="Calibri"/>
                <w:sz w:val="22"/>
                <w:szCs w:val="22"/>
              </w:rPr>
            </w:pPr>
            <w:r>
              <w:rPr>
                <w:rFonts w:ascii="Calibri" w:hAnsi="Calibri" w:cs="Calibri"/>
                <w:sz w:val="22"/>
                <w:szCs w:val="22"/>
              </w:rPr>
              <w:t>1</w:t>
            </w:r>
          </w:p>
        </w:tc>
      </w:tr>
      <w:tr w:rsidR="002E0941" w14:paraId="744973D9" w14:textId="77777777" w:rsidTr="002E0941">
        <w:trPr>
          <w:tblCellSpacing w:w="15" w:type="dxa"/>
        </w:trPr>
        <w:tc>
          <w:tcPr>
            <w:tcW w:w="250" w:type="pct"/>
            <w:tcBorders>
              <w:top w:val="nil"/>
              <w:left w:val="nil"/>
              <w:bottom w:val="nil"/>
              <w:right w:val="nil"/>
            </w:tcBorders>
            <w:hideMark/>
          </w:tcPr>
          <w:p w14:paraId="02EE22B4"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04B60B11" w14:textId="77777777" w:rsidR="002E0941" w:rsidRDefault="002E0941">
            <w:pPr>
              <w:rPr>
                <w:rFonts w:ascii="Calibri" w:hAnsi="Calibri" w:cs="Calibri"/>
                <w:sz w:val="22"/>
                <w:szCs w:val="22"/>
              </w:rPr>
            </w:pPr>
            <w:r>
              <w:rPr>
                <w:rFonts w:ascii="Calibri" w:hAnsi="Calibri" w:cs="Calibri"/>
                <w:sz w:val="22"/>
                <w:szCs w:val="22"/>
              </w:rPr>
              <w:t xml:space="preserve">Versie </w:t>
            </w:r>
          </w:p>
        </w:tc>
        <w:tc>
          <w:tcPr>
            <w:tcW w:w="2500" w:type="pct"/>
            <w:tcBorders>
              <w:top w:val="nil"/>
              <w:left w:val="nil"/>
              <w:bottom w:val="nil"/>
              <w:right w:val="nil"/>
            </w:tcBorders>
            <w:hideMark/>
          </w:tcPr>
          <w:p w14:paraId="56D33D14" w14:textId="77777777" w:rsidR="002E0941" w:rsidRDefault="002E0941">
            <w:pPr>
              <w:rPr>
                <w:rFonts w:ascii="Calibri" w:hAnsi="Calibri" w:cs="Calibri"/>
                <w:sz w:val="22"/>
                <w:szCs w:val="22"/>
              </w:rPr>
            </w:pPr>
            <w:r>
              <w:rPr>
                <w:rFonts w:ascii="Calibri" w:hAnsi="Calibri" w:cs="Calibri"/>
                <w:sz w:val="22"/>
                <w:szCs w:val="22"/>
              </w:rPr>
              <w:t>Versie-aanduiding van een object.</w:t>
            </w:r>
          </w:p>
        </w:tc>
        <w:tc>
          <w:tcPr>
            <w:tcW w:w="500" w:type="pct"/>
            <w:tcBorders>
              <w:top w:val="nil"/>
              <w:left w:val="nil"/>
              <w:bottom w:val="nil"/>
              <w:right w:val="nil"/>
            </w:tcBorders>
            <w:hideMark/>
          </w:tcPr>
          <w:p w14:paraId="00DB180E" w14:textId="77777777" w:rsidR="002E0941" w:rsidRDefault="002E0941">
            <w:pPr>
              <w:rPr>
                <w:rFonts w:ascii="Calibri" w:hAnsi="Calibri" w:cs="Calibri"/>
                <w:sz w:val="22"/>
                <w:szCs w:val="22"/>
              </w:rPr>
            </w:pPr>
            <w:r>
              <w:rPr>
                <w:rFonts w:ascii="Calibri" w:hAnsi="Calibri" w:cs="Calibri"/>
                <w:sz w:val="22"/>
                <w:szCs w:val="22"/>
              </w:rPr>
              <w:t xml:space="preserve">AN </w:t>
            </w:r>
          </w:p>
        </w:tc>
        <w:tc>
          <w:tcPr>
            <w:tcW w:w="500" w:type="pct"/>
            <w:tcBorders>
              <w:top w:val="nil"/>
              <w:left w:val="nil"/>
              <w:bottom w:val="nil"/>
              <w:right w:val="nil"/>
            </w:tcBorders>
            <w:hideMark/>
          </w:tcPr>
          <w:p w14:paraId="70367593" w14:textId="77777777" w:rsidR="002E0941" w:rsidRDefault="002E0941">
            <w:pPr>
              <w:rPr>
                <w:rFonts w:ascii="Calibri" w:hAnsi="Calibri" w:cs="Calibri"/>
                <w:sz w:val="22"/>
                <w:szCs w:val="22"/>
              </w:rPr>
            </w:pPr>
            <w:r>
              <w:rPr>
                <w:rFonts w:ascii="Calibri" w:hAnsi="Calibri" w:cs="Calibri"/>
                <w:sz w:val="22"/>
                <w:szCs w:val="22"/>
              </w:rPr>
              <w:t>0 .. 1</w:t>
            </w:r>
          </w:p>
        </w:tc>
      </w:tr>
    </w:tbl>
    <w:p w14:paraId="40EE4358" w14:textId="77777777" w:rsidR="002E0941" w:rsidRDefault="002E0941" w:rsidP="002E0941">
      <w:pPr>
        <w:pStyle w:val="Kop2"/>
        <w:rPr>
          <w:rFonts w:ascii="Calibri" w:hAnsi="Calibri" w:cs="Calibri"/>
        </w:rPr>
      </w:pPr>
      <w:bookmarkStart w:id="160" w:name="global_class_Model_BAGObjectnummering"/>
      <w:bookmarkStart w:id="161" w:name="_Toc517048453"/>
      <w:bookmarkEnd w:id="160"/>
      <w:r>
        <w:rPr>
          <w:rFonts w:ascii="Calibri" w:hAnsi="Calibri" w:cs="Calibri"/>
        </w:rPr>
        <w:t>Complex datatype BAGObjectnummering</w:t>
      </w:r>
      <w:bookmarkEnd w:id="161"/>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64"/>
        <w:gridCol w:w="6390"/>
      </w:tblGrid>
      <w:tr w:rsidR="002E0941" w14:paraId="4D58D225" w14:textId="77777777" w:rsidTr="002E0941">
        <w:trPr>
          <w:tblCellSpacing w:w="15" w:type="dxa"/>
        </w:trPr>
        <w:tc>
          <w:tcPr>
            <w:tcW w:w="1500" w:type="pct"/>
            <w:tcBorders>
              <w:top w:val="nil"/>
              <w:left w:val="nil"/>
              <w:bottom w:val="nil"/>
              <w:right w:val="nil"/>
            </w:tcBorders>
            <w:hideMark/>
          </w:tcPr>
          <w:p w14:paraId="0F9A5605" w14:textId="77777777" w:rsidR="002E0941" w:rsidRDefault="002E0941">
            <w:pPr>
              <w:rPr>
                <w:rFonts w:ascii="Calibri" w:hAnsi="Calibri" w:cs="Calibri"/>
                <w:sz w:val="22"/>
                <w:szCs w:val="22"/>
              </w:rPr>
            </w:pPr>
            <w:r>
              <w:rPr>
                <w:rFonts w:ascii="Calibri" w:hAnsi="Calibri" w:cs="Calibri"/>
                <w:b/>
                <w:bCs/>
                <w:sz w:val="22"/>
                <w:szCs w:val="22"/>
              </w:rPr>
              <w:t>Naam</w:t>
            </w:r>
          </w:p>
        </w:tc>
        <w:tc>
          <w:tcPr>
            <w:tcW w:w="3500" w:type="pct"/>
            <w:tcBorders>
              <w:top w:val="nil"/>
              <w:left w:val="nil"/>
              <w:bottom w:val="nil"/>
              <w:right w:val="nil"/>
            </w:tcBorders>
            <w:hideMark/>
          </w:tcPr>
          <w:p w14:paraId="2EE2C97F" w14:textId="77777777" w:rsidR="002E0941" w:rsidRDefault="002E0941">
            <w:pPr>
              <w:rPr>
                <w:rFonts w:ascii="Calibri" w:hAnsi="Calibri" w:cs="Calibri"/>
                <w:sz w:val="22"/>
                <w:szCs w:val="22"/>
              </w:rPr>
            </w:pPr>
            <w:r>
              <w:rPr>
                <w:rFonts w:ascii="Calibri" w:hAnsi="Calibri" w:cs="Calibri"/>
                <w:sz w:val="22"/>
                <w:szCs w:val="22"/>
              </w:rPr>
              <w:t>BAGObjectnummering</w:t>
            </w:r>
          </w:p>
        </w:tc>
      </w:tr>
      <w:tr w:rsidR="002E0941" w14:paraId="508BF61D" w14:textId="77777777" w:rsidTr="002E0941">
        <w:trPr>
          <w:tblCellSpacing w:w="15" w:type="dxa"/>
        </w:trPr>
        <w:tc>
          <w:tcPr>
            <w:tcW w:w="1500" w:type="pct"/>
            <w:tcBorders>
              <w:top w:val="nil"/>
              <w:left w:val="nil"/>
              <w:bottom w:val="nil"/>
              <w:right w:val="nil"/>
            </w:tcBorders>
            <w:hideMark/>
          </w:tcPr>
          <w:p w14:paraId="6382BA71" w14:textId="77777777" w:rsidR="002E0941" w:rsidRDefault="002E0941">
            <w:pPr>
              <w:rPr>
                <w:rFonts w:ascii="Calibri" w:hAnsi="Calibri" w:cs="Calibri"/>
                <w:sz w:val="22"/>
                <w:szCs w:val="22"/>
              </w:rPr>
            </w:pPr>
            <w:r>
              <w:rPr>
                <w:rFonts w:ascii="Calibri" w:hAnsi="Calibri" w:cs="Calibri"/>
                <w:b/>
                <w:bCs/>
                <w:sz w:val="22"/>
                <w:szCs w:val="22"/>
              </w:rPr>
              <w:t>Herkomst</w:t>
            </w:r>
          </w:p>
        </w:tc>
        <w:tc>
          <w:tcPr>
            <w:tcW w:w="3500" w:type="pct"/>
            <w:tcBorders>
              <w:top w:val="nil"/>
              <w:left w:val="nil"/>
              <w:bottom w:val="nil"/>
              <w:right w:val="nil"/>
            </w:tcBorders>
            <w:hideMark/>
          </w:tcPr>
          <w:p w14:paraId="29377B8F" w14:textId="77777777" w:rsidR="002E0941" w:rsidRDefault="002E0941">
            <w:pPr>
              <w:rPr>
                <w:rFonts w:ascii="Calibri" w:hAnsi="Calibri" w:cs="Calibri"/>
                <w:sz w:val="22"/>
                <w:szCs w:val="22"/>
              </w:rPr>
            </w:pPr>
            <w:r>
              <w:rPr>
                <w:rFonts w:ascii="Calibri" w:hAnsi="Calibri" w:cs="Calibri"/>
                <w:sz w:val="22"/>
                <w:szCs w:val="22"/>
              </w:rPr>
              <w:t>BAG</w:t>
            </w:r>
          </w:p>
        </w:tc>
      </w:tr>
      <w:tr w:rsidR="002E0941" w14:paraId="04860BB9" w14:textId="77777777" w:rsidTr="002E0941">
        <w:trPr>
          <w:tblCellSpacing w:w="15" w:type="dxa"/>
        </w:trPr>
        <w:tc>
          <w:tcPr>
            <w:tcW w:w="1500" w:type="pct"/>
            <w:tcBorders>
              <w:top w:val="nil"/>
              <w:left w:val="nil"/>
              <w:bottom w:val="nil"/>
              <w:right w:val="nil"/>
            </w:tcBorders>
            <w:hideMark/>
          </w:tcPr>
          <w:p w14:paraId="246D9638" w14:textId="77777777" w:rsidR="002E0941" w:rsidRDefault="002E0941">
            <w:pPr>
              <w:rPr>
                <w:rFonts w:ascii="Calibri" w:hAnsi="Calibri" w:cs="Calibri"/>
                <w:sz w:val="22"/>
                <w:szCs w:val="22"/>
              </w:rPr>
            </w:pPr>
            <w:r>
              <w:rPr>
                <w:rFonts w:ascii="Calibri" w:hAnsi="Calibri" w:cs="Calibri"/>
                <w:b/>
                <w:bCs/>
                <w:sz w:val="22"/>
                <w:szCs w:val="22"/>
              </w:rPr>
              <w:t>Definitie</w:t>
            </w:r>
          </w:p>
        </w:tc>
        <w:tc>
          <w:tcPr>
            <w:tcW w:w="3500" w:type="pct"/>
            <w:tcBorders>
              <w:top w:val="nil"/>
              <w:left w:val="nil"/>
              <w:bottom w:val="nil"/>
              <w:right w:val="nil"/>
            </w:tcBorders>
            <w:hideMark/>
          </w:tcPr>
          <w:p w14:paraId="1B28BA76" w14:textId="77777777" w:rsidR="002E0941" w:rsidRDefault="002E0941">
            <w:pPr>
              <w:rPr>
                <w:rFonts w:ascii="Calibri" w:hAnsi="Calibri" w:cs="Calibri"/>
                <w:sz w:val="22"/>
                <w:szCs w:val="22"/>
              </w:rPr>
            </w:pPr>
            <w:r>
              <w:rPr>
                <w:rFonts w:ascii="Calibri" w:hAnsi="Calibri" w:cs="Calibri"/>
                <w:sz w:val="22"/>
                <w:szCs w:val="22"/>
              </w:rPr>
              <w:t>Unieke objectaanduiding van een object uit de BAG binnen een gemeente.</w:t>
            </w:r>
          </w:p>
        </w:tc>
      </w:tr>
      <w:tr w:rsidR="002E0941" w14:paraId="1D398096" w14:textId="77777777" w:rsidTr="002E0941">
        <w:trPr>
          <w:tblCellSpacing w:w="15" w:type="dxa"/>
        </w:trPr>
        <w:tc>
          <w:tcPr>
            <w:tcW w:w="1500" w:type="pct"/>
            <w:tcBorders>
              <w:top w:val="nil"/>
              <w:left w:val="nil"/>
              <w:bottom w:val="nil"/>
              <w:right w:val="nil"/>
            </w:tcBorders>
            <w:hideMark/>
          </w:tcPr>
          <w:p w14:paraId="257C7D4B" w14:textId="77777777" w:rsidR="002E0941" w:rsidRDefault="002E0941">
            <w:pPr>
              <w:rPr>
                <w:rFonts w:ascii="Calibri" w:hAnsi="Calibri" w:cs="Calibri"/>
                <w:sz w:val="22"/>
                <w:szCs w:val="22"/>
              </w:rPr>
            </w:pPr>
            <w:r>
              <w:rPr>
                <w:rFonts w:ascii="Calibri" w:hAnsi="Calibri" w:cs="Calibri"/>
                <w:b/>
                <w:bCs/>
                <w:sz w:val="22"/>
                <w:szCs w:val="22"/>
              </w:rPr>
              <w:t>Herkomst definitie</w:t>
            </w:r>
          </w:p>
        </w:tc>
        <w:tc>
          <w:tcPr>
            <w:tcW w:w="3500" w:type="pct"/>
            <w:tcBorders>
              <w:top w:val="nil"/>
              <w:left w:val="nil"/>
              <w:bottom w:val="nil"/>
              <w:right w:val="nil"/>
            </w:tcBorders>
            <w:hideMark/>
          </w:tcPr>
          <w:p w14:paraId="33DF6BDB" w14:textId="77777777" w:rsidR="002E0941" w:rsidRDefault="002E0941">
            <w:pPr>
              <w:rPr>
                <w:rFonts w:ascii="Calibri" w:hAnsi="Calibri" w:cs="Calibri"/>
                <w:sz w:val="22"/>
                <w:szCs w:val="22"/>
              </w:rPr>
            </w:pPr>
            <w:r>
              <w:rPr>
                <w:rFonts w:ascii="Calibri" w:hAnsi="Calibri" w:cs="Calibri"/>
                <w:sz w:val="22"/>
                <w:szCs w:val="22"/>
              </w:rPr>
              <w:t>VNG-R o.b.v. BAG</w:t>
            </w:r>
          </w:p>
        </w:tc>
      </w:tr>
      <w:tr w:rsidR="002E0941" w14:paraId="06719509" w14:textId="77777777" w:rsidTr="002E0941">
        <w:trPr>
          <w:tblCellSpacing w:w="15" w:type="dxa"/>
        </w:trPr>
        <w:tc>
          <w:tcPr>
            <w:tcW w:w="1500" w:type="pct"/>
            <w:tcBorders>
              <w:top w:val="nil"/>
              <w:left w:val="nil"/>
              <w:bottom w:val="nil"/>
              <w:right w:val="nil"/>
            </w:tcBorders>
            <w:hideMark/>
          </w:tcPr>
          <w:p w14:paraId="4206ADAB" w14:textId="77777777" w:rsidR="002E0941" w:rsidRDefault="002E0941">
            <w:pPr>
              <w:rPr>
                <w:rFonts w:ascii="Calibri" w:hAnsi="Calibri" w:cs="Calibri"/>
                <w:sz w:val="22"/>
                <w:szCs w:val="22"/>
              </w:rPr>
            </w:pPr>
            <w:r>
              <w:rPr>
                <w:rFonts w:ascii="Calibri" w:hAnsi="Calibri" w:cs="Calibri"/>
                <w:b/>
                <w:bCs/>
                <w:sz w:val="22"/>
                <w:szCs w:val="22"/>
              </w:rPr>
              <w:t>Datum opname</w:t>
            </w:r>
          </w:p>
        </w:tc>
        <w:tc>
          <w:tcPr>
            <w:tcW w:w="3500" w:type="pct"/>
            <w:tcBorders>
              <w:top w:val="nil"/>
              <w:left w:val="nil"/>
              <w:bottom w:val="nil"/>
              <w:right w:val="nil"/>
            </w:tcBorders>
            <w:hideMark/>
          </w:tcPr>
          <w:p w14:paraId="15415549" w14:textId="77777777" w:rsidR="002E0941" w:rsidRDefault="002E0941">
            <w:pPr>
              <w:rPr>
                <w:rFonts w:ascii="Calibri" w:hAnsi="Calibri" w:cs="Calibri"/>
                <w:sz w:val="22"/>
                <w:szCs w:val="22"/>
              </w:rPr>
            </w:pPr>
            <w:r>
              <w:rPr>
                <w:rFonts w:ascii="Calibri" w:hAnsi="Calibri" w:cs="Calibri"/>
                <w:sz w:val="22"/>
                <w:szCs w:val="22"/>
              </w:rPr>
              <w:t>1 mei 2016</w:t>
            </w:r>
          </w:p>
        </w:tc>
      </w:tr>
      <w:tr w:rsidR="002E0941" w14:paraId="7A4417F8" w14:textId="77777777" w:rsidTr="002E0941">
        <w:trPr>
          <w:tblCellSpacing w:w="15" w:type="dxa"/>
        </w:trPr>
        <w:tc>
          <w:tcPr>
            <w:tcW w:w="1500" w:type="pct"/>
            <w:tcBorders>
              <w:top w:val="nil"/>
              <w:left w:val="nil"/>
              <w:bottom w:val="nil"/>
              <w:right w:val="nil"/>
            </w:tcBorders>
            <w:hideMark/>
          </w:tcPr>
          <w:p w14:paraId="4E6F20A2" w14:textId="77777777" w:rsidR="002E0941" w:rsidRDefault="002E0941">
            <w:pPr>
              <w:rPr>
                <w:rFonts w:ascii="Calibri" w:hAnsi="Calibri" w:cs="Calibri"/>
                <w:sz w:val="22"/>
                <w:szCs w:val="22"/>
              </w:rPr>
            </w:pPr>
            <w:r>
              <w:rPr>
                <w:rFonts w:ascii="Calibri" w:hAnsi="Calibri" w:cs="Calibri"/>
                <w:b/>
                <w:bCs/>
                <w:sz w:val="22"/>
                <w:szCs w:val="22"/>
              </w:rPr>
              <w:t>Patroon</w:t>
            </w:r>
          </w:p>
        </w:tc>
        <w:tc>
          <w:tcPr>
            <w:tcW w:w="3500" w:type="pct"/>
            <w:tcBorders>
              <w:top w:val="nil"/>
              <w:left w:val="nil"/>
              <w:bottom w:val="nil"/>
              <w:right w:val="nil"/>
            </w:tcBorders>
            <w:hideMark/>
          </w:tcPr>
          <w:p w14:paraId="1843C0B1" w14:textId="77777777" w:rsidR="002E0941" w:rsidRDefault="002E0941">
            <w:pPr>
              <w:rPr>
                <w:rFonts w:ascii="Calibri" w:hAnsi="Calibri" w:cs="Calibri"/>
                <w:sz w:val="22"/>
                <w:szCs w:val="22"/>
              </w:rPr>
            </w:pPr>
            <w:r>
              <w:rPr>
                <w:rFonts w:ascii="Calibri" w:hAnsi="Calibri" w:cs="Calibri"/>
                <w:sz w:val="22"/>
                <w:szCs w:val="22"/>
              </w:rPr>
              <w:t xml:space="preserve">Combinatie van het (viercijferig) subdomein 'gemeentecode' (volgens GBA tabel 33, Gemeententabel), het (tweecijferig) subdomein 'objecttypecode' en een voor het betreffende objecttype binnen een gemeente uniek (tiencijferig) subdomein 'objectvolgnummer'. </w:t>
            </w:r>
          </w:p>
        </w:tc>
      </w:tr>
    </w:tbl>
    <w:p w14:paraId="215884D9" w14:textId="77777777" w:rsidR="002E0941" w:rsidRDefault="002E0941" w:rsidP="002E0941">
      <w:pPr>
        <w:pStyle w:val="Kop3"/>
        <w:rPr>
          <w:rFonts w:ascii="Calibri" w:hAnsi="Calibri" w:cs="Calibri"/>
          <w:sz w:val="24"/>
        </w:rPr>
      </w:pPr>
      <w:r>
        <w:rPr>
          <w:rFonts w:ascii="Calibri" w:hAnsi="Calibri" w:cs="Calibri"/>
        </w:rPr>
        <w:t xml:space="preserve">Overzicht data elementen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2274"/>
        <w:gridCol w:w="4517"/>
        <w:gridCol w:w="927"/>
        <w:gridCol w:w="942"/>
      </w:tblGrid>
      <w:tr w:rsidR="002E0941" w14:paraId="10314E64" w14:textId="77777777" w:rsidTr="002E0941">
        <w:trPr>
          <w:tblCellSpacing w:w="15" w:type="dxa"/>
        </w:trPr>
        <w:tc>
          <w:tcPr>
            <w:tcW w:w="0" w:type="auto"/>
            <w:tcBorders>
              <w:top w:val="nil"/>
              <w:left w:val="nil"/>
              <w:bottom w:val="nil"/>
              <w:right w:val="nil"/>
            </w:tcBorders>
            <w:hideMark/>
          </w:tcPr>
          <w:p w14:paraId="5BED4721" w14:textId="77777777" w:rsidR="002E0941" w:rsidRDefault="002E0941">
            <w:pPr>
              <w:rPr>
                <w:rFonts w:ascii="Calibri" w:hAnsi="Calibri" w:cs="Calibri"/>
              </w:rPr>
            </w:pPr>
          </w:p>
        </w:tc>
        <w:tc>
          <w:tcPr>
            <w:tcW w:w="0" w:type="auto"/>
            <w:tcBorders>
              <w:top w:val="nil"/>
              <w:left w:val="nil"/>
              <w:bottom w:val="nil"/>
              <w:right w:val="nil"/>
            </w:tcBorders>
            <w:hideMark/>
          </w:tcPr>
          <w:p w14:paraId="38CEB613" w14:textId="77777777" w:rsidR="002E0941" w:rsidRDefault="002E0941">
            <w:pPr>
              <w:rPr>
                <w:rFonts w:ascii="Calibri" w:hAnsi="Calibri" w:cs="Calibri"/>
                <w:sz w:val="22"/>
                <w:szCs w:val="22"/>
              </w:rPr>
            </w:pPr>
            <w:r>
              <w:rPr>
                <w:rFonts w:ascii="Calibri" w:hAnsi="Calibri" w:cs="Calibri"/>
                <w:i/>
                <w:iCs/>
                <w:sz w:val="22"/>
                <w:szCs w:val="22"/>
              </w:rPr>
              <w:t>Data element</w:t>
            </w:r>
          </w:p>
        </w:tc>
        <w:tc>
          <w:tcPr>
            <w:tcW w:w="0" w:type="auto"/>
            <w:tcBorders>
              <w:top w:val="nil"/>
              <w:left w:val="nil"/>
              <w:bottom w:val="nil"/>
              <w:right w:val="nil"/>
            </w:tcBorders>
            <w:hideMark/>
          </w:tcPr>
          <w:p w14:paraId="6D2BBEC2" w14:textId="77777777" w:rsidR="002E0941" w:rsidRDefault="002E0941">
            <w:pPr>
              <w:rPr>
                <w:rFonts w:ascii="Calibri" w:hAnsi="Calibri" w:cs="Calibri"/>
                <w:sz w:val="22"/>
                <w:szCs w:val="22"/>
              </w:rPr>
            </w:pPr>
            <w:r>
              <w:rPr>
                <w:rFonts w:ascii="Calibri" w:hAnsi="Calibri" w:cs="Calibri"/>
                <w:i/>
                <w:iCs/>
                <w:sz w:val="22"/>
                <w:szCs w:val="22"/>
              </w:rPr>
              <w:t>Definitie</w:t>
            </w:r>
          </w:p>
        </w:tc>
        <w:tc>
          <w:tcPr>
            <w:tcW w:w="0" w:type="auto"/>
            <w:tcBorders>
              <w:top w:val="nil"/>
              <w:left w:val="nil"/>
              <w:bottom w:val="nil"/>
              <w:right w:val="nil"/>
            </w:tcBorders>
            <w:hideMark/>
          </w:tcPr>
          <w:p w14:paraId="4241F9BC" w14:textId="77777777" w:rsidR="002E0941" w:rsidRDefault="002E0941">
            <w:pPr>
              <w:rPr>
                <w:rFonts w:ascii="Calibri" w:hAnsi="Calibri" w:cs="Calibri"/>
                <w:sz w:val="22"/>
                <w:szCs w:val="22"/>
              </w:rPr>
            </w:pPr>
            <w:r>
              <w:rPr>
                <w:rFonts w:ascii="Calibri" w:hAnsi="Calibri" w:cs="Calibri"/>
                <w:i/>
                <w:iCs/>
                <w:sz w:val="22"/>
                <w:szCs w:val="22"/>
              </w:rPr>
              <w:t>Formaat</w:t>
            </w:r>
          </w:p>
        </w:tc>
        <w:tc>
          <w:tcPr>
            <w:tcW w:w="0" w:type="auto"/>
            <w:tcBorders>
              <w:top w:val="nil"/>
              <w:left w:val="nil"/>
              <w:bottom w:val="nil"/>
              <w:right w:val="nil"/>
            </w:tcBorders>
            <w:hideMark/>
          </w:tcPr>
          <w:p w14:paraId="78167271" w14:textId="77777777" w:rsidR="002E0941" w:rsidRDefault="002E0941">
            <w:pPr>
              <w:rPr>
                <w:rFonts w:ascii="Calibri" w:hAnsi="Calibri" w:cs="Calibri"/>
                <w:sz w:val="22"/>
                <w:szCs w:val="22"/>
              </w:rPr>
            </w:pPr>
            <w:r>
              <w:rPr>
                <w:rFonts w:ascii="Calibri" w:hAnsi="Calibri" w:cs="Calibri"/>
                <w:i/>
                <w:iCs/>
                <w:sz w:val="22"/>
                <w:szCs w:val="22"/>
              </w:rPr>
              <w:t>Card</w:t>
            </w:r>
          </w:p>
        </w:tc>
      </w:tr>
      <w:tr w:rsidR="002E0941" w14:paraId="5DFA3F02" w14:textId="77777777" w:rsidTr="002E0941">
        <w:trPr>
          <w:tblCellSpacing w:w="15" w:type="dxa"/>
        </w:trPr>
        <w:tc>
          <w:tcPr>
            <w:tcW w:w="250" w:type="pct"/>
            <w:tcBorders>
              <w:top w:val="nil"/>
              <w:left w:val="nil"/>
              <w:bottom w:val="nil"/>
              <w:right w:val="nil"/>
            </w:tcBorders>
            <w:hideMark/>
          </w:tcPr>
          <w:p w14:paraId="4E991730"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621B6381" w14:textId="77777777" w:rsidR="002E0941" w:rsidRDefault="002E0941">
            <w:pPr>
              <w:rPr>
                <w:rFonts w:ascii="Calibri" w:hAnsi="Calibri" w:cs="Calibri"/>
                <w:sz w:val="22"/>
                <w:szCs w:val="22"/>
              </w:rPr>
            </w:pPr>
            <w:r>
              <w:rPr>
                <w:rFonts w:ascii="Calibri" w:hAnsi="Calibri" w:cs="Calibri"/>
                <w:sz w:val="22"/>
                <w:szCs w:val="22"/>
              </w:rPr>
              <w:t xml:space="preserve">gemeentecode </w:t>
            </w:r>
          </w:p>
        </w:tc>
        <w:tc>
          <w:tcPr>
            <w:tcW w:w="2500" w:type="pct"/>
            <w:tcBorders>
              <w:top w:val="nil"/>
              <w:left w:val="nil"/>
              <w:bottom w:val="nil"/>
              <w:right w:val="nil"/>
            </w:tcBorders>
            <w:hideMark/>
          </w:tcPr>
          <w:p w14:paraId="4FC52840" w14:textId="77777777" w:rsidR="002E0941" w:rsidRDefault="002E0941">
            <w:pPr>
              <w:rPr>
                <w:rFonts w:ascii="Calibri" w:hAnsi="Calibri" w:cs="Calibri"/>
                <w:sz w:val="22"/>
                <w:szCs w:val="22"/>
              </w:rPr>
            </w:pPr>
            <w:r>
              <w:rPr>
                <w:rFonts w:ascii="Calibri" w:hAnsi="Calibri" w:cs="Calibri"/>
                <w:sz w:val="22"/>
                <w:szCs w:val="22"/>
              </w:rPr>
              <w:t>de (viercijferig) 'gemeentecode'</w:t>
            </w:r>
          </w:p>
        </w:tc>
        <w:tc>
          <w:tcPr>
            <w:tcW w:w="500" w:type="pct"/>
            <w:tcBorders>
              <w:top w:val="nil"/>
              <w:left w:val="nil"/>
              <w:bottom w:val="nil"/>
              <w:right w:val="nil"/>
            </w:tcBorders>
            <w:hideMark/>
          </w:tcPr>
          <w:p w14:paraId="59A5F7AA" w14:textId="77777777" w:rsidR="002E0941" w:rsidRDefault="002E0941">
            <w:pPr>
              <w:rPr>
                <w:rFonts w:ascii="Calibri" w:hAnsi="Calibri" w:cs="Calibri"/>
                <w:sz w:val="22"/>
                <w:szCs w:val="22"/>
              </w:rPr>
            </w:pPr>
            <w:r>
              <w:rPr>
                <w:rFonts w:ascii="Calibri" w:hAnsi="Calibri" w:cs="Calibri"/>
                <w:sz w:val="22"/>
                <w:szCs w:val="22"/>
              </w:rPr>
              <w:t xml:space="preserve">AN4 </w:t>
            </w:r>
          </w:p>
        </w:tc>
        <w:tc>
          <w:tcPr>
            <w:tcW w:w="500" w:type="pct"/>
            <w:tcBorders>
              <w:top w:val="nil"/>
              <w:left w:val="nil"/>
              <w:bottom w:val="nil"/>
              <w:right w:val="nil"/>
            </w:tcBorders>
            <w:hideMark/>
          </w:tcPr>
          <w:p w14:paraId="4F1B1B7C" w14:textId="77777777" w:rsidR="002E0941" w:rsidRDefault="002E0941">
            <w:pPr>
              <w:rPr>
                <w:rFonts w:ascii="Calibri" w:hAnsi="Calibri" w:cs="Calibri"/>
                <w:sz w:val="22"/>
                <w:szCs w:val="22"/>
              </w:rPr>
            </w:pPr>
            <w:r>
              <w:rPr>
                <w:rFonts w:ascii="Calibri" w:hAnsi="Calibri" w:cs="Calibri"/>
                <w:sz w:val="22"/>
                <w:szCs w:val="22"/>
              </w:rPr>
              <w:t>1</w:t>
            </w:r>
          </w:p>
        </w:tc>
      </w:tr>
      <w:tr w:rsidR="002E0941" w14:paraId="5AF82F9F" w14:textId="77777777" w:rsidTr="002E0941">
        <w:trPr>
          <w:tblCellSpacing w:w="15" w:type="dxa"/>
        </w:trPr>
        <w:tc>
          <w:tcPr>
            <w:tcW w:w="250" w:type="pct"/>
            <w:tcBorders>
              <w:top w:val="nil"/>
              <w:left w:val="nil"/>
              <w:bottom w:val="nil"/>
              <w:right w:val="nil"/>
            </w:tcBorders>
            <w:hideMark/>
          </w:tcPr>
          <w:p w14:paraId="64501D32"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707CEF76" w14:textId="77777777" w:rsidR="002E0941" w:rsidRDefault="002E0941">
            <w:pPr>
              <w:rPr>
                <w:rFonts w:ascii="Calibri" w:hAnsi="Calibri" w:cs="Calibri"/>
                <w:sz w:val="22"/>
                <w:szCs w:val="22"/>
              </w:rPr>
            </w:pPr>
            <w:r>
              <w:rPr>
                <w:rFonts w:ascii="Calibri" w:hAnsi="Calibri" w:cs="Calibri"/>
                <w:sz w:val="22"/>
                <w:szCs w:val="22"/>
              </w:rPr>
              <w:t xml:space="preserve">objecttypecode </w:t>
            </w:r>
          </w:p>
        </w:tc>
        <w:tc>
          <w:tcPr>
            <w:tcW w:w="2500" w:type="pct"/>
            <w:tcBorders>
              <w:top w:val="nil"/>
              <w:left w:val="nil"/>
              <w:bottom w:val="nil"/>
              <w:right w:val="nil"/>
            </w:tcBorders>
            <w:hideMark/>
          </w:tcPr>
          <w:p w14:paraId="03FB7C14" w14:textId="77777777" w:rsidR="002E0941" w:rsidRDefault="002E0941">
            <w:pPr>
              <w:rPr>
                <w:rFonts w:ascii="Calibri" w:hAnsi="Calibri" w:cs="Calibri"/>
                <w:sz w:val="22"/>
                <w:szCs w:val="22"/>
              </w:rPr>
            </w:pPr>
            <w:r>
              <w:rPr>
                <w:rFonts w:ascii="Calibri" w:hAnsi="Calibri" w:cs="Calibri"/>
                <w:sz w:val="22"/>
                <w:szCs w:val="22"/>
              </w:rPr>
              <w:t xml:space="preserve">Een code waarmee het objecttype van een object wordt aangegeven. </w:t>
            </w:r>
          </w:p>
        </w:tc>
        <w:tc>
          <w:tcPr>
            <w:tcW w:w="500" w:type="pct"/>
            <w:tcBorders>
              <w:top w:val="nil"/>
              <w:left w:val="nil"/>
              <w:bottom w:val="nil"/>
              <w:right w:val="nil"/>
            </w:tcBorders>
            <w:hideMark/>
          </w:tcPr>
          <w:p w14:paraId="61D3C8A1" w14:textId="77777777" w:rsidR="002E0941" w:rsidRDefault="002E0941">
            <w:pPr>
              <w:rPr>
                <w:rFonts w:ascii="Calibri" w:hAnsi="Calibri" w:cs="Calibri"/>
                <w:sz w:val="22"/>
                <w:szCs w:val="22"/>
              </w:rPr>
            </w:pPr>
            <w:r>
              <w:rPr>
                <w:rFonts w:ascii="Calibri" w:hAnsi="Calibri" w:cs="Calibri"/>
                <w:sz w:val="22"/>
                <w:szCs w:val="22"/>
              </w:rPr>
              <w:t xml:space="preserve">AN15 </w:t>
            </w:r>
          </w:p>
        </w:tc>
        <w:tc>
          <w:tcPr>
            <w:tcW w:w="500" w:type="pct"/>
            <w:tcBorders>
              <w:top w:val="nil"/>
              <w:left w:val="nil"/>
              <w:bottom w:val="nil"/>
              <w:right w:val="nil"/>
            </w:tcBorders>
            <w:hideMark/>
          </w:tcPr>
          <w:p w14:paraId="14C4BFA1" w14:textId="77777777" w:rsidR="002E0941" w:rsidRDefault="002E0941">
            <w:pPr>
              <w:rPr>
                <w:rFonts w:ascii="Calibri" w:hAnsi="Calibri" w:cs="Calibri"/>
                <w:sz w:val="22"/>
                <w:szCs w:val="22"/>
              </w:rPr>
            </w:pPr>
            <w:r>
              <w:rPr>
                <w:rFonts w:ascii="Calibri" w:hAnsi="Calibri" w:cs="Calibri"/>
                <w:sz w:val="22"/>
                <w:szCs w:val="22"/>
              </w:rPr>
              <w:t>1</w:t>
            </w:r>
          </w:p>
        </w:tc>
      </w:tr>
      <w:tr w:rsidR="002E0941" w14:paraId="0266D770" w14:textId="77777777" w:rsidTr="002E0941">
        <w:trPr>
          <w:tblCellSpacing w:w="15" w:type="dxa"/>
        </w:trPr>
        <w:tc>
          <w:tcPr>
            <w:tcW w:w="250" w:type="pct"/>
            <w:tcBorders>
              <w:top w:val="nil"/>
              <w:left w:val="nil"/>
              <w:bottom w:val="nil"/>
              <w:right w:val="nil"/>
            </w:tcBorders>
            <w:hideMark/>
          </w:tcPr>
          <w:p w14:paraId="7E47C013" w14:textId="77777777" w:rsidR="002E0941" w:rsidRDefault="002E0941">
            <w:pPr>
              <w:rPr>
                <w:rFonts w:ascii="Calibri" w:hAnsi="Calibri" w:cs="Calibri"/>
                <w:sz w:val="22"/>
                <w:szCs w:val="22"/>
              </w:rPr>
            </w:pPr>
            <w:r>
              <w:rPr>
                <w:rFonts w:ascii="Calibri" w:hAnsi="Calibri" w:cs="Calibri"/>
                <w:sz w:val="22"/>
                <w:szCs w:val="22"/>
              </w:rPr>
              <w:t> </w:t>
            </w:r>
          </w:p>
        </w:tc>
        <w:tc>
          <w:tcPr>
            <w:tcW w:w="1250" w:type="pct"/>
            <w:tcBorders>
              <w:top w:val="nil"/>
              <w:left w:val="nil"/>
              <w:bottom w:val="nil"/>
              <w:right w:val="nil"/>
            </w:tcBorders>
            <w:hideMark/>
          </w:tcPr>
          <w:p w14:paraId="21A08686" w14:textId="77777777" w:rsidR="002E0941" w:rsidRDefault="002E0941">
            <w:pPr>
              <w:rPr>
                <w:rFonts w:ascii="Calibri" w:hAnsi="Calibri" w:cs="Calibri"/>
                <w:sz w:val="22"/>
                <w:szCs w:val="22"/>
              </w:rPr>
            </w:pPr>
            <w:r>
              <w:rPr>
                <w:rFonts w:ascii="Calibri" w:hAnsi="Calibri" w:cs="Calibri"/>
                <w:sz w:val="22"/>
                <w:szCs w:val="22"/>
              </w:rPr>
              <w:t xml:space="preserve">objectvolgnummer </w:t>
            </w:r>
          </w:p>
        </w:tc>
        <w:tc>
          <w:tcPr>
            <w:tcW w:w="2500" w:type="pct"/>
            <w:tcBorders>
              <w:top w:val="nil"/>
              <w:left w:val="nil"/>
              <w:bottom w:val="nil"/>
              <w:right w:val="nil"/>
            </w:tcBorders>
            <w:hideMark/>
          </w:tcPr>
          <w:p w14:paraId="265592A1" w14:textId="77777777" w:rsidR="002E0941" w:rsidRDefault="002E0941">
            <w:pPr>
              <w:rPr>
                <w:rFonts w:ascii="Calibri" w:hAnsi="Calibri" w:cs="Calibri"/>
                <w:sz w:val="22"/>
                <w:szCs w:val="22"/>
              </w:rPr>
            </w:pPr>
            <w:r>
              <w:rPr>
                <w:rFonts w:ascii="Calibri" w:hAnsi="Calibri" w:cs="Calibri"/>
                <w:sz w:val="22"/>
                <w:szCs w:val="22"/>
              </w:rPr>
              <w:t xml:space="preserve">Een uniek volgnummer waarmee een object van een bepaald objecttype binnen een gemeente kan worden aangeduid. </w:t>
            </w:r>
          </w:p>
        </w:tc>
        <w:tc>
          <w:tcPr>
            <w:tcW w:w="500" w:type="pct"/>
            <w:tcBorders>
              <w:top w:val="nil"/>
              <w:left w:val="nil"/>
              <w:bottom w:val="nil"/>
              <w:right w:val="nil"/>
            </w:tcBorders>
            <w:hideMark/>
          </w:tcPr>
          <w:p w14:paraId="3BE6FD0F" w14:textId="77777777" w:rsidR="002E0941" w:rsidRDefault="002E0941">
            <w:pPr>
              <w:rPr>
                <w:rFonts w:ascii="Calibri" w:hAnsi="Calibri" w:cs="Calibri"/>
                <w:sz w:val="22"/>
                <w:szCs w:val="22"/>
              </w:rPr>
            </w:pPr>
            <w:r>
              <w:rPr>
                <w:rFonts w:ascii="Calibri" w:hAnsi="Calibri" w:cs="Calibri"/>
                <w:sz w:val="22"/>
                <w:szCs w:val="22"/>
              </w:rPr>
              <w:t xml:space="preserve">AN10 </w:t>
            </w:r>
          </w:p>
        </w:tc>
        <w:tc>
          <w:tcPr>
            <w:tcW w:w="500" w:type="pct"/>
            <w:tcBorders>
              <w:top w:val="nil"/>
              <w:left w:val="nil"/>
              <w:bottom w:val="nil"/>
              <w:right w:val="nil"/>
            </w:tcBorders>
            <w:hideMark/>
          </w:tcPr>
          <w:p w14:paraId="278708BC" w14:textId="77777777" w:rsidR="002E0941" w:rsidRDefault="002E0941">
            <w:pPr>
              <w:rPr>
                <w:rFonts w:ascii="Calibri" w:hAnsi="Calibri" w:cs="Calibri"/>
                <w:sz w:val="22"/>
                <w:szCs w:val="22"/>
              </w:rPr>
            </w:pPr>
            <w:r>
              <w:rPr>
                <w:rFonts w:ascii="Calibri" w:hAnsi="Calibri" w:cs="Calibri"/>
                <w:sz w:val="22"/>
                <w:szCs w:val="22"/>
              </w:rPr>
              <w:t>1</w:t>
            </w:r>
          </w:p>
        </w:tc>
      </w:tr>
    </w:tbl>
    <w:p w14:paraId="3E638D93" w14:textId="77777777" w:rsidR="002E0941" w:rsidRDefault="002E0941" w:rsidP="002E0941">
      <w:pPr>
        <w:pStyle w:val="Kop1"/>
        <w:rPr>
          <w:rFonts w:ascii="Calibri" w:hAnsi="Calibri" w:cs="Calibri"/>
          <w:szCs w:val="32"/>
        </w:rPr>
      </w:pPr>
      <w:bookmarkStart w:id="162" w:name="_Toc517048454"/>
      <w:r>
        <w:rPr>
          <w:rFonts w:ascii="Calibri" w:hAnsi="Calibri" w:cs="Calibri"/>
        </w:rPr>
        <w:t>Enumeratie overzicht</w:t>
      </w:r>
      <w:bookmarkEnd w:id="162"/>
      <w:r>
        <w:rPr>
          <w:rFonts w:ascii="Calibri" w:hAnsi="Calibri" w:cs="Calibri"/>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32"/>
        <w:gridCol w:w="4822"/>
      </w:tblGrid>
      <w:tr w:rsidR="002E0941" w14:paraId="49205DC3" w14:textId="77777777" w:rsidTr="004A6ADA">
        <w:trPr>
          <w:tblCellSpacing w:w="15" w:type="dxa"/>
        </w:trPr>
        <w:tc>
          <w:tcPr>
            <w:tcW w:w="2342" w:type="pct"/>
            <w:tcBorders>
              <w:top w:val="nil"/>
              <w:left w:val="nil"/>
              <w:bottom w:val="nil"/>
              <w:right w:val="nil"/>
            </w:tcBorders>
            <w:hideMark/>
          </w:tcPr>
          <w:p w14:paraId="0C3B087D" w14:textId="77777777" w:rsidR="002E0941" w:rsidRDefault="002E0941">
            <w:pPr>
              <w:rPr>
                <w:rFonts w:ascii="Calibri" w:hAnsi="Calibri" w:cs="Calibri"/>
                <w:sz w:val="22"/>
                <w:szCs w:val="22"/>
              </w:rPr>
            </w:pPr>
            <w:bookmarkStart w:id="163" w:name="global_class_Model_aardExterneRelatie"/>
            <w:bookmarkEnd w:id="163"/>
            <w:r>
              <w:rPr>
                <w:rFonts w:ascii="Calibri" w:hAnsi="Calibri" w:cs="Calibri"/>
                <w:b/>
                <w:bCs/>
                <w:sz w:val="22"/>
                <w:szCs w:val="22"/>
              </w:rPr>
              <w:t>aardExterneRelatie</w:t>
            </w:r>
          </w:p>
        </w:tc>
        <w:tc>
          <w:tcPr>
            <w:tcW w:w="2609" w:type="pct"/>
            <w:tcBorders>
              <w:top w:val="nil"/>
              <w:left w:val="nil"/>
              <w:bottom w:val="nil"/>
              <w:right w:val="nil"/>
            </w:tcBorders>
            <w:hideMark/>
          </w:tcPr>
          <w:p w14:paraId="4FC163D9" w14:textId="77777777" w:rsidR="002E0941" w:rsidRDefault="002E0941">
            <w:pPr>
              <w:rPr>
                <w:rFonts w:ascii="Calibri" w:hAnsi="Calibri" w:cs="Calibri"/>
                <w:sz w:val="22"/>
                <w:szCs w:val="22"/>
              </w:rPr>
            </w:pPr>
            <w:r>
              <w:rPr>
                <w:rFonts w:ascii="Calibri" w:hAnsi="Calibri" w:cs="Calibri"/>
                <w:sz w:val="22"/>
                <w:szCs w:val="22"/>
              </w:rPr>
              <w:t>Rolbenamingen van gerelateerde zaken ten aanzien van onderhanden zaken.</w:t>
            </w:r>
          </w:p>
        </w:tc>
      </w:tr>
      <w:tr w:rsidR="002E0941" w14:paraId="17B31DF0" w14:textId="77777777" w:rsidTr="004A6ADA">
        <w:trPr>
          <w:tblCellSpacing w:w="15" w:type="dxa"/>
        </w:trPr>
        <w:tc>
          <w:tcPr>
            <w:tcW w:w="2342" w:type="pct"/>
            <w:tcBorders>
              <w:top w:val="nil"/>
              <w:left w:val="nil"/>
              <w:bottom w:val="nil"/>
              <w:right w:val="nil"/>
            </w:tcBorders>
            <w:hideMark/>
          </w:tcPr>
          <w:p w14:paraId="79B9EB30" w14:textId="77777777" w:rsidR="002E0941" w:rsidRDefault="002E0941">
            <w:pPr>
              <w:rPr>
                <w:rFonts w:ascii="Calibri" w:hAnsi="Calibri" w:cs="Calibri"/>
                <w:sz w:val="22"/>
                <w:szCs w:val="22"/>
              </w:rPr>
            </w:pPr>
            <w:bookmarkStart w:id="164" w:name="global_class_Model_aardRelatieVerzending"/>
            <w:bookmarkEnd w:id="164"/>
            <w:r>
              <w:rPr>
                <w:rFonts w:ascii="Calibri" w:hAnsi="Calibri" w:cs="Calibri"/>
                <w:b/>
                <w:bCs/>
                <w:sz w:val="22"/>
                <w:szCs w:val="22"/>
              </w:rPr>
              <w:t>aardRelatieVerzending</w:t>
            </w:r>
          </w:p>
        </w:tc>
        <w:tc>
          <w:tcPr>
            <w:tcW w:w="2609" w:type="pct"/>
            <w:tcBorders>
              <w:top w:val="nil"/>
              <w:left w:val="nil"/>
              <w:bottom w:val="nil"/>
              <w:right w:val="nil"/>
            </w:tcBorders>
            <w:hideMark/>
          </w:tcPr>
          <w:p w14:paraId="6C80791C" w14:textId="77777777" w:rsidR="002E0941" w:rsidRDefault="002E0941">
            <w:pPr>
              <w:rPr>
                <w:rFonts w:ascii="Calibri" w:hAnsi="Calibri" w:cs="Calibri"/>
                <w:sz w:val="22"/>
                <w:szCs w:val="22"/>
              </w:rPr>
            </w:pPr>
            <w:r>
              <w:rPr>
                <w:rFonts w:ascii="Calibri" w:hAnsi="Calibri" w:cs="Calibri"/>
                <w:sz w:val="22"/>
                <w:szCs w:val="22"/>
              </w:rPr>
              <w:t xml:space="preserve">Benamingen van de aard van de relaties van betrokkenen tot verzonden en ontvangen informatieobjecten. </w:t>
            </w:r>
          </w:p>
        </w:tc>
      </w:tr>
      <w:tr w:rsidR="002E0941" w14:paraId="0646F0D2" w14:textId="77777777" w:rsidTr="004A6ADA">
        <w:trPr>
          <w:tblCellSpacing w:w="15" w:type="dxa"/>
        </w:trPr>
        <w:tc>
          <w:tcPr>
            <w:tcW w:w="2342" w:type="pct"/>
            <w:tcBorders>
              <w:top w:val="nil"/>
              <w:left w:val="nil"/>
              <w:bottom w:val="nil"/>
              <w:right w:val="nil"/>
            </w:tcBorders>
            <w:hideMark/>
          </w:tcPr>
          <w:p w14:paraId="4D902FEB" w14:textId="77777777" w:rsidR="002E0941" w:rsidRDefault="002E0941">
            <w:pPr>
              <w:rPr>
                <w:rFonts w:ascii="Calibri" w:hAnsi="Calibri" w:cs="Calibri"/>
                <w:sz w:val="22"/>
                <w:szCs w:val="22"/>
              </w:rPr>
            </w:pPr>
            <w:bookmarkStart w:id="165" w:name="global_class_Model_aardZakenRelatie"/>
            <w:bookmarkEnd w:id="165"/>
            <w:r>
              <w:rPr>
                <w:rFonts w:ascii="Calibri" w:hAnsi="Calibri" w:cs="Calibri"/>
                <w:b/>
                <w:bCs/>
                <w:sz w:val="22"/>
                <w:szCs w:val="22"/>
              </w:rPr>
              <w:t>aardZakenRelatie</w:t>
            </w:r>
          </w:p>
        </w:tc>
        <w:tc>
          <w:tcPr>
            <w:tcW w:w="2609" w:type="pct"/>
            <w:tcBorders>
              <w:top w:val="nil"/>
              <w:left w:val="nil"/>
              <w:bottom w:val="nil"/>
              <w:right w:val="nil"/>
            </w:tcBorders>
            <w:hideMark/>
          </w:tcPr>
          <w:p w14:paraId="2F8B18E6" w14:textId="77777777" w:rsidR="002E0941" w:rsidRDefault="002E0941">
            <w:pPr>
              <w:rPr>
                <w:rFonts w:ascii="Calibri" w:hAnsi="Calibri" w:cs="Calibri"/>
                <w:sz w:val="22"/>
                <w:szCs w:val="22"/>
              </w:rPr>
            </w:pPr>
            <w:r>
              <w:rPr>
                <w:rFonts w:ascii="Calibri" w:hAnsi="Calibri" w:cs="Calibri"/>
                <w:sz w:val="22"/>
                <w:szCs w:val="22"/>
              </w:rPr>
              <w:t>Benamingen van de aard van de relaties van andere zaken tot (onderhanden) zaken.</w:t>
            </w:r>
          </w:p>
        </w:tc>
      </w:tr>
      <w:tr w:rsidR="002E0941" w14:paraId="355F9011" w14:textId="77777777" w:rsidTr="004A6ADA">
        <w:trPr>
          <w:tblCellSpacing w:w="15" w:type="dxa"/>
        </w:trPr>
        <w:tc>
          <w:tcPr>
            <w:tcW w:w="2342" w:type="pct"/>
            <w:tcBorders>
              <w:top w:val="nil"/>
              <w:left w:val="nil"/>
              <w:bottom w:val="nil"/>
              <w:right w:val="nil"/>
            </w:tcBorders>
            <w:hideMark/>
          </w:tcPr>
          <w:p w14:paraId="6A9163C8" w14:textId="77777777" w:rsidR="002E0941" w:rsidRDefault="002E0941">
            <w:pPr>
              <w:rPr>
                <w:rFonts w:ascii="Calibri" w:hAnsi="Calibri" w:cs="Calibri"/>
                <w:sz w:val="22"/>
                <w:szCs w:val="22"/>
              </w:rPr>
            </w:pPr>
            <w:bookmarkStart w:id="166" w:name="global_class_Model_archiefnominatie" w:colFirst="0" w:colLast="0"/>
            <w:r>
              <w:rPr>
                <w:rFonts w:ascii="Calibri" w:hAnsi="Calibri" w:cs="Calibri"/>
                <w:b/>
                <w:bCs/>
                <w:sz w:val="22"/>
                <w:szCs w:val="22"/>
              </w:rPr>
              <w:t>archiefnominatie</w:t>
            </w:r>
          </w:p>
        </w:tc>
        <w:tc>
          <w:tcPr>
            <w:tcW w:w="2609" w:type="pct"/>
            <w:tcBorders>
              <w:top w:val="nil"/>
              <w:left w:val="nil"/>
              <w:bottom w:val="nil"/>
              <w:right w:val="nil"/>
            </w:tcBorders>
            <w:hideMark/>
          </w:tcPr>
          <w:p w14:paraId="66ADD209" w14:textId="77777777" w:rsidR="002E0941" w:rsidRDefault="002E0941">
            <w:pPr>
              <w:rPr>
                <w:rFonts w:ascii="Calibri" w:hAnsi="Calibri" w:cs="Calibri"/>
                <w:sz w:val="22"/>
                <w:szCs w:val="22"/>
              </w:rPr>
            </w:pPr>
            <w:r>
              <w:rPr>
                <w:rFonts w:ascii="Calibri" w:hAnsi="Calibri" w:cs="Calibri"/>
                <w:sz w:val="22"/>
                <w:szCs w:val="22"/>
              </w:rPr>
              <w:t xml:space="preserve">Benamingen van aanduidingen of een zaakdossier blijvend bewaard of na een bepaalde termijn vernietigd moet worden. </w:t>
            </w:r>
          </w:p>
        </w:tc>
      </w:tr>
      <w:tr w:rsidR="002E0941" w14:paraId="2B47D073" w14:textId="77777777" w:rsidTr="004A6ADA">
        <w:trPr>
          <w:tblCellSpacing w:w="15" w:type="dxa"/>
        </w:trPr>
        <w:tc>
          <w:tcPr>
            <w:tcW w:w="2342" w:type="pct"/>
            <w:tcBorders>
              <w:top w:val="nil"/>
              <w:left w:val="nil"/>
              <w:bottom w:val="nil"/>
              <w:right w:val="nil"/>
            </w:tcBorders>
            <w:hideMark/>
          </w:tcPr>
          <w:p w14:paraId="2E26AC20" w14:textId="77777777" w:rsidR="002E0941" w:rsidRDefault="002E0941">
            <w:pPr>
              <w:rPr>
                <w:rFonts w:ascii="Calibri" w:hAnsi="Calibri" w:cs="Calibri"/>
                <w:sz w:val="22"/>
                <w:szCs w:val="22"/>
              </w:rPr>
            </w:pPr>
            <w:bookmarkStart w:id="167" w:name="global_class_Model_archiefstatus"/>
            <w:bookmarkEnd w:id="167"/>
            <w:r>
              <w:rPr>
                <w:rFonts w:ascii="Calibri" w:hAnsi="Calibri" w:cs="Calibri"/>
                <w:b/>
                <w:bCs/>
                <w:sz w:val="22"/>
                <w:szCs w:val="22"/>
              </w:rPr>
              <w:t>archiefstatus</w:t>
            </w:r>
          </w:p>
        </w:tc>
        <w:tc>
          <w:tcPr>
            <w:tcW w:w="2609" w:type="pct"/>
            <w:tcBorders>
              <w:top w:val="nil"/>
              <w:left w:val="nil"/>
              <w:bottom w:val="nil"/>
              <w:right w:val="nil"/>
            </w:tcBorders>
            <w:hideMark/>
          </w:tcPr>
          <w:p w14:paraId="1CA61A33" w14:textId="77777777" w:rsidR="002E0941" w:rsidRDefault="002E0941">
            <w:pPr>
              <w:rPr>
                <w:rFonts w:ascii="Calibri" w:hAnsi="Calibri" w:cs="Calibri"/>
                <w:sz w:val="22"/>
                <w:szCs w:val="22"/>
              </w:rPr>
            </w:pPr>
            <w:r>
              <w:rPr>
                <w:rFonts w:ascii="Calibri" w:hAnsi="Calibri" w:cs="Calibri"/>
                <w:sz w:val="22"/>
                <w:szCs w:val="22"/>
              </w:rPr>
              <w:t>Benamingen van de fasen waarin het zaakdossier zich qua archivering kan bevinden.</w:t>
            </w:r>
          </w:p>
        </w:tc>
      </w:tr>
      <w:tr w:rsidR="002E0941" w14:paraId="6ADAE721" w14:textId="77777777" w:rsidTr="004A6ADA">
        <w:trPr>
          <w:tblCellSpacing w:w="15" w:type="dxa"/>
        </w:trPr>
        <w:tc>
          <w:tcPr>
            <w:tcW w:w="2342" w:type="pct"/>
            <w:tcBorders>
              <w:top w:val="nil"/>
              <w:left w:val="nil"/>
              <w:bottom w:val="nil"/>
              <w:right w:val="nil"/>
            </w:tcBorders>
            <w:hideMark/>
          </w:tcPr>
          <w:p w14:paraId="7D148EE9" w14:textId="77777777" w:rsidR="002E0941" w:rsidRDefault="002E0941">
            <w:pPr>
              <w:rPr>
                <w:rFonts w:ascii="Calibri" w:hAnsi="Calibri" w:cs="Calibri"/>
                <w:sz w:val="22"/>
                <w:szCs w:val="22"/>
              </w:rPr>
            </w:pPr>
            <w:bookmarkStart w:id="168" w:name="global_class_Model_betalingsindicatie"/>
            <w:bookmarkEnd w:id="168"/>
            <w:r>
              <w:rPr>
                <w:rFonts w:ascii="Calibri" w:hAnsi="Calibri" w:cs="Calibri"/>
                <w:b/>
                <w:bCs/>
                <w:sz w:val="22"/>
                <w:szCs w:val="22"/>
              </w:rPr>
              <w:t>betalingsindicatie</w:t>
            </w:r>
          </w:p>
        </w:tc>
        <w:tc>
          <w:tcPr>
            <w:tcW w:w="2609" w:type="pct"/>
            <w:tcBorders>
              <w:top w:val="nil"/>
              <w:left w:val="nil"/>
              <w:bottom w:val="nil"/>
              <w:right w:val="nil"/>
            </w:tcBorders>
            <w:hideMark/>
          </w:tcPr>
          <w:p w14:paraId="18BB7742" w14:textId="77777777" w:rsidR="002E0941" w:rsidRDefault="002E0941">
            <w:pPr>
              <w:rPr>
                <w:rFonts w:ascii="Calibri" w:hAnsi="Calibri" w:cs="Calibri"/>
                <w:sz w:val="22"/>
                <w:szCs w:val="22"/>
              </w:rPr>
            </w:pPr>
            <w:r>
              <w:rPr>
                <w:rFonts w:ascii="Calibri" w:hAnsi="Calibri" w:cs="Calibri"/>
                <w:sz w:val="22"/>
                <w:szCs w:val="22"/>
              </w:rPr>
              <w:t xml:space="preserve">Benamingen van de indicaties of de, met behandeling van een zaak gemoeide, kosten betaald zijn door de desbetreffende betrokkene. </w:t>
            </w:r>
          </w:p>
        </w:tc>
      </w:tr>
      <w:tr w:rsidR="002E0941" w14:paraId="54C62FA5" w14:textId="77777777" w:rsidTr="004A6ADA">
        <w:trPr>
          <w:tblCellSpacing w:w="15" w:type="dxa"/>
        </w:trPr>
        <w:tc>
          <w:tcPr>
            <w:tcW w:w="2342" w:type="pct"/>
            <w:tcBorders>
              <w:top w:val="nil"/>
              <w:left w:val="nil"/>
              <w:bottom w:val="nil"/>
              <w:right w:val="nil"/>
            </w:tcBorders>
            <w:hideMark/>
          </w:tcPr>
          <w:p w14:paraId="6AE1DA1E" w14:textId="77777777" w:rsidR="002E0941" w:rsidRDefault="002E0941">
            <w:pPr>
              <w:rPr>
                <w:rFonts w:ascii="Calibri" w:hAnsi="Calibri" w:cs="Calibri"/>
                <w:sz w:val="22"/>
                <w:szCs w:val="22"/>
              </w:rPr>
            </w:pPr>
            <w:bookmarkStart w:id="169" w:name="global_class_Model_geslachtsaanduiding"/>
            <w:bookmarkEnd w:id="169"/>
            <w:r>
              <w:rPr>
                <w:rFonts w:ascii="Calibri" w:hAnsi="Calibri" w:cs="Calibri"/>
                <w:b/>
                <w:bCs/>
                <w:sz w:val="22"/>
                <w:szCs w:val="22"/>
              </w:rPr>
              <w:t>geslachtsaanduiding</w:t>
            </w:r>
          </w:p>
        </w:tc>
        <w:tc>
          <w:tcPr>
            <w:tcW w:w="2609" w:type="pct"/>
            <w:tcBorders>
              <w:top w:val="nil"/>
              <w:left w:val="nil"/>
              <w:bottom w:val="nil"/>
              <w:right w:val="nil"/>
            </w:tcBorders>
            <w:hideMark/>
          </w:tcPr>
          <w:p w14:paraId="757997EC" w14:textId="77777777" w:rsidR="002E0941" w:rsidRDefault="002E0941">
            <w:pPr>
              <w:rPr>
                <w:rFonts w:ascii="Calibri" w:hAnsi="Calibri" w:cs="Calibri"/>
                <w:sz w:val="22"/>
                <w:szCs w:val="22"/>
              </w:rPr>
            </w:pPr>
            <w:r>
              <w:rPr>
                <w:rFonts w:ascii="Calibri" w:hAnsi="Calibri" w:cs="Calibri"/>
                <w:sz w:val="22"/>
                <w:szCs w:val="22"/>
              </w:rPr>
              <w:t>Benamingen van aanduidingen van de sekse van natuurlijke personen.</w:t>
            </w:r>
          </w:p>
        </w:tc>
      </w:tr>
      <w:tr w:rsidR="002E0941" w14:paraId="5DA76909" w14:textId="77777777" w:rsidTr="004A6ADA">
        <w:trPr>
          <w:tblCellSpacing w:w="15" w:type="dxa"/>
        </w:trPr>
        <w:tc>
          <w:tcPr>
            <w:tcW w:w="2342" w:type="pct"/>
            <w:tcBorders>
              <w:top w:val="nil"/>
              <w:left w:val="nil"/>
              <w:bottom w:val="nil"/>
              <w:right w:val="nil"/>
            </w:tcBorders>
            <w:hideMark/>
          </w:tcPr>
          <w:p w14:paraId="521EB0F8" w14:textId="77777777" w:rsidR="002E0941" w:rsidRDefault="002E0941">
            <w:pPr>
              <w:rPr>
                <w:rFonts w:ascii="Calibri" w:hAnsi="Calibri" w:cs="Calibri"/>
                <w:sz w:val="22"/>
                <w:szCs w:val="22"/>
              </w:rPr>
            </w:pPr>
            <w:bookmarkStart w:id="170" w:name="global_class_Model_indicatieMachtiging"/>
            <w:bookmarkEnd w:id="170"/>
            <w:r>
              <w:rPr>
                <w:rFonts w:ascii="Calibri" w:hAnsi="Calibri" w:cs="Calibri"/>
                <w:b/>
                <w:bCs/>
                <w:sz w:val="22"/>
                <w:szCs w:val="22"/>
              </w:rPr>
              <w:t>indicatieMachtiging</w:t>
            </w:r>
          </w:p>
        </w:tc>
        <w:tc>
          <w:tcPr>
            <w:tcW w:w="2609" w:type="pct"/>
            <w:tcBorders>
              <w:top w:val="nil"/>
              <w:left w:val="nil"/>
              <w:bottom w:val="nil"/>
              <w:right w:val="nil"/>
            </w:tcBorders>
            <w:hideMark/>
          </w:tcPr>
          <w:p w14:paraId="7E7806BC" w14:textId="77777777" w:rsidR="002E0941" w:rsidRDefault="002E0941">
            <w:pPr>
              <w:rPr>
                <w:rFonts w:ascii="Calibri" w:hAnsi="Calibri" w:cs="Calibri"/>
                <w:sz w:val="22"/>
                <w:szCs w:val="22"/>
              </w:rPr>
            </w:pPr>
            <w:r>
              <w:rPr>
                <w:rFonts w:ascii="Calibri" w:hAnsi="Calibri" w:cs="Calibri"/>
                <w:sz w:val="22"/>
                <w:szCs w:val="22"/>
              </w:rPr>
              <w:t xml:space="preserve">Benamingen van indicaties of een betrokkene in een rol bij een zaak optreedt als gemachtigde van een andere betrokkene bij die ZAAK. </w:t>
            </w:r>
          </w:p>
        </w:tc>
      </w:tr>
      <w:tr w:rsidR="002E0941" w14:paraId="6EC13153" w14:textId="77777777" w:rsidTr="004A6ADA">
        <w:trPr>
          <w:tblCellSpacing w:w="15" w:type="dxa"/>
        </w:trPr>
        <w:tc>
          <w:tcPr>
            <w:tcW w:w="2342" w:type="pct"/>
            <w:tcBorders>
              <w:top w:val="nil"/>
              <w:left w:val="nil"/>
              <w:bottom w:val="nil"/>
              <w:right w:val="nil"/>
            </w:tcBorders>
            <w:hideMark/>
          </w:tcPr>
          <w:p w14:paraId="7A755928" w14:textId="77777777" w:rsidR="002E0941" w:rsidRDefault="002E0941">
            <w:pPr>
              <w:rPr>
                <w:rFonts w:ascii="Calibri" w:hAnsi="Calibri" w:cs="Calibri"/>
                <w:sz w:val="22"/>
                <w:szCs w:val="22"/>
              </w:rPr>
            </w:pPr>
            <w:bookmarkStart w:id="171" w:name="global_class_Model_rolomschrijvingGeneri"/>
            <w:bookmarkEnd w:id="171"/>
            <w:r>
              <w:rPr>
                <w:rFonts w:ascii="Calibri" w:hAnsi="Calibri" w:cs="Calibri"/>
                <w:b/>
                <w:bCs/>
                <w:sz w:val="22"/>
                <w:szCs w:val="22"/>
              </w:rPr>
              <w:t>rolomschrijvingGeneriek</w:t>
            </w:r>
          </w:p>
        </w:tc>
        <w:tc>
          <w:tcPr>
            <w:tcW w:w="2609" w:type="pct"/>
            <w:tcBorders>
              <w:top w:val="nil"/>
              <w:left w:val="nil"/>
              <w:bottom w:val="nil"/>
              <w:right w:val="nil"/>
            </w:tcBorders>
            <w:hideMark/>
          </w:tcPr>
          <w:p w14:paraId="02EA3A0A" w14:textId="77777777" w:rsidR="002E0941" w:rsidRDefault="002E0941">
            <w:pPr>
              <w:rPr>
                <w:rFonts w:ascii="Calibri" w:hAnsi="Calibri" w:cs="Calibri"/>
                <w:sz w:val="22"/>
                <w:szCs w:val="22"/>
              </w:rPr>
            </w:pPr>
            <w:r>
              <w:rPr>
                <w:rFonts w:ascii="Calibri" w:hAnsi="Calibri" w:cs="Calibri"/>
                <w:sz w:val="22"/>
                <w:szCs w:val="22"/>
              </w:rPr>
              <w:t>Algemeen gehanteerde benamingen van de aard van rollen.</w:t>
            </w:r>
          </w:p>
        </w:tc>
      </w:tr>
      <w:tr w:rsidR="002E0941" w14:paraId="60C817C8" w14:textId="77777777" w:rsidTr="004A6ADA">
        <w:trPr>
          <w:tblCellSpacing w:w="15" w:type="dxa"/>
        </w:trPr>
        <w:tc>
          <w:tcPr>
            <w:tcW w:w="2342" w:type="pct"/>
            <w:tcBorders>
              <w:top w:val="nil"/>
              <w:left w:val="nil"/>
              <w:bottom w:val="nil"/>
              <w:right w:val="nil"/>
            </w:tcBorders>
            <w:hideMark/>
          </w:tcPr>
          <w:p w14:paraId="048E36FE" w14:textId="77777777" w:rsidR="002E0941" w:rsidRDefault="002E0941">
            <w:pPr>
              <w:rPr>
                <w:rFonts w:ascii="Calibri" w:hAnsi="Calibri" w:cs="Calibri"/>
                <w:sz w:val="22"/>
                <w:szCs w:val="22"/>
              </w:rPr>
            </w:pPr>
            <w:r>
              <w:rPr>
                <w:rFonts w:ascii="Calibri" w:hAnsi="Calibri" w:cs="Calibri"/>
                <w:b/>
                <w:bCs/>
                <w:sz w:val="22"/>
                <w:szCs w:val="22"/>
              </w:rPr>
              <w:t>status</w:t>
            </w:r>
          </w:p>
        </w:tc>
        <w:tc>
          <w:tcPr>
            <w:tcW w:w="2609" w:type="pct"/>
            <w:tcBorders>
              <w:top w:val="nil"/>
              <w:left w:val="nil"/>
              <w:bottom w:val="nil"/>
              <w:right w:val="nil"/>
            </w:tcBorders>
            <w:hideMark/>
          </w:tcPr>
          <w:p w14:paraId="5EE05FCD" w14:textId="77777777" w:rsidR="002E0941" w:rsidRDefault="002E0941">
            <w:pPr>
              <w:rPr>
                <w:rFonts w:ascii="Calibri" w:hAnsi="Calibri" w:cs="Calibri"/>
                <w:sz w:val="22"/>
                <w:szCs w:val="22"/>
              </w:rPr>
            </w:pPr>
            <w:r>
              <w:rPr>
                <w:rFonts w:ascii="Calibri" w:hAnsi="Calibri" w:cs="Calibri"/>
                <w:sz w:val="22"/>
                <w:szCs w:val="22"/>
              </w:rPr>
              <w:t>Aanduidingen van de stand van zaken van informatieobjecten.</w:t>
            </w:r>
          </w:p>
        </w:tc>
      </w:tr>
      <w:tr w:rsidR="002E0941" w14:paraId="48827D01" w14:textId="77777777" w:rsidTr="004A6ADA">
        <w:trPr>
          <w:tblCellSpacing w:w="15" w:type="dxa"/>
        </w:trPr>
        <w:tc>
          <w:tcPr>
            <w:tcW w:w="2342" w:type="pct"/>
            <w:tcBorders>
              <w:top w:val="nil"/>
              <w:left w:val="nil"/>
              <w:bottom w:val="nil"/>
              <w:right w:val="nil"/>
            </w:tcBorders>
            <w:hideMark/>
          </w:tcPr>
          <w:p w14:paraId="77454B77" w14:textId="77777777" w:rsidR="002E0941" w:rsidRDefault="002E0941">
            <w:pPr>
              <w:rPr>
                <w:rFonts w:ascii="Calibri" w:hAnsi="Calibri" w:cs="Calibri"/>
                <w:sz w:val="22"/>
                <w:szCs w:val="22"/>
              </w:rPr>
            </w:pPr>
            <w:bookmarkStart w:id="172" w:name="global_class_Model_vertrouwelijkheidaand" w:colFirst="0" w:colLast="0"/>
            <w:bookmarkEnd w:id="54"/>
            <w:r>
              <w:rPr>
                <w:rFonts w:ascii="Calibri" w:hAnsi="Calibri" w:cs="Calibri"/>
                <w:b/>
                <w:bCs/>
                <w:sz w:val="22"/>
                <w:szCs w:val="22"/>
              </w:rPr>
              <w:t>vertrouwelijkheidaanduiding</w:t>
            </w:r>
          </w:p>
        </w:tc>
        <w:tc>
          <w:tcPr>
            <w:tcW w:w="2609" w:type="pct"/>
            <w:tcBorders>
              <w:top w:val="nil"/>
              <w:left w:val="nil"/>
              <w:bottom w:val="nil"/>
              <w:right w:val="nil"/>
            </w:tcBorders>
            <w:hideMark/>
          </w:tcPr>
          <w:p w14:paraId="386CFF14" w14:textId="77777777" w:rsidR="002E0941" w:rsidRDefault="002E0941">
            <w:pPr>
              <w:rPr>
                <w:rFonts w:ascii="Calibri" w:hAnsi="Calibri" w:cs="Calibri"/>
                <w:sz w:val="22"/>
                <w:szCs w:val="22"/>
              </w:rPr>
            </w:pPr>
            <w:r>
              <w:rPr>
                <w:rFonts w:ascii="Calibri" w:hAnsi="Calibri" w:cs="Calibri"/>
                <w:sz w:val="22"/>
                <w:szCs w:val="22"/>
              </w:rPr>
              <w:t xml:space="preserve">Aanduidingen van de mate waarin informatie voor de openbaarheid bestemd is. Nb.De waarden zijn afgeleid van het Besluit voorschrift informatiebeveiliging rijksdienst bijzondere informatie (VIRBI).De InformatieBeveiligingsDienst Gemeenten (IBD) kent vier vertrouwelijheidsniveaus die gemapt zouden kunnen worden op de hier gehateerde enumeratie (tussen haakjes):0: openbaar (Openbaar)1: bedrijfsvertrouwelijk (Beperkt openbaar, Intern)2: vertrouwelijk (Zaakvertrouwelijk, Vertrouwelijk)3: geheim (Confidentieel, Geheim, Zeer geheim). </w:t>
            </w:r>
          </w:p>
        </w:tc>
      </w:tr>
      <w:tr w:rsidR="002E0941" w14:paraId="6783828F" w14:textId="77777777" w:rsidTr="004A6ADA">
        <w:trPr>
          <w:tblCellSpacing w:w="15" w:type="dxa"/>
        </w:trPr>
        <w:tc>
          <w:tcPr>
            <w:tcW w:w="2342" w:type="pct"/>
            <w:tcBorders>
              <w:top w:val="nil"/>
              <w:left w:val="nil"/>
              <w:bottom w:val="nil"/>
              <w:right w:val="nil"/>
            </w:tcBorders>
            <w:hideMark/>
          </w:tcPr>
          <w:p w14:paraId="510267EE" w14:textId="77777777" w:rsidR="002E0941" w:rsidRDefault="002E0941">
            <w:pPr>
              <w:rPr>
                <w:rFonts w:ascii="Calibri" w:hAnsi="Calibri" w:cs="Calibri"/>
                <w:sz w:val="22"/>
                <w:szCs w:val="22"/>
              </w:rPr>
            </w:pPr>
            <w:bookmarkStart w:id="173" w:name="global_class_Model_vervalreden"/>
            <w:bookmarkEnd w:id="173"/>
            <w:r>
              <w:rPr>
                <w:rFonts w:ascii="Calibri" w:hAnsi="Calibri" w:cs="Calibri"/>
                <w:b/>
                <w:bCs/>
                <w:sz w:val="22"/>
                <w:szCs w:val="22"/>
              </w:rPr>
              <w:t>vervalreden</w:t>
            </w:r>
          </w:p>
        </w:tc>
        <w:tc>
          <w:tcPr>
            <w:tcW w:w="2609" w:type="pct"/>
            <w:tcBorders>
              <w:top w:val="nil"/>
              <w:left w:val="nil"/>
              <w:bottom w:val="nil"/>
              <w:right w:val="nil"/>
            </w:tcBorders>
            <w:hideMark/>
          </w:tcPr>
          <w:p w14:paraId="6459E3C2" w14:textId="77777777" w:rsidR="002E0941" w:rsidRDefault="002E0941">
            <w:pPr>
              <w:rPr>
                <w:rFonts w:ascii="Calibri" w:hAnsi="Calibri" w:cs="Calibri"/>
                <w:sz w:val="22"/>
                <w:szCs w:val="22"/>
              </w:rPr>
            </w:pPr>
            <w:r>
              <w:rPr>
                <w:rFonts w:ascii="Calibri" w:hAnsi="Calibri" w:cs="Calibri"/>
                <w:sz w:val="22"/>
                <w:szCs w:val="22"/>
              </w:rPr>
              <w:t>Benamingen van de gronden op basis waarvan een besluit is of komt te vervallen.</w:t>
            </w:r>
          </w:p>
        </w:tc>
      </w:tr>
      <w:tr w:rsidR="002E0941" w14:paraId="086718BD" w14:textId="77777777" w:rsidTr="004A6ADA">
        <w:trPr>
          <w:tblCellSpacing w:w="15" w:type="dxa"/>
        </w:trPr>
        <w:tc>
          <w:tcPr>
            <w:tcW w:w="2342" w:type="pct"/>
            <w:tcBorders>
              <w:top w:val="nil"/>
              <w:left w:val="nil"/>
              <w:bottom w:val="nil"/>
              <w:right w:val="nil"/>
            </w:tcBorders>
            <w:hideMark/>
          </w:tcPr>
          <w:p w14:paraId="3B34962B" w14:textId="77777777" w:rsidR="002E0941" w:rsidRDefault="002E0941">
            <w:pPr>
              <w:rPr>
                <w:rFonts w:ascii="Calibri" w:hAnsi="Calibri" w:cs="Calibri"/>
                <w:sz w:val="22"/>
                <w:szCs w:val="22"/>
              </w:rPr>
            </w:pPr>
            <w:bookmarkStart w:id="174" w:name="global_class_Model_geslacht"/>
            <w:bookmarkEnd w:id="174"/>
            <w:r>
              <w:rPr>
                <w:rFonts w:ascii="Calibri" w:hAnsi="Calibri" w:cs="Calibri"/>
                <w:b/>
                <w:bCs/>
                <w:sz w:val="22"/>
                <w:szCs w:val="22"/>
              </w:rPr>
              <w:t>geslacht</w:t>
            </w:r>
          </w:p>
        </w:tc>
        <w:tc>
          <w:tcPr>
            <w:tcW w:w="2609" w:type="pct"/>
            <w:tcBorders>
              <w:top w:val="nil"/>
              <w:left w:val="nil"/>
              <w:bottom w:val="nil"/>
              <w:right w:val="nil"/>
            </w:tcBorders>
            <w:hideMark/>
          </w:tcPr>
          <w:p w14:paraId="6B71D0E0" w14:textId="77777777" w:rsidR="002E0941" w:rsidRDefault="002E0941">
            <w:pPr>
              <w:rPr>
                <w:rFonts w:ascii="Calibri" w:hAnsi="Calibri" w:cs="Calibri"/>
                <w:sz w:val="22"/>
                <w:szCs w:val="22"/>
              </w:rPr>
            </w:pPr>
            <w:r>
              <w:rPr>
                <w:rFonts w:ascii="Calibri" w:hAnsi="Calibri" w:cs="Calibri"/>
                <w:sz w:val="22"/>
                <w:szCs w:val="22"/>
              </w:rPr>
              <w:t>Aanduiding van het geslacht volgens het GBA</w:t>
            </w:r>
          </w:p>
        </w:tc>
      </w:tr>
      <w:tr w:rsidR="002E0941" w14:paraId="1881F575" w14:textId="77777777" w:rsidTr="004A6ADA">
        <w:trPr>
          <w:tblCellSpacing w:w="15" w:type="dxa"/>
        </w:trPr>
        <w:tc>
          <w:tcPr>
            <w:tcW w:w="2342" w:type="pct"/>
            <w:tcBorders>
              <w:top w:val="nil"/>
              <w:left w:val="nil"/>
              <w:bottom w:val="nil"/>
              <w:right w:val="nil"/>
            </w:tcBorders>
            <w:hideMark/>
          </w:tcPr>
          <w:p w14:paraId="762CCBC5" w14:textId="77777777" w:rsidR="002E0941" w:rsidRDefault="002E0941">
            <w:pPr>
              <w:rPr>
                <w:rFonts w:ascii="Calibri" w:hAnsi="Calibri" w:cs="Calibri"/>
                <w:sz w:val="22"/>
                <w:szCs w:val="22"/>
              </w:rPr>
            </w:pPr>
            <w:bookmarkStart w:id="175" w:name="global_class_Model_soortRechtsvorm"/>
            <w:bookmarkEnd w:id="175"/>
            <w:r>
              <w:rPr>
                <w:rFonts w:ascii="Calibri" w:hAnsi="Calibri" w:cs="Calibri"/>
                <w:b/>
                <w:bCs/>
                <w:sz w:val="22"/>
                <w:szCs w:val="22"/>
              </w:rPr>
              <w:t>soortRechtsvorm</w:t>
            </w:r>
          </w:p>
        </w:tc>
        <w:tc>
          <w:tcPr>
            <w:tcW w:w="2609" w:type="pct"/>
            <w:tcBorders>
              <w:top w:val="nil"/>
              <w:left w:val="nil"/>
              <w:bottom w:val="nil"/>
              <w:right w:val="nil"/>
            </w:tcBorders>
            <w:hideMark/>
          </w:tcPr>
          <w:p w14:paraId="2F923EDA" w14:textId="77777777" w:rsidR="002E0941" w:rsidRDefault="002E0941">
            <w:pPr>
              <w:rPr>
                <w:rFonts w:ascii="Calibri" w:hAnsi="Calibri" w:cs="Calibri"/>
                <w:sz w:val="22"/>
                <w:szCs w:val="22"/>
              </w:rPr>
            </w:pPr>
            <w:r>
              <w:rPr>
                <w:rFonts w:ascii="Calibri" w:hAnsi="Calibri" w:cs="Calibri"/>
                <w:sz w:val="22"/>
                <w:szCs w:val="22"/>
              </w:rPr>
              <w:t xml:space="preserve">Door de Kamers van Koophandel vastgestelde rechtsvormen van binnenlandse rechtspersonen (in oprichting), samenwerkingsverbanden en buitenlandse vennootschap met een onderneming of vestiging in Nederland </w:t>
            </w:r>
          </w:p>
        </w:tc>
      </w:tr>
      <w:tr w:rsidR="002E0941" w14:paraId="37E74061" w14:textId="77777777" w:rsidTr="004A6ADA">
        <w:trPr>
          <w:tblCellSpacing w:w="15" w:type="dxa"/>
        </w:trPr>
        <w:tc>
          <w:tcPr>
            <w:tcW w:w="2342" w:type="pct"/>
            <w:tcBorders>
              <w:top w:val="nil"/>
              <w:left w:val="nil"/>
              <w:bottom w:val="nil"/>
              <w:right w:val="nil"/>
            </w:tcBorders>
            <w:hideMark/>
          </w:tcPr>
          <w:p w14:paraId="4CB24F30" w14:textId="77777777" w:rsidR="002E0941" w:rsidRDefault="002E0941">
            <w:pPr>
              <w:rPr>
                <w:rFonts w:ascii="Calibri" w:hAnsi="Calibri" w:cs="Calibri"/>
                <w:sz w:val="22"/>
                <w:szCs w:val="22"/>
              </w:rPr>
            </w:pPr>
            <w:bookmarkStart w:id="176" w:name="global_class_Model_fysiekVoorkomenBegroe" w:colFirst="0" w:colLast="0"/>
            <w:r>
              <w:rPr>
                <w:rFonts w:ascii="Calibri" w:hAnsi="Calibri" w:cs="Calibri"/>
                <w:b/>
                <w:bCs/>
                <w:sz w:val="22"/>
                <w:szCs w:val="22"/>
              </w:rPr>
              <w:t>fysiekVoorkomenBegroeidTerrein</w:t>
            </w:r>
          </w:p>
        </w:tc>
        <w:tc>
          <w:tcPr>
            <w:tcW w:w="2609" w:type="pct"/>
            <w:tcBorders>
              <w:top w:val="nil"/>
              <w:left w:val="nil"/>
              <w:bottom w:val="nil"/>
              <w:right w:val="nil"/>
            </w:tcBorders>
            <w:hideMark/>
          </w:tcPr>
          <w:p w14:paraId="6F94BB6D" w14:textId="77777777" w:rsidR="002E0941" w:rsidRDefault="002E0941">
            <w:pPr>
              <w:rPr>
                <w:rFonts w:ascii="Calibri" w:hAnsi="Calibri" w:cs="Calibri"/>
                <w:sz w:val="22"/>
                <w:szCs w:val="22"/>
              </w:rPr>
            </w:pPr>
            <w:r>
              <w:rPr>
                <w:rFonts w:ascii="Calibri" w:hAnsi="Calibri" w:cs="Calibri"/>
                <w:sz w:val="22"/>
                <w:szCs w:val="22"/>
              </w:rPr>
              <w:t xml:space="preserve">Een aanduiding van alle waarden waarmee het fysiek voorkomen van een begroeid terrein kan worden verbijzonderd </w:t>
            </w:r>
          </w:p>
        </w:tc>
      </w:tr>
      <w:tr w:rsidR="002E0941" w14:paraId="29D23FA4" w14:textId="77777777" w:rsidTr="004A6ADA">
        <w:trPr>
          <w:tblCellSpacing w:w="15" w:type="dxa"/>
        </w:trPr>
        <w:tc>
          <w:tcPr>
            <w:tcW w:w="2342" w:type="pct"/>
            <w:tcBorders>
              <w:top w:val="nil"/>
              <w:left w:val="nil"/>
              <w:bottom w:val="nil"/>
              <w:right w:val="nil"/>
            </w:tcBorders>
            <w:hideMark/>
          </w:tcPr>
          <w:p w14:paraId="3D9DA5C6" w14:textId="77777777" w:rsidR="002E0941" w:rsidRDefault="002E0941">
            <w:pPr>
              <w:rPr>
                <w:rFonts w:ascii="Calibri" w:hAnsi="Calibri" w:cs="Calibri"/>
                <w:sz w:val="22"/>
                <w:szCs w:val="22"/>
              </w:rPr>
            </w:pPr>
            <w:r>
              <w:rPr>
                <w:rFonts w:ascii="Calibri" w:hAnsi="Calibri" w:cs="Calibri"/>
                <w:b/>
                <w:bCs/>
                <w:sz w:val="22"/>
                <w:szCs w:val="22"/>
              </w:rPr>
              <w:t>fysiekVoorkomenBegroeidTerreinPlus</w:t>
            </w:r>
          </w:p>
        </w:tc>
        <w:tc>
          <w:tcPr>
            <w:tcW w:w="2609" w:type="pct"/>
            <w:tcBorders>
              <w:top w:val="nil"/>
              <w:left w:val="nil"/>
              <w:bottom w:val="nil"/>
              <w:right w:val="nil"/>
            </w:tcBorders>
            <w:hideMark/>
          </w:tcPr>
          <w:p w14:paraId="63ED8348" w14:textId="77777777" w:rsidR="002E0941" w:rsidRDefault="002E0941">
            <w:pPr>
              <w:rPr>
                <w:rFonts w:ascii="Calibri" w:hAnsi="Calibri" w:cs="Calibri"/>
                <w:sz w:val="22"/>
                <w:szCs w:val="22"/>
              </w:rPr>
            </w:pPr>
            <w:r>
              <w:rPr>
                <w:rFonts w:ascii="Calibri" w:hAnsi="Calibri" w:cs="Calibri"/>
                <w:sz w:val="22"/>
                <w:szCs w:val="22"/>
              </w:rPr>
              <w:t xml:space="preserve">De verschillende waarden waarmee een nadere categorisering van het fysiek voorkomen van een begroeid terrein kan worden verbijzonderd </w:t>
            </w:r>
          </w:p>
        </w:tc>
      </w:tr>
      <w:tr w:rsidR="002E0941" w14:paraId="46080728" w14:textId="77777777" w:rsidTr="004A6ADA">
        <w:trPr>
          <w:tblCellSpacing w:w="15" w:type="dxa"/>
        </w:trPr>
        <w:tc>
          <w:tcPr>
            <w:tcW w:w="2342" w:type="pct"/>
            <w:tcBorders>
              <w:top w:val="nil"/>
              <w:left w:val="nil"/>
              <w:bottom w:val="nil"/>
              <w:right w:val="nil"/>
            </w:tcBorders>
            <w:hideMark/>
          </w:tcPr>
          <w:p w14:paraId="01E0524B" w14:textId="77777777" w:rsidR="002E0941" w:rsidRDefault="002E0941">
            <w:pPr>
              <w:rPr>
                <w:rFonts w:ascii="Calibri" w:hAnsi="Calibri" w:cs="Calibri"/>
                <w:sz w:val="22"/>
                <w:szCs w:val="22"/>
              </w:rPr>
            </w:pPr>
            <w:bookmarkStart w:id="177" w:name="global_class_Model_typeringGebouwinstall"/>
            <w:bookmarkEnd w:id="176"/>
            <w:bookmarkEnd w:id="177"/>
            <w:r>
              <w:rPr>
                <w:rFonts w:ascii="Calibri" w:hAnsi="Calibri" w:cs="Calibri"/>
                <w:b/>
                <w:bCs/>
                <w:sz w:val="22"/>
                <w:szCs w:val="22"/>
              </w:rPr>
              <w:t>typeringGebouwinstallatie</w:t>
            </w:r>
          </w:p>
        </w:tc>
        <w:tc>
          <w:tcPr>
            <w:tcW w:w="2609" w:type="pct"/>
            <w:tcBorders>
              <w:top w:val="nil"/>
              <w:left w:val="nil"/>
              <w:bottom w:val="nil"/>
              <w:right w:val="nil"/>
            </w:tcBorders>
            <w:hideMark/>
          </w:tcPr>
          <w:p w14:paraId="15C1C750" w14:textId="77777777" w:rsidR="002E0941" w:rsidRDefault="002E0941">
            <w:pPr>
              <w:rPr>
                <w:rFonts w:ascii="Calibri" w:hAnsi="Calibri" w:cs="Calibri"/>
                <w:sz w:val="22"/>
                <w:szCs w:val="22"/>
              </w:rPr>
            </w:pPr>
            <w:r>
              <w:rPr>
                <w:rFonts w:ascii="Calibri" w:hAnsi="Calibri" w:cs="Calibri"/>
                <w:sz w:val="22"/>
                <w:szCs w:val="22"/>
              </w:rPr>
              <w:t>De verschillende waarden die de typering van een gebouwinstallatie kan aannemen.</w:t>
            </w:r>
          </w:p>
        </w:tc>
      </w:tr>
      <w:tr w:rsidR="002E0941" w14:paraId="793C8128" w14:textId="77777777" w:rsidTr="004A6ADA">
        <w:trPr>
          <w:tblCellSpacing w:w="15" w:type="dxa"/>
        </w:trPr>
        <w:tc>
          <w:tcPr>
            <w:tcW w:w="2342" w:type="pct"/>
            <w:tcBorders>
              <w:top w:val="nil"/>
              <w:left w:val="nil"/>
              <w:bottom w:val="nil"/>
              <w:right w:val="nil"/>
            </w:tcBorders>
            <w:hideMark/>
          </w:tcPr>
          <w:p w14:paraId="3D0751C3" w14:textId="77777777" w:rsidR="002E0941" w:rsidRDefault="002E0941">
            <w:pPr>
              <w:rPr>
                <w:rFonts w:ascii="Calibri" w:hAnsi="Calibri" w:cs="Calibri"/>
                <w:sz w:val="22"/>
                <w:szCs w:val="22"/>
              </w:rPr>
            </w:pPr>
            <w:bookmarkStart w:id="178" w:name="global_class_Model_typeringInrichtingsel" w:colFirst="0" w:colLast="0"/>
            <w:r>
              <w:rPr>
                <w:rFonts w:ascii="Calibri" w:hAnsi="Calibri" w:cs="Calibri"/>
                <w:b/>
                <w:bCs/>
                <w:sz w:val="22"/>
                <w:szCs w:val="22"/>
              </w:rPr>
              <w:t>typeringInrichtingselement</w:t>
            </w:r>
          </w:p>
        </w:tc>
        <w:tc>
          <w:tcPr>
            <w:tcW w:w="2609" w:type="pct"/>
            <w:tcBorders>
              <w:top w:val="nil"/>
              <w:left w:val="nil"/>
              <w:bottom w:val="nil"/>
              <w:right w:val="nil"/>
            </w:tcBorders>
            <w:hideMark/>
          </w:tcPr>
          <w:p w14:paraId="5CD88393" w14:textId="77777777" w:rsidR="002E0941" w:rsidRDefault="002E0941">
            <w:pPr>
              <w:rPr>
                <w:rFonts w:ascii="Calibri" w:hAnsi="Calibri" w:cs="Calibri"/>
                <w:sz w:val="22"/>
                <w:szCs w:val="22"/>
              </w:rPr>
            </w:pPr>
            <w:r>
              <w:rPr>
                <w:rFonts w:ascii="Calibri" w:hAnsi="Calibri" w:cs="Calibri"/>
                <w:sz w:val="22"/>
                <w:szCs w:val="22"/>
              </w:rPr>
              <w:t>De verschillende waarden die de typering van het inrichtingselement kan aannemen.</w:t>
            </w:r>
          </w:p>
        </w:tc>
      </w:tr>
      <w:tr w:rsidR="002E0941" w14:paraId="7DE22CCF" w14:textId="77777777" w:rsidTr="004A6ADA">
        <w:trPr>
          <w:tblCellSpacing w:w="15" w:type="dxa"/>
        </w:trPr>
        <w:tc>
          <w:tcPr>
            <w:tcW w:w="2342" w:type="pct"/>
            <w:tcBorders>
              <w:top w:val="nil"/>
              <w:left w:val="nil"/>
              <w:bottom w:val="nil"/>
              <w:right w:val="nil"/>
            </w:tcBorders>
            <w:hideMark/>
          </w:tcPr>
          <w:p w14:paraId="2133C4CF" w14:textId="77777777" w:rsidR="002E0941" w:rsidRDefault="002E0941">
            <w:pPr>
              <w:rPr>
                <w:rFonts w:ascii="Calibri" w:hAnsi="Calibri" w:cs="Calibri"/>
                <w:sz w:val="22"/>
                <w:szCs w:val="22"/>
              </w:rPr>
            </w:pPr>
            <w:r>
              <w:rPr>
                <w:rFonts w:ascii="Calibri" w:hAnsi="Calibri" w:cs="Calibri"/>
                <w:b/>
                <w:bCs/>
                <w:sz w:val="22"/>
                <w:szCs w:val="22"/>
              </w:rPr>
              <w:t>typeringInrichtingselementPlus</w:t>
            </w:r>
          </w:p>
        </w:tc>
        <w:tc>
          <w:tcPr>
            <w:tcW w:w="2609" w:type="pct"/>
            <w:tcBorders>
              <w:top w:val="nil"/>
              <w:left w:val="nil"/>
              <w:bottom w:val="nil"/>
              <w:right w:val="nil"/>
            </w:tcBorders>
            <w:hideMark/>
          </w:tcPr>
          <w:p w14:paraId="5A11F49E" w14:textId="77777777" w:rsidR="002E0941" w:rsidRDefault="002E0941">
            <w:pPr>
              <w:rPr>
                <w:rFonts w:ascii="Calibri" w:hAnsi="Calibri" w:cs="Calibri"/>
                <w:sz w:val="22"/>
                <w:szCs w:val="22"/>
              </w:rPr>
            </w:pPr>
            <w:r>
              <w:rPr>
                <w:rFonts w:ascii="Calibri" w:hAnsi="Calibri" w:cs="Calibri"/>
                <w:sz w:val="22"/>
                <w:szCs w:val="22"/>
              </w:rPr>
              <w:t xml:space="preserve">De verschillende waarden die een nadere categorisering van een type inrichtingselement kan aannemen. </w:t>
            </w:r>
          </w:p>
        </w:tc>
      </w:tr>
      <w:tr w:rsidR="002E0941" w14:paraId="41EC2FEC" w14:textId="77777777" w:rsidTr="004A6ADA">
        <w:trPr>
          <w:tblCellSpacing w:w="15" w:type="dxa"/>
        </w:trPr>
        <w:tc>
          <w:tcPr>
            <w:tcW w:w="2342" w:type="pct"/>
            <w:tcBorders>
              <w:top w:val="nil"/>
              <w:left w:val="nil"/>
              <w:bottom w:val="nil"/>
              <w:right w:val="nil"/>
            </w:tcBorders>
            <w:hideMark/>
          </w:tcPr>
          <w:p w14:paraId="68DDF21D" w14:textId="77777777" w:rsidR="002E0941" w:rsidRDefault="002E0941">
            <w:pPr>
              <w:rPr>
                <w:rFonts w:ascii="Calibri" w:hAnsi="Calibri" w:cs="Calibri"/>
                <w:sz w:val="22"/>
                <w:szCs w:val="22"/>
              </w:rPr>
            </w:pPr>
            <w:bookmarkStart w:id="179" w:name="global_class_Model_typeringKunstwerk"/>
            <w:bookmarkEnd w:id="178"/>
            <w:bookmarkEnd w:id="179"/>
            <w:r>
              <w:rPr>
                <w:rFonts w:ascii="Calibri" w:hAnsi="Calibri" w:cs="Calibri"/>
                <w:b/>
                <w:bCs/>
                <w:sz w:val="22"/>
                <w:szCs w:val="22"/>
              </w:rPr>
              <w:t>typeringKunstwerk</w:t>
            </w:r>
          </w:p>
        </w:tc>
        <w:tc>
          <w:tcPr>
            <w:tcW w:w="2609" w:type="pct"/>
            <w:tcBorders>
              <w:top w:val="nil"/>
              <w:left w:val="nil"/>
              <w:bottom w:val="nil"/>
              <w:right w:val="nil"/>
            </w:tcBorders>
            <w:hideMark/>
          </w:tcPr>
          <w:p w14:paraId="259E388D" w14:textId="77777777" w:rsidR="002E0941" w:rsidRDefault="002E0941">
            <w:pPr>
              <w:rPr>
                <w:rFonts w:ascii="Calibri" w:hAnsi="Calibri" w:cs="Calibri"/>
                <w:sz w:val="22"/>
                <w:szCs w:val="22"/>
              </w:rPr>
            </w:pPr>
            <w:r>
              <w:rPr>
                <w:rFonts w:ascii="Calibri" w:hAnsi="Calibri" w:cs="Calibri"/>
                <w:sz w:val="22"/>
                <w:szCs w:val="22"/>
              </w:rPr>
              <w:t>De verschillende waarden die de typering van het kunstwerk kan aannemen.</w:t>
            </w:r>
          </w:p>
        </w:tc>
      </w:tr>
      <w:tr w:rsidR="002E0941" w14:paraId="6C106BD0" w14:textId="77777777" w:rsidTr="004A6ADA">
        <w:trPr>
          <w:tblCellSpacing w:w="15" w:type="dxa"/>
        </w:trPr>
        <w:tc>
          <w:tcPr>
            <w:tcW w:w="2342" w:type="pct"/>
            <w:tcBorders>
              <w:top w:val="nil"/>
              <w:left w:val="nil"/>
              <w:bottom w:val="nil"/>
              <w:right w:val="nil"/>
            </w:tcBorders>
            <w:hideMark/>
          </w:tcPr>
          <w:p w14:paraId="1CF73B24" w14:textId="77777777" w:rsidR="002E0941" w:rsidRDefault="002E0941">
            <w:pPr>
              <w:rPr>
                <w:rFonts w:ascii="Calibri" w:hAnsi="Calibri" w:cs="Calibri"/>
                <w:sz w:val="22"/>
                <w:szCs w:val="22"/>
              </w:rPr>
            </w:pPr>
            <w:bookmarkStart w:id="180" w:name="global_class_Model_fysiekVoorkomenOnbegr" w:colFirst="0" w:colLast="0"/>
            <w:r>
              <w:rPr>
                <w:rFonts w:ascii="Calibri" w:hAnsi="Calibri" w:cs="Calibri"/>
                <w:b/>
                <w:bCs/>
                <w:sz w:val="22"/>
                <w:szCs w:val="22"/>
              </w:rPr>
              <w:t>fysiekVoorkomenOnbegroeidTerrein</w:t>
            </w:r>
          </w:p>
        </w:tc>
        <w:tc>
          <w:tcPr>
            <w:tcW w:w="2609" w:type="pct"/>
            <w:tcBorders>
              <w:top w:val="nil"/>
              <w:left w:val="nil"/>
              <w:bottom w:val="nil"/>
              <w:right w:val="nil"/>
            </w:tcBorders>
            <w:hideMark/>
          </w:tcPr>
          <w:p w14:paraId="53A495B7" w14:textId="77777777" w:rsidR="002E0941" w:rsidRDefault="002E0941">
            <w:pPr>
              <w:rPr>
                <w:rFonts w:ascii="Calibri" w:hAnsi="Calibri" w:cs="Calibri"/>
                <w:sz w:val="22"/>
                <w:szCs w:val="22"/>
              </w:rPr>
            </w:pPr>
            <w:r>
              <w:rPr>
                <w:rFonts w:ascii="Calibri" w:hAnsi="Calibri" w:cs="Calibri"/>
                <w:sz w:val="22"/>
                <w:szCs w:val="22"/>
              </w:rPr>
              <w:t xml:space="preserve">Een aanduiding van alle waarden waarmee het fysiek voorkomen van een onbegroeid terrein kan worden verbijzonderd </w:t>
            </w:r>
          </w:p>
        </w:tc>
      </w:tr>
      <w:tr w:rsidR="002E0941" w14:paraId="09B5DC1D" w14:textId="77777777" w:rsidTr="004A6ADA">
        <w:trPr>
          <w:tblCellSpacing w:w="15" w:type="dxa"/>
        </w:trPr>
        <w:tc>
          <w:tcPr>
            <w:tcW w:w="2342" w:type="pct"/>
            <w:tcBorders>
              <w:top w:val="nil"/>
              <w:left w:val="nil"/>
              <w:bottom w:val="nil"/>
              <w:right w:val="nil"/>
            </w:tcBorders>
            <w:hideMark/>
          </w:tcPr>
          <w:p w14:paraId="4D04FEB3" w14:textId="77777777" w:rsidR="002E0941" w:rsidRDefault="002E0941">
            <w:pPr>
              <w:rPr>
                <w:rFonts w:ascii="Calibri" w:hAnsi="Calibri" w:cs="Calibri"/>
                <w:sz w:val="22"/>
                <w:szCs w:val="22"/>
              </w:rPr>
            </w:pPr>
            <w:r>
              <w:rPr>
                <w:rFonts w:ascii="Calibri" w:hAnsi="Calibri" w:cs="Calibri"/>
                <w:b/>
                <w:bCs/>
                <w:sz w:val="22"/>
                <w:szCs w:val="22"/>
              </w:rPr>
              <w:t>fysiekVoorkomenOnbegroeidTerreinPlus</w:t>
            </w:r>
          </w:p>
        </w:tc>
        <w:tc>
          <w:tcPr>
            <w:tcW w:w="2609" w:type="pct"/>
            <w:tcBorders>
              <w:top w:val="nil"/>
              <w:left w:val="nil"/>
              <w:bottom w:val="nil"/>
              <w:right w:val="nil"/>
            </w:tcBorders>
            <w:hideMark/>
          </w:tcPr>
          <w:p w14:paraId="53AC07D8" w14:textId="77777777" w:rsidR="002E0941" w:rsidRDefault="002E0941">
            <w:pPr>
              <w:rPr>
                <w:rFonts w:ascii="Calibri" w:hAnsi="Calibri" w:cs="Calibri"/>
                <w:sz w:val="22"/>
                <w:szCs w:val="22"/>
              </w:rPr>
            </w:pPr>
            <w:r>
              <w:rPr>
                <w:rFonts w:ascii="Calibri" w:hAnsi="Calibri" w:cs="Calibri"/>
                <w:sz w:val="22"/>
                <w:szCs w:val="22"/>
              </w:rPr>
              <w:t xml:space="preserve">Een aanduiding van alle waarden waarmee een nadere categorisering van het fysiek voorkomen van een onbegroeid terrein kan worden verbijzonderd </w:t>
            </w:r>
          </w:p>
        </w:tc>
      </w:tr>
      <w:tr w:rsidR="002E0941" w14:paraId="79187741" w14:textId="77777777" w:rsidTr="004A6ADA">
        <w:trPr>
          <w:tblCellSpacing w:w="15" w:type="dxa"/>
        </w:trPr>
        <w:tc>
          <w:tcPr>
            <w:tcW w:w="2342" w:type="pct"/>
            <w:tcBorders>
              <w:top w:val="nil"/>
              <w:left w:val="nil"/>
              <w:bottom w:val="nil"/>
              <w:right w:val="nil"/>
            </w:tcBorders>
            <w:hideMark/>
          </w:tcPr>
          <w:p w14:paraId="20C9F491" w14:textId="77777777" w:rsidR="002E0941" w:rsidRDefault="002E0941">
            <w:pPr>
              <w:rPr>
                <w:rFonts w:ascii="Calibri" w:hAnsi="Calibri" w:cs="Calibri"/>
                <w:sz w:val="22"/>
                <w:szCs w:val="22"/>
              </w:rPr>
            </w:pPr>
            <w:bookmarkStart w:id="181" w:name="global_class_Model_typeringOndersteunend"/>
            <w:bookmarkEnd w:id="180"/>
            <w:bookmarkEnd w:id="181"/>
            <w:r>
              <w:rPr>
                <w:rFonts w:ascii="Calibri" w:hAnsi="Calibri" w:cs="Calibri"/>
                <w:b/>
                <w:bCs/>
                <w:sz w:val="22"/>
                <w:szCs w:val="22"/>
              </w:rPr>
              <w:t>typeringOndersteunendWater</w:t>
            </w:r>
          </w:p>
        </w:tc>
        <w:tc>
          <w:tcPr>
            <w:tcW w:w="2609" w:type="pct"/>
            <w:tcBorders>
              <w:top w:val="nil"/>
              <w:left w:val="nil"/>
              <w:bottom w:val="nil"/>
              <w:right w:val="nil"/>
            </w:tcBorders>
            <w:hideMark/>
          </w:tcPr>
          <w:p w14:paraId="7EB822B5" w14:textId="77777777" w:rsidR="002E0941" w:rsidRDefault="002E0941">
            <w:pPr>
              <w:rPr>
                <w:rFonts w:ascii="Calibri" w:hAnsi="Calibri" w:cs="Calibri"/>
                <w:sz w:val="22"/>
                <w:szCs w:val="22"/>
              </w:rPr>
            </w:pPr>
            <w:r>
              <w:rPr>
                <w:rFonts w:ascii="Calibri" w:hAnsi="Calibri" w:cs="Calibri"/>
                <w:sz w:val="22"/>
                <w:szCs w:val="22"/>
              </w:rPr>
              <w:t>De verschillende waarden die de typeringen van het ondersteunend water kan aannemen.</w:t>
            </w:r>
          </w:p>
        </w:tc>
      </w:tr>
      <w:tr w:rsidR="002E0941" w14:paraId="4B6C07D9" w14:textId="77777777" w:rsidTr="004A6ADA">
        <w:trPr>
          <w:tblCellSpacing w:w="15" w:type="dxa"/>
        </w:trPr>
        <w:tc>
          <w:tcPr>
            <w:tcW w:w="2342" w:type="pct"/>
            <w:tcBorders>
              <w:top w:val="nil"/>
              <w:left w:val="nil"/>
              <w:bottom w:val="nil"/>
              <w:right w:val="nil"/>
            </w:tcBorders>
            <w:hideMark/>
          </w:tcPr>
          <w:p w14:paraId="3AA40268" w14:textId="77777777" w:rsidR="002E0941" w:rsidRDefault="002E0941">
            <w:pPr>
              <w:rPr>
                <w:rFonts w:ascii="Calibri" w:hAnsi="Calibri" w:cs="Calibri"/>
                <w:sz w:val="22"/>
                <w:szCs w:val="22"/>
              </w:rPr>
            </w:pPr>
            <w:bookmarkStart w:id="182" w:name="global_class_Model_functieOndersteunendW"/>
            <w:bookmarkEnd w:id="182"/>
            <w:r>
              <w:rPr>
                <w:rFonts w:ascii="Calibri" w:hAnsi="Calibri" w:cs="Calibri"/>
                <w:b/>
                <w:bCs/>
                <w:sz w:val="22"/>
                <w:szCs w:val="22"/>
              </w:rPr>
              <w:t>functieOndersteunendWegdeel</w:t>
            </w:r>
          </w:p>
        </w:tc>
        <w:tc>
          <w:tcPr>
            <w:tcW w:w="2609" w:type="pct"/>
            <w:tcBorders>
              <w:top w:val="nil"/>
              <w:left w:val="nil"/>
              <w:bottom w:val="nil"/>
              <w:right w:val="nil"/>
            </w:tcBorders>
            <w:hideMark/>
          </w:tcPr>
          <w:p w14:paraId="40FD2B1E" w14:textId="77777777" w:rsidR="002E0941" w:rsidRDefault="002E0941">
            <w:pPr>
              <w:rPr>
                <w:rFonts w:ascii="Calibri" w:hAnsi="Calibri" w:cs="Calibri"/>
                <w:sz w:val="22"/>
                <w:szCs w:val="22"/>
              </w:rPr>
            </w:pPr>
            <w:r>
              <w:rPr>
                <w:rFonts w:ascii="Calibri" w:hAnsi="Calibri" w:cs="Calibri"/>
                <w:sz w:val="22"/>
                <w:szCs w:val="22"/>
              </w:rPr>
              <w:t xml:space="preserve">Een aanduiding van alle waarden waarmee de functie van een ondersteunend wegdeel kan worden verbijzonderd </w:t>
            </w:r>
          </w:p>
        </w:tc>
      </w:tr>
      <w:tr w:rsidR="002E0941" w14:paraId="7AB315E2" w14:textId="77777777" w:rsidTr="004A6ADA">
        <w:trPr>
          <w:tblCellSpacing w:w="15" w:type="dxa"/>
        </w:trPr>
        <w:tc>
          <w:tcPr>
            <w:tcW w:w="2342" w:type="pct"/>
            <w:tcBorders>
              <w:top w:val="nil"/>
              <w:left w:val="nil"/>
              <w:bottom w:val="nil"/>
              <w:right w:val="nil"/>
            </w:tcBorders>
            <w:hideMark/>
          </w:tcPr>
          <w:p w14:paraId="0A75E388" w14:textId="77777777" w:rsidR="002E0941" w:rsidRDefault="002E0941">
            <w:pPr>
              <w:rPr>
                <w:rFonts w:ascii="Calibri" w:hAnsi="Calibri" w:cs="Calibri"/>
                <w:sz w:val="22"/>
                <w:szCs w:val="22"/>
              </w:rPr>
            </w:pPr>
            <w:bookmarkStart w:id="183" w:name="global_class_Model_typeringOpenbareRuimt"/>
            <w:bookmarkEnd w:id="183"/>
            <w:r>
              <w:rPr>
                <w:rFonts w:ascii="Calibri" w:hAnsi="Calibri" w:cs="Calibri"/>
                <w:b/>
                <w:bCs/>
                <w:sz w:val="22"/>
                <w:szCs w:val="22"/>
              </w:rPr>
              <w:t>typeringOpenbareRuimte</w:t>
            </w:r>
          </w:p>
        </w:tc>
        <w:tc>
          <w:tcPr>
            <w:tcW w:w="2609" w:type="pct"/>
            <w:tcBorders>
              <w:top w:val="nil"/>
              <w:left w:val="nil"/>
              <w:bottom w:val="nil"/>
              <w:right w:val="nil"/>
            </w:tcBorders>
            <w:hideMark/>
          </w:tcPr>
          <w:p w14:paraId="67A687C2" w14:textId="77777777" w:rsidR="002E0941" w:rsidRDefault="002E0941">
            <w:pPr>
              <w:rPr>
                <w:rFonts w:ascii="Calibri" w:hAnsi="Calibri" w:cs="Calibri"/>
                <w:sz w:val="22"/>
                <w:szCs w:val="22"/>
              </w:rPr>
            </w:pPr>
            <w:r>
              <w:rPr>
                <w:rFonts w:ascii="Calibri" w:hAnsi="Calibri" w:cs="Calibri"/>
                <w:sz w:val="22"/>
                <w:szCs w:val="22"/>
              </w:rPr>
              <w:t>De verschillende waarden die de typering van een openbare ruimte kan aannemen.</w:t>
            </w:r>
          </w:p>
        </w:tc>
      </w:tr>
      <w:tr w:rsidR="002E0941" w14:paraId="724BEAA6" w14:textId="77777777" w:rsidTr="004A6ADA">
        <w:trPr>
          <w:tblCellSpacing w:w="15" w:type="dxa"/>
        </w:trPr>
        <w:tc>
          <w:tcPr>
            <w:tcW w:w="2342" w:type="pct"/>
            <w:tcBorders>
              <w:top w:val="nil"/>
              <w:left w:val="nil"/>
              <w:bottom w:val="nil"/>
              <w:right w:val="nil"/>
            </w:tcBorders>
            <w:hideMark/>
          </w:tcPr>
          <w:p w14:paraId="435B7B55" w14:textId="77777777" w:rsidR="002E0941" w:rsidRDefault="002E0941">
            <w:pPr>
              <w:rPr>
                <w:rFonts w:ascii="Calibri" w:hAnsi="Calibri" w:cs="Calibri"/>
                <w:sz w:val="22"/>
                <w:szCs w:val="22"/>
              </w:rPr>
            </w:pPr>
            <w:bookmarkStart w:id="184" w:name="global_class_Model_typeringOverbruggings"/>
            <w:bookmarkEnd w:id="184"/>
            <w:r>
              <w:rPr>
                <w:rFonts w:ascii="Calibri" w:hAnsi="Calibri" w:cs="Calibri"/>
                <w:b/>
                <w:bCs/>
                <w:sz w:val="22"/>
                <w:szCs w:val="22"/>
              </w:rPr>
              <w:t>typeringOverbruggingsdeel</w:t>
            </w:r>
          </w:p>
        </w:tc>
        <w:tc>
          <w:tcPr>
            <w:tcW w:w="2609" w:type="pct"/>
            <w:tcBorders>
              <w:top w:val="nil"/>
              <w:left w:val="nil"/>
              <w:bottom w:val="nil"/>
              <w:right w:val="nil"/>
            </w:tcBorders>
            <w:hideMark/>
          </w:tcPr>
          <w:p w14:paraId="27974C04" w14:textId="77777777" w:rsidR="002E0941" w:rsidRDefault="002E0941">
            <w:pPr>
              <w:rPr>
                <w:rFonts w:ascii="Calibri" w:hAnsi="Calibri" w:cs="Calibri"/>
                <w:sz w:val="22"/>
                <w:szCs w:val="22"/>
              </w:rPr>
            </w:pPr>
            <w:r>
              <w:rPr>
                <w:rFonts w:ascii="Calibri" w:hAnsi="Calibri" w:cs="Calibri"/>
                <w:sz w:val="22"/>
                <w:szCs w:val="22"/>
              </w:rPr>
              <w:t xml:space="preserve">De verschillende waarden die de typering van een onderdeel van een brugconstructie kan aannemen </w:t>
            </w:r>
          </w:p>
        </w:tc>
      </w:tr>
      <w:tr w:rsidR="002E0941" w14:paraId="4FAACCC8" w14:textId="77777777" w:rsidTr="004A6ADA">
        <w:trPr>
          <w:tblCellSpacing w:w="15" w:type="dxa"/>
        </w:trPr>
        <w:tc>
          <w:tcPr>
            <w:tcW w:w="2342" w:type="pct"/>
            <w:tcBorders>
              <w:top w:val="nil"/>
              <w:left w:val="nil"/>
              <w:bottom w:val="nil"/>
              <w:right w:val="nil"/>
            </w:tcBorders>
            <w:hideMark/>
          </w:tcPr>
          <w:p w14:paraId="6575E128" w14:textId="77777777" w:rsidR="002E0941" w:rsidRDefault="002E0941">
            <w:pPr>
              <w:rPr>
                <w:rFonts w:ascii="Calibri" w:hAnsi="Calibri" w:cs="Calibri"/>
                <w:sz w:val="22"/>
                <w:szCs w:val="22"/>
              </w:rPr>
            </w:pPr>
            <w:bookmarkStart w:id="185" w:name="global_class_Model_typeringOverigBouwwer"/>
            <w:bookmarkEnd w:id="185"/>
            <w:r>
              <w:rPr>
                <w:rFonts w:ascii="Calibri" w:hAnsi="Calibri" w:cs="Calibri"/>
                <w:b/>
                <w:bCs/>
                <w:sz w:val="22"/>
                <w:szCs w:val="22"/>
              </w:rPr>
              <w:t>typeringOverigBouwwerk</w:t>
            </w:r>
          </w:p>
        </w:tc>
        <w:tc>
          <w:tcPr>
            <w:tcW w:w="2609" w:type="pct"/>
            <w:tcBorders>
              <w:top w:val="nil"/>
              <w:left w:val="nil"/>
              <w:bottom w:val="nil"/>
              <w:right w:val="nil"/>
            </w:tcBorders>
            <w:hideMark/>
          </w:tcPr>
          <w:p w14:paraId="764BA94C" w14:textId="77777777" w:rsidR="002E0941" w:rsidRDefault="002E0941">
            <w:pPr>
              <w:rPr>
                <w:rFonts w:ascii="Calibri" w:hAnsi="Calibri" w:cs="Calibri"/>
                <w:sz w:val="22"/>
                <w:szCs w:val="22"/>
              </w:rPr>
            </w:pPr>
            <w:r>
              <w:rPr>
                <w:rFonts w:ascii="Calibri" w:hAnsi="Calibri" w:cs="Calibri"/>
                <w:sz w:val="22"/>
                <w:szCs w:val="22"/>
              </w:rPr>
              <w:t>De verschillende waarden die de typering van een overig bouwwerk kan aannemen</w:t>
            </w:r>
          </w:p>
        </w:tc>
      </w:tr>
      <w:tr w:rsidR="002E0941" w14:paraId="43A24269" w14:textId="77777777" w:rsidTr="004A6ADA">
        <w:trPr>
          <w:tblCellSpacing w:w="15" w:type="dxa"/>
        </w:trPr>
        <w:tc>
          <w:tcPr>
            <w:tcW w:w="2342" w:type="pct"/>
            <w:tcBorders>
              <w:top w:val="nil"/>
              <w:left w:val="nil"/>
              <w:bottom w:val="nil"/>
              <w:right w:val="nil"/>
            </w:tcBorders>
            <w:hideMark/>
          </w:tcPr>
          <w:p w14:paraId="667EFE61" w14:textId="77777777" w:rsidR="002E0941" w:rsidRDefault="002E0941">
            <w:pPr>
              <w:rPr>
                <w:rFonts w:ascii="Calibri" w:hAnsi="Calibri" w:cs="Calibri"/>
                <w:sz w:val="22"/>
                <w:szCs w:val="22"/>
              </w:rPr>
            </w:pPr>
            <w:bookmarkStart w:id="186" w:name="global_class_Model_typeringOverigeScheid"/>
            <w:bookmarkEnd w:id="186"/>
            <w:r>
              <w:rPr>
                <w:rFonts w:ascii="Calibri" w:hAnsi="Calibri" w:cs="Calibri"/>
                <w:b/>
                <w:bCs/>
                <w:sz w:val="22"/>
                <w:szCs w:val="22"/>
              </w:rPr>
              <w:t>typeringOverigeScheiding</w:t>
            </w:r>
          </w:p>
        </w:tc>
        <w:tc>
          <w:tcPr>
            <w:tcW w:w="2609" w:type="pct"/>
            <w:tcBorders>
              <w:top w:val="nil"/>
              <w:left w:val="nil"/>
              <w:bottom w:val="nil"/>
              <w:right w:val="nil"/>
            </w:tcBorders>
            <w:hideMark/>
          </w:tcPr>
          <w:p w14:paraId="30F1B465" w14:textId="77777777" w:rsidR="002E0941" w:rsidRDefault="002E0941">
            <w:pPr>
              <w:rPr>
                <w:rFonts w:ascii="Calibri" w:hAnsi="Calibri" w:cs="Calibri"/>
                <w:sz w:val="22"/>
                <w:szCs w:val="22"/>
              </w:rPr>
            </w:pPr>
            <w:r>
              <w:rPr>
                <w:rFonts w:ascii="Calibri" w:hAnsi="Calibri" w:cs="Calibri"/>
                <w:sz w:val="22"/>
                <w:szCs w:val="22"/>
              </w:rPr>
              <w:t>De verschillende waarden die de typering van een overige scheiding kan aannemen.</w:t>
            </w:r>
          </w:p>
        </w:tc>
      </w:tr>
      <w:tr w:rsidR="002E0941" w14:paraId="46056CBF" w14:textId="77777777" w:rsidTr="004A6ADA">
        <w:trPr>
          <w:tblCellSpacing w:w="15" w:type="dxa"/>
        </w:trPr>
        <w:tc>
          <w:tcPr>
            <w:tcW w:w="2342" w:type="pct"/>
            <w:tcBorders>
              <w:top w:val="nil"/>
              <w:left w:val="nil"/>
              <w:bottom w:val="nil"/>
              <w:right w:val="nil"/>
            </w:tcBorders>
            <w:hideMark/>
          </w:tcPr>
          <w:p w14:paraId="42DA8711" w14:textId="77777777" w:rsidR="002E0941" w:rsidRDefault="002E0941">
            <w:pPr>
              <w:rPr>
                <w:rFonts w:ascii="Calibri" w:hAnsi="Calibri" w:cs="Calibri"/>
                <w:sz w:val="22"/>
                <w:szCs w:val="22"/>
              </w:rPr>
            </w:pPr>
            <w:bookmarkStart w:id="187" w:name="global_class_Model_aanduidingInhoudingVe"/>
            <w:bookmarkEnd w:id="187"/>
            <w:r>
              <w:rPr>
                <w:rFonts w:ascii="Calibri" w:hAnsi="Calibri" w:cs="Calibri"/>
                <w:b/>
                <w:bCs/>
                <w:sz w:val="22"/>
                <w:szCs w:val="22"/>
              </w:rPr>
              <w:t>aanduidingInhoudingVermissingReisdocument</w:t>
            </w:r>
          </w:p>
        </w:tc>
        <w:tc>
          <w:tcPr>
            <w:tcW w:w="2609" w:type="pct"/>
            <w:tcBorders>
              <w:top w:val="nil"/>
              <w:left w:val="nil"/>
              <w:bottom w:val="nil"/>
              <w:right w:val="nil"/>
            </w:tcBorders>
            <w:hideMark/>
          </w:tcPr>
          <w:p w14:paraId="547C779C" w14:textId="77777777" w:rsidR="002E0941" w:rsidRDefault="002E0941">
            <w:pPr>
              <w:rPr>
                <w:rFonts w:ascii="Calibri" w:hAnsi="Calibri" w:cs="Calibri"/>
                <w:sz w:val="22"/>
                <w:szCs w:val="22"/>
              </w:rPr>
            </w:pPr>
            <w:r>
              <w:rPr>
                <w:rFonts w:ascii="Calibri" w:hAnsi="Calibri" w:cs="Calibri"/>
                <w:sz w:val="22"/>
                <w:szCs w:val="22"/>
              </w:rPr>
              <w:t xml:space="preserve">De mogelijke waarden van de aanduiding van inhouding of vermissing van een Nederlands reisdocument. Zie logisch ontwerp BRP bij de stamtabellen </w:t>
            </w:r>
          </w:p>
        </w:tc>
      </w:tr>
      <w:tr w:rsidR="002E0941" w14:paraId="752F376F" w14:textId="77777777" w:rsidTr="004A6ADA">
        <w:trPr>
          <w:tblCellSpacing w:w="15" w:type="dxa"/>
        </w:trPr>
        <w:tc>
          <w:tcPr>
            <w:tcW w:w="2342" w:type="pct"/>
            <w:tcBorders>
              <w:top w:val="nil"/>
              <w:left w:val="nil"/>
              <w:bottom w:val="nil"/>
              <w:right w:val="nil"/>
            </w:tcBorders>
            <w:hideMark/>
          </w:tcPr>
          <w:p w14:paraId="5929A364" w14:textId="77777777" w:rsidR="002E0941" w:rsidRDefault="002E0941">
            <w:pPr>
              <w:rPr>
                <w:rFonts w:ascii="Calibri" w:hAnsi="Calibri" w:cs="Calibri"/>
                <w:sz w:val="22"/>
                <w:szCs w:val="22"/>
              </w:rPr>
            </w:pPr>
            <w:bookmarkStart w:id="188" w:name="global_class_Model_typeringScheiding"/>
            <w:bookmarkEnd w:id="188"/>
            <w:r>
              <w:rPr>
                <w:rFonts w:ascii="Calibri" w:hAnsi="Calibri" w:cs="Calibri"/>
                <w:b/>
                <w:bCs/>
                <w:sz w:val="22"/>
                <w:szCs w:val="22"/>
              </w:rPr>
              <w:t>typeringScheiding</w:t>
            </w:r>
          </w:p>
        </w:tc>
        <w:tc>
          <w:tcPr>
            <w:tcW w:w="2609" w:type="pct"/>
            <w:tcBorders>
              <w:top w:val="nil"/>
              <w:left w:val="nil"/>
              <w:bottom w:val="nil"/>
              <w:right w:val="nil"/>
            </w:tcBorders>
            <w:hideMark/>
          </w:tcPr>
          <w:p w14:paraId="2D6E2286" w14:textId="77777777" w:rsidR="002E0941" w:rsidRDefault="002E0941">
            <w:pPr>
              <w:rPr>
                <w:rFonts w:ascii="Calibri" w:hAnsi="Calibri" w:cs="Calibri"/>
                <w:sz w:val="22"/>
                <w:szCs w:val="22"/>
              </w:rPr>
            </w:pPr>
            <w:r>
              <w:rPr>
                <w:rFonts w:ascii="Calibri" w:hAnsi="Calibri" w:cs="Calibri"/>
                <w:sz w:val="22"/>
                <w:szCs w:val="22"/>
              </w:rPr>
              <w:t>De verschillende waarden die de typering van een scheiding kan aannemen</w:t>
            </w:r>
          </w:p>
        </w:tc>
      </w:tr>
      <w:tr w:rsidR="002E0941" w14:paraId="226EDFB6" w14:textId="77777777" w:rsidTr="004A6ADA">
        <w:trPr>
          <w:tblCellSpacing w:w="15" w:type="dxa"/>
        </w:trPr>
        <w:tc>
          <w:tcPr>
            <w:tcW w:w="2342" w:type="pct"/>
            <w:tcBorders>
              <w:top w:val="nil"/>
              <w:left w:val="nil"/>
              <w:bottom w:val="nil"/>
              <w:right w:val="nil"/>
            </w:tcBorders>
            <w:hideMark/>
          </w:tcPr>
          <w:p w14:paraId="2F6E857A" w14:textId="77777777" w:rsidR="002E0941" w:rsidRDefault="002E0941">
            <w:pPr>
              <w:rPr>
                <w:rFonts w:ascii="Calibri" w:hAnsi="Calibri" w:cs="Calibri"/>
                <w:sz w:val="22"/>
                <w:szCs w:val="22"/>
              </w:rPr>
            </w:pPr>
            <w:bookmarkStart w:id="189" w:name="global_class_Model_functieSpoor"/>
            <w:bookmarkEnd w:id="189"/>
            <w:r>
              <w:rPr>
                <w:rFonts w:ascii="Calibri" w:hAnsi="Calibri" w:cs="Calibri"/>
                <w:b/>
                <w:bCs/>
                <w:sz w:val="22"/>
                <w:szCs w:val="22"/>
              </w:rPr>
              <w:t>functieSpoor</w:t>
            </w:r>
          </w:p>
        </w:tc>
        <w:tc>
          <w:tcPr>
            <w:tcW w:w="2609" w:type="pct"/>
            <w:tcBorders>
              <w:top w:val="nil"/>
              <w:left w:val="nil"/>
              <w:bottom w:val="nil"/>
              <w:right w:val="nil"/>
            </w:tcBorders>
            <w:hideMark/>
          </w:tcPr>
          <w:p w14:paraId="3E035F61" w14:textId="77777777" w:rsidR="002E0941" w:rsidRDefault="002E0941">
            <w:pPr>
              <w:rPr>
                <w:rFonts w:ascii="Calibri" w:hAnsi="Calibri" w:cs="Calibri"/>
                <w:sz w:val="22"/>
                <w:szCs w:val="22"/>
              </w:rPr>
            </w:pPr>
            <w:r>
              <w:rPr>
                <w:rFonts w:ascii="Calibri" w:hAnsi="Calibri" w:cs="Calibri"/>
                <w:sz w:val="22"/>
                <w:szCs w:val="22"/>
              </w:rPr>
              <w:t>Een aanduiding van alle waarden waarmee de functie van een spoor kan worden verbijzonderd</w:t>
            </w:r>
          </w:p>
        </w:tc>
      </w:tr>
      <w:tr w:rsidR="002E0941" w14:paraId="203CB8C2" w14:textId="77777777" w:rsidTr="004A6ADA">
        <w:trPr>
          <w:tblCellSpacing w:w="15" w:type="dxa"/>
        </w:trPr>
        <w:tc>
          <w:tcPr>
            <w:tcW w:w="2342" w:type="pct"/>
            <w:tcBorders>
              <w:top w:val="nil"/>
              <w:left w:val="nil"/>
              <w:bottom w:val="nil"/>
              <w:right w:val="nil"/>
            </w:tcBorders>
            <w:hideMark/>
          </w:tcPr>
          <w:p w14:paraId="128909EF" w14:textId="77777777" w:rsidR="002E0941" w:rsidRDefault="002E0941">
            <w:pPr>
              <w:rPr>
                <w:rFonts w:ascii="Calibri" w:hAnsi="Calibri" w:cs="Calibri"/>
                <w:sz w:val="22"/>
                <w:szCs w:val="22"/>
              </w:rPr>
            </w:pPr>
            <w:bookmarkStart w:id="190" w:name="global_class_Model_typeringVegetatieobje"/>
            <w:bookmarkEnd w:id="190"/>
            <w:r>
              <w:rPr>
                <w:rFonts w:ascii="Calibri" w:hAnsi="Calibri" w:cs="Calibri"/>
                <w:b/>
                <w:bCs/>
                <w:sz w:val="22"/>
                <w:szCs w:val="22"/>
              </w:rPr>
              <w:t>typeringVegetatieobject</w:t>
            </w:r>
          </w:p>
        </w:tc>
        <w:tc>
          <w:tcPr>
            <w:tcW w:w="2609" w:type="pct"/>
            <w:tcBorders>
              <w:top w:val="nil"/>
              <w:left w:val="nil"/>
              <w:bottom w:val="nil"/>
              <w:right w:val="nil"/>
            </w:tcBorders>
            <w:hideMark/>
          </w:tcPr>
          <w:p w14:paraId="2E4ECDDF" w14:textId="77777777" w:rsidR="002E0941" w:rsidRDefault="002E0941">
            <w:pPr>
              <w:rPr>
                <w:rFonts w:ascii="Calibri" w:hAnsi="Calibri" w:cs="Calibri"/>
                <w:sz w:val="22"/>
                <w:szCs w:val="22"/>
              </w:rPr>
            </w:pPr>
            <w:r>
              <w:rPr>
                <w:rFonts w:ascii="Calibri" w:hAnsi="Calibri" w:cs="Calibri"/>
                <w:sz w:val="22"/>
                <w:szCs w:val="22"/>
              </w:rPr>
              <w:t xml:space="preserve">De verschillende waarden die de typeringen van een vrijstaande vegetatieobject kan aannemen </w:t>
            </w:r>
          </w:p>
        </w:tc>
      </w:tr>
      <w:tr w:rsidR="002E0941" w14:paraId="3E17F312" w14:textId="77777777" w:rsidTr="004A6ADA">
        <w:trPr>
          <w:tblCellSpacing w:w="15" w:type="dxa"/>
        </w:trPr>
        <w:tc>
          <w:tcPr>
            <w:tcW w:w="2342" w:type="pct"/>
            <w:tcBorders>
              <w:top w:val="nil"/>
              <w:left w:val="nil"/>
              <w:bottom w:val="nil"/>
              <w:right w:val="nil"/>
            </w:tcBorders>
            <w:hideMark/>
          </w:tcPr>
          <w:p w14:paraId="5488AEA9" w14:textId="77777777" w:rsidR="002E0941" w:rsidRDefault="002E0941">
            <w:pPr>
              <w:rPr>
                <w:rFonts w:ascii="Calibri" w:hAnsi="Calibri" w:cs="Calibri"/>
                <w:sz w:val="22"/>
                <w:szCs w:val="22"/>
              </w:rPr>
            </w:pPr>
            <w:bookmarkStart w:id="191" w:name="global_class_Model_typeringWater"/>
            <w:bookmarkEnd w:id="191"/>
            <w:r>
              <w:rPr>
                <w:rFonts w:ascii="Calibri" w:hAnsi="Calibri" w:cs="Calibri"/>
                <w:b/>
                <w:bCs/>
                <w:sz w:val="22"/>
                <w:szCs w:val="22"/>
              </w:rPr>
              <w:t>typeringWater</w:t>
            </w:r>
          </w:p>
        </w:tc>
        <w:tc>
          <w:tcPr>
            <w:tcW w:w="2609" w:type="pct"/>
            <w:tcBorders>
              <w:top w:val="nil"/>
              <w:left w:val="nil"/>
              <w:bottom w:val="nil"/>
              <w:right w:val="nil"/>
            </w:tcBorders>
            <w:hideMark/>
          </w:tcPr>
          <w:p w14:paraId="1AA16E7A" w14:textId="77777777" w:rsidR="002E0941" w:rsidRDefault="002E0941">
            <w:pPr>
              <w:rPr>
                <w:rFonts w:ascii="Calibri" w:hAnsi="Calibri" w:cs="Calibri"/>
                <w:sz w:val="22"/>
                <w:szCs w:val="22"/>
              </w:rPr>
            </w:pPr>
            <w:r>
              <w:rPr>
                <w:rFonts w:ascii="Calibri" w:hAnsi="Calibri" w:cs="Calibri"/>
                <w:sz w:val="22"/>
                <w:szCs w:val="22"/>
              </w:rPr>
              <w:t>De verschillende waarden die de typering van het water kan aannemen.</w:t>
            </w:r>
          </w:p>
        </w:tc>
      </w:tr>
      <w:tr w:rsidR="002E0941" w14:paraId="54C1A808" w14:textId="77777777" w:rsidTr="004A6ADA">
        <w:trPr>
          <w:tblCellSpacing w:w="15" w:type="dxa"/>
        </w:trPr>
        <w:tc>
          <w:tcPr>
            <w:tcW w:w="2342" w:type="pct"/>
            <w:tcBorders>
              <w:top w:val="nil"/>
              <w:left w:val="nil"/>
              <w:bottom w:val="nil"/>
              <w:right w:val="nil"/>
            </w:tcBorders>
            <w:hideMark/>
          </w:tcPr>
          <w:p w14:paraId="37D4CE95" w14:textId="77777777" w:rsidR="002E0941" w:rsidRDefault="002E0941">
            <w:pPr>
              <w:rPr>
                <w:rFonts w:ascii="Calibri" w:hAnsi="Calibri" w:cs="Calibri"/>
                <w:sz w:val="22"/>
                <w:szCs w:val="22"/>
              </w:rPr>
            </w:pPr>
            <w:bookmarkStart w:id="192" w:name="global_class_Model_typeringWaterPlus"/>
            <w:bookmarkEnd w:id="192"/>
            <w:r>
              <w:rPr>
                <w:rFonts w:ascii="Calibri" w:hAnsi="Calibri" w:cs="Calibri"/>
                <w:b/>
                <w:bCs/>
                <w:sz w:val="22"/>
                <w:szCs w:val="22"/>
              </w:rPr>
              <w:t>typeringWaterPlus</w:t>
            </w:r>
          </w:p>
        </w:tc>
        <w:tc>
          <w:tcPr>
            <w:tcW w:w="2609" w:type="pct"/>
            <w:tcBorders>
              <w:top w:val="nil"/>
              <w:left w:val="nil"/>
              <w:bottom w:val="nil"/>
              <w:right w:val="nil"/>
            </w:tcBorders>
            <w:hideMark/>
          </w:tcPr>
          <w:p w14:paraId="7A060A2F" w14:textId="77777777" w:rsidR="002E0941" w:rsidRDefault="002E0941">
            <w:pPr>
              <w:rPr>
                <w:rFonts w:ascii="Calibri" w:hAnsi="Calibri" w:cs="Calibri"/>
                <w:sz w:val="22"/>
                <w:szCs w:val="22"/>
              </w:rPr>
            </w:pPr>
            <w:r>
              <w:rPr>
                <w:rFonts w:ascii="Calibri" w:hAnsi="Calibri" w:cs="Calibri"/>
                <w:sz w:val="22"/>
                <w:szCs w:val="22"/>
              </w:rPr>
              <w:t>De verschillende waarden die een nadere categorisering van een type water kan aannemen.</w:t>
            </w:r>
          </w:p>
        </w:tc>
      </w:tr>
      <w:tr w:rsidR="002E0941" w14:paraId="7A4291AE" w14:textId="77777777" w:rsidTr="004A6ADA">
        <w:trPr>
          <w:tblCellSpacing w:w="15" w:type="dxa"/>
        </w:trPr>
        <w:tc>
          <w:tcPr>
            <w:tcW w:w="2342" w:type="pct"/>
            <w:tcBorders>
              <w:top w:val="nil"/>
              <w:left w:val="nil"/>
              <w:bottom w:val="nil"/>
              <w:right w:val="nil"/>
            </w:tcBorders>
            <w:hideMark/>
          </w:tcPr>
          <w:p w14:paraId="24581798" w14:textId="77777777" w:rsidR="002E0941" w:rsidRDefault="002E0941">
            <w:pPr>
              <w:rPr>
                <w:rFonts w:ascii="Calibri" w:hAnsi="Calibri" w:cs="Calibri"/>
                <w:sz w:val="22"/>
                <w:szCs w:val="22"/>
              </w:rPr>
            </w:pPr>
            <w:bookmarkStart w:id="193" w:name="global_class_Model_functieWeg"/>
            <w:bookmarkEnd w:id="193"/>
            <w:r>
              <w:rPr>
                <w:rFonts w:ascii="Calibri" w:hAnsi="Calibri" w:cs="Calibri"/>
                <w:b/>
                <w:bCs/>
                <w:sz w:val="22"/>
                <w:szCs w:val="22"/>
              </w:rPr>
              <w:t>functieWeg</w:t>
            </w:r>
          </w:p>
        </w:tc>
        <w:tc>
          <w:tcPr>
            <w:tcW w:w="2609" w:type="pct"/>
            <w:tcBorders>
              <w:top w:val="nil"/>
              <w:left w:val="nil"/>
              <w:bottom w:val="nil"/>
              <w:right w:val="nil"/>
            </w:tcBorders>
            <w:hideMark/>
          </w:tcPr>
          <w:p w14:paraId="628DF024" w14:textId="77777777" w:rsidR="002E0941" w:rsidRDefault="002E0941">
            <w:pPr>
              <w:rPr>
                <w:rFonts w:ascii="Calibri" w:hAnsi="Calibri" w:cs="Calibri"/>
                <w:sz w:val="22"/>
                <w:szCs w:val="22"/>
              </w:rPr>
            </w:pPr>
            <w:r>
              <w:rPr>
                <w:rFonts w:ascii="Calibri" w:hAnsi="Calibri" w:cs="Calibri"/>
                <w:sz w:val="22"/>
                <w:szCs w:val="22"/>
              </w:rPr>
              <w:t xml:space="preserve">Een aanduiding van alle waarden waarmee het hoofdgebruiksdoel van een weg kan worden verbijzonderd </w:t>
            </w:r>
          </w:p>
        </w:tc>
      </w:tr>
      <w:tr w:rsidR="002E0941" w14:paraId="0A291C05" w14:textId="77777777" w:rsidTr="004A6ADA">
        <w:trPr>
          <w:tblCellSpacing w:w="15" w:type="dxa"/>
        </w:trPr>
        <w:tc>
          <w:tcPr>
            <w:tcW w:w="2342" w:type="pct"/>
            <w:tcBorders>
              <w:top w:val="nil"/>
              <w:left w:val="nil"/>
              <w:bottom w:val="nil"/>
              <w:right w:val="nil"/>
            </w:tcBorders>
            <w:hideMark/>
          </w:tcPr>
          <w:p w14:paraId="66DBC309" w14:textId="77777777" w:rsidR="002E0941" w:rsidRDefault="002E0941">
            <w:pPr>
              <w:rPr>
                <w:rFonts w:ascii="Calibri" w:hAnsi="Calibri" w:cs="Calibri"/>
                <w:sz w:val="22"/>
                <w:szCs w:val="22"/>
              </w:rPr>
            </w:pPr>
            <w:bookmarkStart w:id="194" w:name="global_class_Model_functieWegPlus"/>
            <w:bookmarkEnd w:id="194"/>
            <w:r>
              <w:rPr>
                <w:rFonts w:ascii="Calibri" w:hAnsi="Calibri" w:cs="Calibri"/>
                <w:b/>
                <w:bCs/>
                <w:sz w:val="22"/>
                <w:szCs w:val="22"/>
              </w:rPr>
              <w:t>functieWegPlus</w:t>
            </w:r>
          </w:p>
        </w:tc>
        <w:tc>
          <w:tcPr>
            <w:tcW w:w="2609" w:type="pct"/>
            <w:tcBorders>
              <w:top w:val="nil"/>
              <w:left w:val="nil"/>
              <w:bottom w:val="nil"/>
              <w:right w:val="nil"/>
            </w:tcBorders>
            <w:hideMark/>
          </w:tcPr>
          <w:p w14:paraId="17D60FCE" w14:textId="77777777" w:rsidR="002E0941" w:rsidRDefault="002E0941">
            <w:pPr>
              <w:rPr>
                <w:rFonts w:ascii="Calibri" w:hAnsi="Calibri" w:cs="Calibri"/>
                <w:sz w:val="22"/>
                <w:szCs w:val="22"/>
              </w:rPr>
            </w:pPr>
            <w:r>
              <w:rPr>
                <w:rFonts w:ascii="Calibri" w:hAnsi="Calibri" w:cs="Calibri"/>
                <w:sz w:val="22"/>
                <w:szCs w:val="22"/>
              </w:rPr>
              <w:t xml:space="preserve">De verschillende waarden waarmee een nadere categorisering van het gebruiksdoel van een weg kan worden verbijzonderd </w:t>
            </w:r>
          </w:p>
        </w:tc>
      </w:tr>
      <w:tr w:rsidR="002E0941" w14:paraId="1D63C39A" w14:textId="77777777" w:rsidTr="004A6ADA">
        <w:trPr>
          <w:tblCellSpacing w:w="15" w:type="dxa"/>
        </w:trPr>
        <w:tc>
          <w:tcPr>
            <w:tcW w:w="2342" w:type="pct"/>
            <w:tcBorders>
              <w:top w:val="nil"/>
              <w:left w:val="nil"/>
              <w:bottom w:val="nil"/>
              <w:right w:val="nil"/>
            </w:tcBorders>
            <w:hideMark/>
          </w:tcPr>
          <w:p w14:paraId="6624988C" w14:textId="77777777" w:rsidR="002E0941" w:rsidRDefault="002E0941">
            <w:pPr>
              <w:rPr>
                <w:rFonts w:ascii="Calibri" w:hAnsi="Calibri" w:cs="Calibri"/>
                <w:sz w:val="22"/>
                <w:szCs w:val="22"/>
              </w:rPr>
            </w:pPr>
            <w:bookmarkStart w:id="195" w:name="global_class_Model_aardRelatie"/>
            <w:bookmarkEnd w:id="195"/>
            <w:r>
              <w:rPr>
                <w:rFonts w:ascii="Calibri" w:hAnsi="Calibri" w:cs="Calibri"/>
                <w:b/>
                <w:bCs/>
                <w:sz w:val="22"/>
                <w:szCs w:val="22"/>
              </w:rPr>
              <w:t>aardRelatie</w:t>
            </w:r>
          </w:p>
        </w:tc>
        <w:tc>
          <w:tcPr>
            <w:tcW w:w="2609" w:type="pct"/>
            <w:tcBorders>
              <w:top w:val="nil"/>
              <w:left w:val="nil"/>
              <w:bottom w:val="nil"/>
              <w:right w:val="nil"/>
            </w:tcBorders>
            <w:hideMark/>
          </w:tcPr>
          <w:p w14:paraId="24FD1D8F" w14:textId="77777777" w:rsidR="002E0941" w:rsidRDefault="002E0941">
            <w:pPr>
              <w:rPr>
                <w:rFonts w:ascii="Calibri" w:hAnsi="Calibri" w:cs="Calibri"/>
                <w:sz w:val="22"/>
                <w:szCs w:val="22"/>
              </w:rPr>
            </w:pPr>
            <w:r>
              <w:rPr>
                <w:rFonts w:ascii="Calibri" w:hAnsi="Calibri" w:cs="Calibri"/>
                <w:sz w:val="22"/>
                <w:szCs w:val="22"/>
              </w:rPr>
              <w:t xml:space="preserve">Opsomming van de waarden waarmee de aard van de relatie van zaken van het ZAAKTYPE tot zaken van het andere ZAAKTYPE wordt geduid. </w:t>
            </w:r>
          </w:p>
        </w:tc>
      </w:tr>
      <w:tr w:rsidR="002E0941" w14:paraId="2E44FBDC" w14:textId="77777777" w:rsidTr="004A6ADA">
        <w:trPr>
          <w:tblCellSpacing w:w="15" w:type="dxa"/>
        </w:trPr>
        <w:tc>
          <w:tcPr>
            <w:tcW w:w="2342" w:type="pct"/>
            <w:tcBorders>
              <w:top w:val="nil"/>
              <w:left w:val="nil"/>
              <w:bottom w:val="nil"/>
              <w:right w:val="nil"/>
            </w:tcBorders>
            <w:hideMark/>
          </w:tcPr>
          <w:p w14:paraId="1753BDD2" w14:textId="77777777" w:rsidR="002E0941" w:rsidRDefault="002E0941">
            <w:pPr>
              <w:rPr>
                <w:rFonts w:ascii="Calibri" w:hAnsi="Calibri" w:cs="Calibri"/>
                <w:sz w:val="22"/>
                <w:szCs w:val="22"/>
              </w:rPr>
            </w:pPr>
            <w:bookmarkStart w:id="196" w:name="global_class_Model_afleidingswijzeBronda"/>
            <w:bookmarkEnd w:id="196"/>
            <w:r>
              <w:rPr>
                <w:rFonts w:ascii="Calibri" w:hAnsi="Calibri" w:cs="Calibri"/>
                <w:b/>
                <w:bCs/>
                <w:sz w:val="22"/>
                <w:szCs w:val="22"/>
              </w:rPr>
              <w:t>afleidingswijzeBrondatumArchiefprocedure</w:t>
            </w:r>
          </w:p>
        </w:tc>
        <w:tc>
          <w:tcPr>
            <w:tcW w:w="2609" w:type="pct"/>
            <w:tcBorders>
              <w:top w:val="nil"/>
              <w:left w:val="nil"/>
              <w:bottom w:val="nil"/>
              <w:right w:val="nil"/>
            </w:tcBorders>
            <w:hideMark/>
          </w:tcPr>
          <w:p w14:paraId="02A5D0B9" w14:textId="77777777" w:rsidR="002E0941" w:rsidRDefault="002E0941">
            <w:pPr>
              <w:rPr>
                <w:rFonts w:ascii="Calibri" w:hAnsi="Calibri" w:cs="Calibri"/>
                <w:sz w:val="22"/>
                <w:szCs w:val="22"/>
              </w:rPr>
            </w:pPr>
            <w:r>
              <w:rPr>
                <w:rFonts w:ascii="Calibri" w:hAnsi="Calibri" w:cs="Calibri"/>
                <w:sz w:val="22"/>
                <w:szCs w:val="22"/>
              </w:rPr>
              <w:t xml:space="preserve">Opsomming van de waarden voor de wijze van bepalen van de brondatum voor de start van de Archiefactietermijn van het zaakdossier. </w:t>
            </w:r>
          </w:p>
        </w:tc>
      </w:tr>
      <w:tr w:rsidR="002E0941" w14:paraId="7A56E915" w14:textId="77777777" w:rsidTr="004A6ADA">
        <w:trPr>
          <w:tblCellSpacing w:w="15" w:type="dxa"/>
        </w:trPr>
        <w:tc>
          <w:tcPr>
            <w:tcW w:w="2342" w:type="pct"/>
            <w:tcBorders>
              <w:top w:val="nil"/>
              <w:left w:val="nil"/>
              <w:bottom w:val="nil"/>
              <w:right w:val="nil"/>
            </w:tcBorders>
            <w:hideMark/>
          </w:tcPr>
          <w:p w14:paraId="277EF8AC" w14:textId="77777777" w:rsidR="002E0941" w:rsidRDefault="002E0941">
            <w:pPr>
              <w:rPr>
                <w:rFonts w:ascii="Calibri" w:hAnsi="Calibri" w:cs="Calibri"/>
                <w:sz w:val="22"/>
                <w:szCs w:val="22"/>
              </w:rPr>
            </w:pPr>
            <w:bookmarkStart w:id="197" w:name="global_class_Model_periodeEenheid"/>
            <w:bookmarkEnd w:id="197"/>
            <w:r>
              <w:rPr>
                <w:rFonts w:ascii="Calibri" w:hAnsi="Calibri" w:cs="Calibri"/>
                <w:b/>
                <w:bCs/>
                <w:sz w:val="22"/>
                <w:szCs w:val="22"/>
              </w:rPr>
              <w:t>periodeEenheid</w:t>
            </w:r>
          </w:p>
        </w:tc>
        <w:tc>
          <w:tcPr>
            <w:tcW w:w="2609" w:type="pct"/>
            <w:tcBorders>
              <w:top w:val="nil"/>
              <w:left w:val="nil"/>
              <w:bottom w:val="nil"/>
              <w:right w:val="nil"/>
            </w:tcBorders>
            <w:hideMark/>
          </w:tcPr>
          <w:p w14:paraId="4D16AF7B" w14:textId="77777777" w:rsidR="002E0941" w:rsidRDefault="002E0941">
            <w:pPr>
              <w:rPr>
                <w:rFonts w:ascii="Calibri" w:hAnsi="Calibri" w:cs="Calibri"/>
                <w:sz w:val="22"/>
                <w:szCs w:val="22"/>
              </w:rPr>
            </w:pPr>
            <w:r>
              <w:rPr>
                <w:rFonts w:ascii="Calibri" w:hAnsi="Calibri" w:cs="Calibri"/>
                <w:sz w:val="22"/>
                <w:szCs w:val="22"/>
              </w:rPr>
              <w:t>Opsomming van waarden van de tijdseenheid waarin een periode wordt uitgedrukt.</w:t>
            </w:r>
          </w:p>
        </w:tc>
      </w:tr>
      <w:tr w:rsidR="002E0941" w14:paraId="21C9C9DE" w14:textId="77777777" w:rsidTr="004A6ADA">
        <w:trPr>
          <w:tblCellSpacing w:w="15" w:type="dxa"/>
        </w:trPr>
        <w:tc>
          <w:tcPr>
            <w:tcW w:w="2342" w:type="pct"/>
            <w:tcBorders>
              <w:top w:val="nil"/>
              <w:left w:val="nil"/>
              <w:bottom w:val="nil"/>
              <w:right w:val="nil"/>
            </w:tcBorders>
            <w:hideMark/>
          </w:tcPr>
          <w:p w14:paraId="7338BDF1" w14:textId="77777777" w:rsidR="002E0941" w:rsidRDefault="002E0941">
            <w:pPr>
              <w:rPr>
                <w:rFonts w:ascii="Calibri" w:hAnsi="Calibri" w:cs="Calibri"/>
                <w:sz w:val="22"/>
                <w:szCs w:val="22"/>
              </w:rPr>
            </w:pPr>
            <w:r>
              <w:rPr>
                <w:rFonts w:ascii="Calibri" w:hAnsi="Calibri" w:cs="Calibri"/>
                <w:b/>
                <w:bCs/>
                <w:sz w:val="22"/>
                <w:szCs w:val="22"/>
              </w:rPr>
              <w:t>vertrouwelijkheidaanduiding</w:t>
            </w:r>
          </w:p>
        </w:tc>
        <w:tc>
          <w:tcPr>
            <w:tcW w:w="2609" w:type="pct"/>
            <w:tcBorders>
              <w:top w:val="nil"/>
              <w:left w:val="nil"/>
              <w:bottom w:val="nil"/>
              <w:right w:val="nil"/>
            </w:tcBorders>
            <w:hideMark/>
          </w:tcPr>
          <w:p w14:paraId="62DBB55E" w14:textId="77777777" w:rsidR="002E0941" w:rsidRDefault="002E0941">
            <w:pPr>
              <w:rPr>
                <w:rFonts w:ascii="Calibri" w:hAnsi="Calibri" w:cs="Calibri"/>
                <w:sz w:val="22"/>
                <w:szCs w:val="22"/>
              </w:rPr>
            </w:pPr>
            <w:r>
              <w:rPr>
                <w:rFonts w:ascii="Calibri" w:hAnsi="Calibri" w:cs="Calibri"/>
                <w:sz w:val="22"/>
                <w:szCs w:val="22"/>
              </w:rPr>
              <w:t xml:space="preserve">Opsomming van waarden van de aanduiding die aangeeft in welke mate iets bestemd is voor de openbaarheid. </w:t>
            </w:r>
          </w:p>
        </w:tc>
      </w:tr>
      <w:bookmarkEnd w:id="172"/>
      <w:tr w:rsidR="002E0941" w14:paraId="14E25BDD" w14:textId="77777777" w:rsidTr="004A6ADA">
        <w:trPr>
          <w:tblCellSpacing w:w="15" w:type="dxa"/>
        </w:trPr>
        <w:tc>
          <w:tcPr>
            <w:tcW w:w="2342" w:type="pct"/>
            <w:tcBorders>
              <w:top w:val="nil"/>
              <w:left w:val="nil"/>
              <w:bottom w:val="nil"/>
              <w:right w:val="nil"/>
            </w:tcBorders>
            <w:hideMark/>
          </w:tcPr>
          <w:p w14:paraId="555200A5" w14:textId="77777777" w:rsidR="002E0941" w:rsidRDefault="002E0941">
            <w:pPr>
              <w:rPr>
                <w:rFonts w:ascii="Calibri" w:hAnsi="Calibri" w:cs="Calibri"/>
                <w:sz w:val="22"/>
                <w:szCs w:val="22"/>
              </w:rPr>
            </w:pPr>
            <w:r>
              <w:rPr>
                <w:rFonts w:ascii="Calibri" w:hAnsi="Calibri" w:cs="Calibri"/>
                <w:b/>
                <w:bCs/>
                <w:sz w:val="22"/>
                <w:szCs w:val="22"/>
              </w:rPr>
              <w:t>archiefnominatie</w:t>
            </w:r>
          </w:p>
        </w:tc>
        <w:tc>
          <w:tcPr>
            <w:tcW w:w="2609" w:type="pct"/>
            <w:tcBorders>
              <w:top w:val="nil"/>
              <w:left w:val="nil"/>
              <w:bottom w:val="nil"/>
              <w:right w:val="nil"/>
            </w:tcBorders>
            <w:hideMark/>
          </w:tcPr>
          <w:p w14:paraId="45EFA038" w14:textId="77777777" w:rsidR="002E0941" w:rsidRDefault="002E0941">
            <w:pPr>
              <w:rPr>
                <w:rFonts w:ascii="Calibri" w:hAnsi="Calibri" w:cs="Calibri"/>
                <w:sz w:val="22"/>
                <w:szCs w:val="22"/>
              </w:rPr>
            </w:pPr>
            <w:r>
              <w:rPr>
                <w:rFonts w:ascii="Calibri" w:hAnsi="Calibri" w:cs="Calibri"/>
                <w:sz w:val="22"/>
                <w:szCs w:val="22"/>
              </w:rPr>
              <w:t xml:space="preserve">Opsomming van waarden van de aanduiding die aangeeft of ZAAKen met een resultaat van dit RESULTAATTYPE blijvend moeten worden bewaard of (op termijn) moeten worden vernietigd. </w:t>
            </w:r>
          </w:p>
        </w:tc>
      </w:tr>
      <w:tr w:rsidR="002E0941" w14:paraId="06AD143C" w14:textId="77777777" w:rsidTr="004A6ADA">
        <w:trPr>
          <w:tblCellSpacing w:w="15" w:type="dxa"/>
        </w:trPr>
        <w:tc>
          <w:tcPr>
            <w:tcW w:w="2342" w:type="pct"/>
            <w:tcBorders>
              <w:top w:val="nil"/>
              <w:left w:val="nil"/>
              <w:bottom w:val="nil"/>
              <w:right w:val="nil"/>
            </w:tcBorders>
            <w:hideMark/>
          </w:tcPr>
          <w:p w14:paraId="4AEAE6C1" w14:textId="77777777" w:rsidR="002E0941" w:rsidRDefault="002E0941">
            <w:pPr>
              <w:rPr>
                <w:rFonts w:ascii="Calibri" w:hAnsi="Calibri" w:cs="Calibri"/>
                <w:sz w:val="22"/>
                <w:szCs w:val="22"/>
              </w:rPr>
            </w:pPr>
            <w:bookmarkStart w:id="198" w:name="global_class_Model_naamgebruik"/>
            <w:bookmarkEnd w:id="166"/>
            <w:bookmarkEnd w:id="198"/>
            <w:r>
              <w:rPr>
                <w:rFonts w:ascii="Calibri" w:hAnsi="Calibri" w:cs="Calibri"/>
                <w:b/>
                <w:bCs/>
                <w:sz w:val="22"/>
                <w:szCs w:val="22"/>
              </w:rPr>
              <w:t>naamgebruik</w:t>
            </w:r>
          </w:p>
        </w:tc>
        <w:tc>
          <w:tcPr>
            <w:tcW w:w="2609" w:type="pct"/>
            <w:tcBorders>
              <w:top w:val="nil"/>
              <w:left w:val="nil"/>
              <w:bottom w:val="nil"/>
              <w:right w:val="nil"/>
            </w:tcBorders>
            <w:hideMark/>
          </w:tcPr>
          <w:p w14:paraId="30A3602B" w14:textId="77777777" w:rsidR="002E0941" w:rsidRDefault="002E0941">
            <w:pPr>
              <w:rPr>
                <w:rFonts w:ascii="Calibri" w:hAnsi="Calibri" w:cs="Calibri"/>
                <w:sz w:val="22"/>
                <w:szCs w:val="22"/>
              </w:rPr>
            </w:pPr>
            <w:r>
              <w:rPr>
                <w:rFonts w:ascii="Calibri" w:hAnsi="Calibri" w:cs="Calibri"/>
                <w:sz w:val="22"/>
                <w:szCs w:val="22"/>
              </w:rPr>
              <w:t xml:space="preserve">De voorgedefinieerde waarden van naamgebruik volgens de centrale voorzieningen. Zie attribuut Naamgebruik van groep A.1.12 Naamgebruik van BRP. </w:t>
            </w:r>
          </w:p>
        </w:tc>
      </w:tr>
      <w:tr w:rsidR="002E0941" w14:paraId="1D5C260D" w14:textId="77777777" w:rsidTr="004A6ADA">
        <w:trPr>
          <w:tblCellSpacing w:w="15" w:type="dxa"/>
        </w:trPr>
        <w:tc>
          <w:tcPr>
            <w:tcW w:w="2342" w:type="pct"/>
            <w:tcBorders>
              <w:top w:val="nil"/>
              <w:left w:val="nil"/>
              <w:bottom w:val="nil"/>
              <w:right w:val="nil"/>
            </w:tcBorders>
            <w:hideMark/>
          </w:tcPr>
          <w:p w14:paraId="38EE07A1" w14:textId="77777777" w:rsidR="002E0941" w:rsidRDefault="002E0941">
            <w:pPr>
              <w:rPr>
                <w:rFonts w:ascii="Calibri" w:hAnsi="Calibri" w:cs="Calibri"/>
                <w:sz w:val="22"/>
                <w:szCs w:val="22"/>
              </w:rPr>
            </w:pPr>
            <w:bookmarkStart w:id="199" w:name="global_class_Model_postadresType"/>
            <w:bookmarkEnd w:id="199"/>
            <w:r>
              <w:rPr>
                <w:rFonts w:ascii="Calibri" w:hAnsi="Calibri" w:cs="Calibri"/>
                <w:b/>
                <w:bCs/>
                <w:sz w:val="22"/>
                <w:szCs w:val="22"/>
              </w:rPr>
              <w:t>postadresType</w:t>
            </w:r>
          </w:p>
        </w:tc>
        <w:tc>
          <w:tcPr>
            <w:tcW w:w="2609" w:type="pct"/>
            <w:tcBorders>
              <w:top w:val="nil"/>
              <w:left w:val="nil"/>
              <w:bottom w:val="nil"/>
              <w:right w:val="nil"/>
            </w:tcBorders>
            <w:hideMark/>
          </w:tcPr>
          <w:p w14:paraId="1EA7906B" w14:textId="77777777" w:rsidR="002E0941" w:rsidRDefault="002E0941">
            <w:pPr>
              <w:rPr>
                <w:rFonts w:ascii="Calibri" w:hAnsi="Calibri" w:cs="Calibri"/>
                <w:sz w:val="22"/>
                <w:szCs w:val="22"/>
              </w:rPr>
            </w:pPr>
            <w:r>
              <w:rPr>
                <w:rFonts w:ascii="Calibri" w:hAnsi="Calibri" w:cs="Calibri"/>
                <w:sz w:val="22"/>
                <w:szCs w:val="22"/>
              </w:rPr>
              <w:t>Dit is een default definitie</w:t>
            </w:r>
          </w:p>
        </w:tc>
      </w:tr>
    </w:tbl>
    <w:p w14:paraId="18E7A230" w14:textId="4EF08D52" w:rsidR="004A6ADA" w:rsidRDefault="004A6ADA"/>
    <w:p w14:paraId="7D6A74D4" w14:textId="6F9DE42E" w:rsidR="004A6ADA" w:rsidRDefault="004A6ADA"/>
    <w:p w14:paraId="1747BB17" w14:textId="35E116EE" w:rsidR="004A6ADA" w:rsidRDefault="004A6ADA"/>
    <w:sectPr w:rsidR="004A6ADA" w:rsidSect="008232DD">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5CEAE" w14:textId="77777777" w:rsidR="004E58FD" w:rsidRDefault="004E58FD" w:rsidP="00A14B69">
      <w:r>
        <w:separator/>
      </w:r>
    </w:p>
  </w:endnote>
  <w:endnote w:type="continuationSeparator" w:id="0">
    <w:p w14:paraId="1B0D4CA7" w14:textId="77777777" w:rsidR="004E58FD" w:rsidRDefault="004E58FD"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venir LT Std 55 Roman">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7790A" w14:textId="77777777" w:rsidR="0055546E" w:rsidRDefault="0055546E"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8499" w14:textId="1677EF9B" w:rsidR="0055546E" w:rsidRDefault="0055546E"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EA2B" w14:textId="77777777" w:rsidR="0055546E" w:rsidRDefault="0055546E"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CCC7F" w14:textId="77777777" w:rsidR="004E58FD" w:rsidRPr="00F6587D" w:rsidRDefault="004E58FD" w:rsidP="00A14B69">
      <w:pPr>
        <w:rPr>
          <w:color w:val="D10074"/>
        </w:rPr>
      </w:pPr>
      <w:r>
        <w:separator/>
      </w:r>
    </w:p>
  </w:footnote>
  <w:footnote w:type="continuationSeparator" w:id="0">
    <w:p w14:paraId="6A39A79B" w14:textId="77777777" w:rsidR="004E58FD" w:rsidRDefault="004E58FD"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4662C" w14:textId="1D962B9C" w:rsidR="0055546E" w:rsidRDefault="004E58FD">
    <w:pPr>
      <w:pStyle w:val="Koptekst"/>
      <w:rPr>
        <w:rFonts w:ascii="Avenir LT Std 55 Roman"/>
        <w:b/>
        <w:color w:val="004A8F"/>
        <w:sz w:val="16"/>
      </w:rPr>
    </w:pPr>
    <w:r>
      <w:rPr>
        <w:noProof/>
      </w:rPr>
      <w:pict w14:anchorId="4C1BEC11">
        <v:group id="Group 3" o:spid="_x0000_s2049" style="position:absolute;margin-left:-10.7pt;margin-top:-46.4pt;width:67.15pt;height:34.95pt;z-index:251658240;mso-position-horizontal-relative:margin;mso-position-vertical-relative:margin" coordsize="1343,699">
          <v:shape id="AutoShape 7" o:spid="_x0000_s2050" style="position:absolute;left:534;width:808;height:699;visibility:visible;mso-wrap-style:square;v-text-anchor:top" coordsize="808,699" o:spt="100" adj="0,,0" path="m71,563l,563,,699r460,l530,692r65,-21l654,639r13,-11l71,628r,-65xm460,l346,,332,3r-11,7l314,22r-3,13l314,49r7,11l332,68r14,3l459,71r74,10l599,109r57,44l699,209r28,66l737,349r-10,74l699,490r-43,56l599,590r-66,28l459,628r208,l706,596r43,-52l781,485r20,-65l808,349r-7,-70l781,214,749,155,706,103,655,60,596,28,531,7,461,r-1,xe" fillcolor="#00aeef" stroked="f">
            <v:stroke joinstyle="round"/>
            <v:formulas/>
            <v:path arrowok="t" o:connecttype="custom" o:connectlocs="71,563;0,563;0,699;460,699;530,692;595,671;654,639;667,628;71,628;71,563;460,0;346,0;332,3;321,10;314,22;311,35;314,49;321,60;332,68;346,71;459,71;533,81;599,109;656,153;699,209;727,275;737,349;727,423;699,490;656,546;599,590;533,618;459,628;667,628;706,596;749,544;781,485;801,420;808,349;801,279;781,214;749,155;706,103;655,60;596,28;531,7;461,0;460,0;460,0" o:connectangles="0,0,0,0,0,0,0,0,0,0,0,0,0,0,0,0,0,0,0,0,0,0,0,0,0,0,0,0,0,0,0,0,0,0,0,0,0,0,0,0,0,0,0,0,0,0,0,0,0"/>
          </v:shape>
          <v:shape id="AutoShape 6" o:spid="_x0000_s2051" style="position:absolute;width:808;height:699;visibility:visible;mso-wrap-style:square;v-text-anchor:top" coordsize="808,699" o:spt="100" adj="0,,0" path="m808,l348,,278,7,213,28,154,60r-52,43l60,154,27,214,7,279,,349r7,71l27,485r32,59l102,596r51,42l212,671r65,20l347,699r1,l462,699r14,-3l487,688r7,-11l497,663r-3,-13l487,638r-11,-7l462,628r-113,l275,618,209,590,153,546,109,490,81,423,71,349,81,275r28,-66l153,153r56,-44l275,81,349,71r459,l808,xm808,71r-71,l737,136r71,l808,71xe" fillcolor="#00aeef" stroked="f">
            <v:stroke joinstyle="round"/>
            <v:formulas/>
            <v:path arrowok="t" o:connecttype="custom" o:connectlocs="808,0;348,0;278,7;213,28;154,60;102,103;60,154;27,214;7,279;0,349;7,420;27,485;59,544;102,596;153,638;212,671;277,691;347,699;348,699;348,699;462,699;476,696;487,688;494,677;497,663;494,650;487,638;476,631;462,628;349,628;275,618;209,590;153,546;109,490;81,423;71,349;81,275;109,209;153,153;209,109;275,81;349,71;808,71;808,0;808,71;737,71;737,136;808,136;808,71" o:connectangles="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52" type="#_x0000_t75" style="position:absolute;left:215;top:205;width:593;height:289;visibility:visible;mso-wrap-style:square">
            <v:imagedata r:id="rId1" o:title=""/>
          </v:shape>
          <v:shape id="Picture 4" o:spid="_x0000_s2053" type="#_x0000_t75" style="position:absolute;left:852;top:198;width:277;height:303;visibility:visible;mso-wrap-style:square">
            <v:imagedata r:id="rId2" o:title=""/>
          </v:shape>
          <w10:wrap type="square" anchorx="margin" anchory="margin"/>
        </v:group>
      </w:pict>
    </w:r>
  </w:p>
  <w:p w14:paraId="7F24233E" w14:textId="77777777" w:rsidR="0055546E" w:rsidRDefault="0055546E">
    <w:pPr>
      <w:pStyle w:val="Koptekst"/>
      <w:rPr>
        <w:rFonts w:ascii="Avenir LT Std 55 Roman"/>
        <w:b/>
        <w:color w:val="004A8F"/>
        <w:sz w:val="16"/>
      </w:rPr>
    </w:pPr>
  </w:p>
  <w:p w14:paraId="619BF57C" w14:textId="77777777" w:rsidR="0055546E" w:rsidRDefault="0055546E">
    <w:pPr>
      <w:pStyle w:val="Koptekst"/>
      <w:rPr>
        <w:rFonts w:ascii="Avenir LT Std 55 Roman"/>
        <w:b/>
        <w:color w:val="004A8F"/>
        <w:sz w:val="16"/>
      </w:rPr>
    </w:pPr>
  </w:p>
  <w:p w14:paraId="207156A1" w14:textId="70F0A8A7" w:rsidR="0055546E" w:rsidRDefault="0055546E">
    <w:pPr>
      <w:pStyle w:val="Koptekst"/>
    </w:pPr>
    <w:r>
      <w:rPr>
        <w:rFonts w:ascii="Avenir LT Std 55 Roman"/>
        <w:b/>
        <w:color w:val="004A8F"/>
        <w:sz w:val="16"/>
      </w:rPr>
      <w:t xml:space="preserve">       Realisatie</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602E" w14:textId="77777777" w:rsidR="0055546E" w:rsidRDefault="0055546E" w:rsidP="00A14B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F03D5" w14:textId="46D3CA02" w:rsidR="0055546E" w:rsidRDefault="0055546E" w:rsidP="00090B4C">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2F3E" w14:textId="77777777" w:rsidR="0055546E" w:rsidRDefault="0055546E"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42F0E26"/>
    <w:multiLevelType w:val="hybridMultilevel"/>
    <w:tmpl w:val="DCDC80B0"/>
    <w:lvl w:ilvl="0" w:tplc="4A24DDFA">
      <w:numFmt w:val="bullet"/>
      <w:lvlText w:val="•"/>
      <w:lvlJc w:val="left"/>
      <w:pPr>
        <w:ind w:left="394" w:hanging="284"/>
      </w:pPr>
      <w:rPr>
        <w:rFonts w:ascii="Arial" w:eastAsia="Arial" w:hAnsi="Arial" w:cs="Arial" w:hint="default"/>
        <w:spacing w:val="-1"/>
        <w:w w:val="100"/>
        <w:sz w:val="18"/>
        <w:szCs w:val="18"/>
        <w:lang w:val="nl-NL" w:eastAsia="nl-NL" w:bidi="nl-NL"/>
      </w:rPr>
    </w:lvl>
    <w:lvl w:ilvl="1" w:tplc="7DE66AD0">
      <w:numFmt w:val="bullet"/>
      <w:lvlText w:val="•"/>
      <w:lvlJc w:val="left"/>
      <w:pPr>
        <w:ind w:left="1266" w:hanging="284"/>
      </w:pPr>
      <w:rPr>
        <w:rFonts w:hint="default"/>
        <w:lang w:val="nl-NL" w:eastAsia="nl-NL" w:bidi="nl-NL"/>
      </w:rPr>
    </w:lvl>
    <w:lvl w:ilvl="2" w:tplc="0BAC251C">
      <w:numFmt w:val="bullet"/>
      <w:lvlText w:val="•"/>
      <w:lvlJc w:val="left"/>
      <w:pPr>
        <w:ind w:left="2133" w:hanging="284"/>
      </w:pPr>
      <w:rPr>
        <w:rFonts w:hint="default"/>
        <w:lang w:val="nl-NL" w:eastAsia="nl-NL" w:bidi="nl-NL"/>
      </w:rPr>
    </w:lvl>
    <w:lvl w:ilvl="3" w:tplc="11682D6E">
      <w:numFmt w:val="bullet"/>
      <w:lvlText w:val="•"/>
      <w:lvlJc w:val="left"/>
      <w:pPr>
        <w:ind w:left="2999" w:hanging="284"/>
      </w:pPr>
      <w:rPr>
        <w:rFonts w:hint="default"/>
        <w:lang w:val="nl-NL" w:eastAsia="nl-NL" w:bidi="nl-NL"/>
      </w:rPr>
    </w:lvl>
    <w:lvl w:ilvl="4" w:tplc="46DA99F6">
      <w:numFmt w:val="bullet"/>
      <w:lvlText w:val="•"/>
      <w:lvlJc w:val="left"/>
      <w:pPr>
        <w:ind w:left="3866" w:hanging="284"/>
      </w:pPr>
      <w:rPr>
        <w:rFonts w:hint="default"/>
        <w:lang w:val="nl-NL" w:eastAsia="nl-NL" w:bidi="nl-NL"/>
      </w:rPr>
    </w:lvl>
    <w:lvl w:ilvl="5" w:tplc="09986FA2">
      <w:numFmt w:val="bullet"/>
      <w:lvlText w:val="•"/>
      <w:lvlJc w:val="left"/>
      <w:pPr>
        <w:ind w:left="4732" w:hanging="284"/>
      </w:pPr>
      <w:rPr>
        <w:rFonts w:hint="default"/>
        <w:lang w:val="nl-NL" w:eastAsia="nl-NL" w:bidi="nl-NL"/>
      </w:rPr>
    </w:lvl>
    <w:lvl w:ilvl="6" w:tplc="27C415D0">
      <w:numFmt w:val="bullet"/>
      <w:lvlText w:val="•"/>
      <w:lvlJc w:val="left"/>
      <w:pPr>
        <w:ind w:left="5599" w:hanging="284"/>
      </w:pPr>
      <w:rPr>
        <w:rFonts w:hint="default"/>
        <w:lang w:val="nl-NL" w:eastAsia="nl-NL" w:bidi="nl-NL"/>
      </w:rPr>
    </w:lvl>
    <w:lvl w:ilvl="7" w:tplc="1F94EF40">
      <w:numFmt w:val="bullet"/>
      <w:lvlText w:val="•"/>
      <w:lvlJc w:val="left"/>
      <w:pPr>
        <w:ind w:left="6465" w:hanging="284"/>
      </w:pPr>
      <w:rPr>
        <w:rFonts w:hint="default"/>
        <w:lang w:val="nl-NL" w:eastAsia="nl-NL" w:bidi="nl-NL"/>
      </w:rPr>
    </w:lvl>
    <w:lvl w:ilvl="8" w:tplc="22D4A80C">
      <w:numFmt w:val="bullet"/>
      <w:lvlText w:val="•"/>
      <w:lvlJc w:val="left"/>
      <w:pPr>
        <w:ind w:left="7332" w:hanging="284"/>
      </w:pPr>
      <w:rPr>
        <w:rFonts w:hint="default"/>
        <w:lang w:val="nl-NL" w:eastAsia="nl-NL" w:bidi="nl-NL"/>
      </w:rPr>
    </w:lvl>
  </w:abstractNum>
  <w:abstractNum w:abstractNumId="3" w15:restartNumberingAfterBreak="0">
    <w:nsid w:val="1BD44D58"/>
    <w:multiLevelType w:val="multilevel"/>
    <w:tmpl w:val="19F08BA4"/>
    <w:name w:val="K-nummering22"/>
    <w:numStyleLink w:val="K-nummering"/>
  </w:abstractNum>
  <w:abstractNum w:abstractNumId="4"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15:restartNumberingAfterBreak="0">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5"/>
  </w:num>
  <w:num w:numId="3">
    <w:abstractNumId w:val="4"/>
  </w:num>
  <w:num w:numId="4">
    <w:abstractNumId w:val="0"/>
  </w:num>
  <w:num w:numId="5">
    <w:abstractNumId w:val="17"/>
  </w:num>
  <w:num w:numId="6">
    <w:abstractNumId w:val="11"/>
  </w:num>
  <w:num w:numId="7">
    <w:abstractNumId w:val="5"/>
  </w:num>
  <w:num w:numId="8">
    <w:abstractNumId w:val="16"/>
  </w:num>
  <w:num w:numId="9">
    <w:abstractNumId w:val="8"/>
  </w:num>
  <w:num w:numId="10">
    <w:abstractNumId w:val="6"/>
  </w:num>
  <w:num w:numId="11">
    <w:abstractNumId w:val="9"/>
  </w:num>
  <w:num w:numId="12">
    <w:abstractNumId w:val="13"/>
  </w:num>
  <w:num w:numId="13">
    <w:abstractNumId w:val="7"/>
  </w:num>
  <w:num w:numId="1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OpenInPublishingView" w:val="0"/>
    <w:docVar w:name="PublishingViewTables" w:val="0"/>
  </w:docVars>
  <w:rsids>
    <w:rsidRoot w:val="001A611A"/>
    <w:rsid w:val="000030E7"/>
    <w:rsid w:val="000052E1"/>
    <w:rsid w:val="00035F82"/>
    <w:rsid w:val="00062E07"/>
    <w:rsid w:val="00065603"/>
    <w:rsid w:val="000705D6"/>
    <w:rsid w:val="00076EE1"/>
    <w:rsid w:val="00077AB2"/>
    <w:rsid w:val="000807AD"/>
    <w:rsid w:val="00082E0D"/>
    <w:rsid w:val="00084FD6"/>
    <w:rsid w:val="00090B4C"/>
    <w:rsid w:val="00092CF5"/>
    <w:rsid w:val="000954FF"/>
    <w:rsid w:val="00095C62"/>
    <w:rsid w:val="000A0ECC"/>
    <w:rsid w:val="000B2EA3"/>
    <w:rsid w:val="000B66CF"/>
    <w:rsid w:val="000C14C1"/>
    <w:rsid w:val="000E5884"/>
    <w:rsid w:val="00115E6F"/>
    <w:rsid w:val="00125AF7"/>
    <w:rsid w:val="00135AD1"/>
    <w:rsid w:val="00141F7B"/>
    <w:rsid w:val="0014572A"/>
    <w:rsid w:val="00165A93"/>
    <w:rsid w:val="001A611A"/>
    <w:rsid w:val="001B7087"/>
    <w:rsid w:val="001C1C41"/>
    <w:rsid w:val="001D5F15"/>
    <w:rsid w:val="001E08B2"/>
    <w:rsid w:val="001E75C3"/>
    <w:rsid w:val="001F594C"/>
    <w:rsid w:val="001F5F29"/>
    <w:rsid w:val="00200C5D"/>
    <w:rsid w:val="002037AD"/>
    <w:rsid w:val="00212976"/>
    <w:rsid w:val="00212AE0"/>
    <w:rsid w:val="00215EF4"/>
    <w:rsid w:val="00231E50"/>
    <w:rsid w:val="00236A46"/>
    <w:rsid w:val="0024241F"/>
    <w:rsid w:val="002468BC"/>
    <w:rsid w:val="0025661F"/>
    <w:rsid w:val="00275F13"/>
    <w:rsid w:val="00282C86"/>
    <w:rsid w:val="002A33C8"/>
    <w:rsid w:val="002B238E"/>
    <w:rsid w:val="002B5A57"/>
    <w:rsid w:val="002B74F1"/>
    <w:rsid w:val="002C5332"/>
    <w:rsid w:val="002E0941"/>
    <w:rsid w:val="002E480C"/>
    <w:rsid w:val="002E4B32"/>
    <w:rsid w:val="00341AFA"/>
    <w:rsid w:val="00364256"/>
    <w:rsid w:val="0037255E"/>
    <w:rsid w:val="0037471C"/>
    <w:rsid w:val="00383FC5"/>
    <w:rsid w:val="00390415"/>
    <w:rsid w:val="003945F3"/>
    <w:rsid w:val="003A5D82"/>
    <w:rsid w:val="003D2D50"/>
    <w:rsid w:val="003D6CFA"/>
    <w:rsid w:val="00412B86"/>
    <w:rsid w:val="00413CB8"/>
    <w:rsid w:val="00422833"/>
    <w:rsid w:val="00424B9C"/>
    <w:rsid w:val="00424E15"/>
    <w:rsid w:val="0044452F"/>
    <w:rsid w:val="004471DB"/>
    <w:rsid w:val="00447F21"/>
    <w:rsid w:val="00462A14"/>
    <w:rsid w:val="00475C91"/>
    <w:rsid w:val="004A0171"/>
    <w:rsid w:val="004A637D"/>
    <w:rsid w:val="004A6ADA"/>
    <w:rsid w:val="004C2111"/>
    <w:rsid w:val="004C5D34"/>
    <w:rsid w:val="004C76B2"/>
    <w:rsid w:val="004D3758"/>
    <w:rsid w:val="004D4454"/>
    <w:rsid w:val="004D5BF1"/>
    <w:rsid w:val="004E122E"/>
    <w:rsid w:val="004E1665"/>
    <w:rsid w:val="004E468C"/>
    <w:rsid w:val="004E58FD"/>
    <w:rsid w:val="004F3A45"/>
    <w:rsid w:val="004F6633"/>
    <w:rsid w:val="004F6D38"/>
    <w:rsid w:val="004F75A6"/>
    <w:rsid w:val="005070DB"/>
    <w:rsid w:val="00520125"/>
    <w:rsid w:val="00524BD4"/>
    <w:rsid w:val="00527614"/>
    <w:rsid w:val="00527BA9"/>
    <w:rsid w:val="00542956"/>
    <w:rsid w:val="0054486A"/>
    <w:rsid w:val="0055546E"/>
    <w:rsid w:val="00556E47"/>
    <w:rsid w:val="00582BC8"/>
    <w:rsid w:val="00590B41"/>
    <w:rsid w:val="0059146E"/>
    <w:rsid w:val="005A40FE"/>
    <w:rsid w:val="005B07DD"/>
    <w:rsid w:val="005B2A32"/>
    <w:rsid w:val="005C7FA5"/>
    <w:rsid w:val="005D015D"/>
    <w:rsid w:val="005E3E08"/>
    <w:rsid w:val="005F10A6"/>
    <w:rsid w:val="006024A3"/>
    <w:rsid w:val="00603AD7"/>
    <w:rsid w:val="00604896"/>
    <w:rsid w:val="00607CC4"/>
    <w:rsid w:val="00621AB0"/>
    <w:rsid w:val="00623C8B"/>
    <w:rsid w:val="00626765"/>
    <w:rsid w:val="00634BB6"/>
    <w:rsid w:val="006360F3"/>
    <w:rsid w:val="006362C3"/>
    <w:rsid w:val="00643528"/>
    <w:rsid w:val="006454DA"/>
    <w:rsid w:val="0064719D"/>
    <w:rsid w:val="006513CF"/>
    <w:rsid w:val="0065226C"/>
    <w:rsid w:val="00684AE3"/>
    <w:rsid w:val="0068706C"/>
    <w:rsid w:val="006C0403"/>
    <w:rsid w:val="006C2F0E"/>
    <w:rsid w:val="006C2F42"/>
    <w:rsid w:val="006D1E68"/>
    <w:rsid w:val="006D21FA"/>
    <w:rsid w:val="006D24F0"/>
    <w:rsid w:val="006D6D34"/>
    <w:rsid w:val="00712773"/>
    <w:rsid w:val="0072746F"/>
    <w:rsid w:val="0074166C"/>
    <w:rsid w:val="00743951"/>
    <w:rsid w:val="007679C2"/>
    <w:rsid w:val="00776647"/>
    <w:rsid w:val="00787E11"/>
    <w:rsid w:val="00792524"/>
    <w:rsid w:val="007C75AF"/>
    <w:rsid w:val="007D606D"/>
    <w:rsid w:val="007E0E98"/>
    <w:rsid w:val="00812AE6"/>
    <w:rsid w:val="008232DD"/>
    <w:rsid w:val="00825CF4"/>
    <w:rsid w:val="00842596"/>
    <w:rsid w:val="00847C61"/>
    <w:rsid w:val="0087013B"/>
    <w:rsid w:val="0087045F"/>
    <w:rsid w:val="00875667"/>
    <w:rsid w:val="00882571"/>
    <w:rsid w:val="0088563A"/>
    <w:rsid w:val="008877A5"/>
    <w:rsid w:val="00893D92"/>
    <w:rsid w:val="00897055"/>
    <w:rsid w:val="008A0990"/>
    <w:rsid w:val="008A4C56"/>
    <w:rsid w:val="008A68BF"/>
    <w:rsid w:val="008A6FF5"/>
    <w:rsid w:val="008B7713"/>
    <w:rsid w:val="008C669F"/>
    <w:rsid w:val="008D3A7A"/>
    <w:rsid w:val="008E0ED5"/>
    <w:rsid w:val="00901D00"/>
    <w:rsid w:val="0092369C"/>
    <w:rsid w:val="00987CFC"/>
    <w:rsid w:val="009B786A"/>
    <w:rsid w:val="009E1F22"/>
    <w:rsid w:val="009F028C"/>
    <w:rsid w:val="00A14B69"/>
    <w:rsid w:val="00A16EF7"/>
    <w:rsid w:val="00A2491B"/>
    <w:rsid w:val="00A261F7"/>
    <w:rsid w:val="00A31FA7"/>
    <w:rsid w:val="00A3482E"/>
    <w:rsid w:val="00A35198"/>
    <w:rsid w:val="00A43283"/>
    <w:rsid w:val="00A5679F"/>
    <w:rsid w:val="00A6122F"/>
    <w:rsid w:val="00A6787F"/>
    <w:rsid w:val="00A7025E"/>
    <w:rsid w:val="00A70FD5"/>
    <w:rsid w:val="00A85696"/>
    <w:rsid w:val="00A90F8D"/>
    <w:rsid w:val="00AA0C9C"/>
    <w:rsid w:val="00AE0976"/>
    <w:rsid w:val="00AE3D9E"/>
    <w:rsid w:val="00B07821"/>
    <w:rsid w:val="00B14AD1"/>
    <w:rsid w:val="00B209BD"/>
    <w:rsid w:val="00B36E25"/>
    <w:rsid w:val="00B46008"/>
    <w:rsid w:val="00B9068D"/>
    <w:rsid w:val="00B94D2F"/>
    <w:rsid w:val="00BA750E"/>
    <w:rsid w:val="00BB5293"/>
    <w:rsid w:val="00BC1BFA"/>
    <w:rsid w:val="00BC3B80"/>
    <w:rsid w:val="00BD1E00"/>
    <w:rsid w:val="00BD2092"/>
    <w:rsid w:val="00BD3F09"/>
    <w:rsid w:val="00BF5937"/>
    <w:rsid w:val="00BF78E4"/>
    <w:rsid w:val="00C10D74"/>
    <w:rsid w:val="00C25571"/>
    <w:rsid w:val="00C51AC1"/>
    <w:rsid w:val="00C539BE"/>
    <w:rsid w:val="00C6754B"/>
    <w:rsid w:val="00C747F8"/>
    <w:rsid w:val="00C9388A"/>
    <w:rsid w:val="00C94735"/>
    <w:rsid w:val="00C9753E"/>
    <w:rsid w:val="00C97DAE"/>
    <w:rsid w:val="00CB25BE"/>
    <w:rsid w:val="00CB5B29"/>
    <w:rsid w:val="00CB7A65"/>
    <w:rsid w:val="00CC54A7"/>
    <w:rsid w:val="00CD078D"/>
    <w:rsid w:val="00CF5A2C"/>
    <w:rsid w:val="00D30449"/>
    <w:rsid w:val="00D31F7C"/>
    <w:rsid w:val="00D40B5F"/>
    <w:rsid w:val="00D468F1"/>
    <w:rsid w:val="00D5416C"/>
    <w:rsid w:val="00D64FAA"/>
    <w:rsid w:val="00D74FEB"/>
    <w:rsid w:val="00D917DB"/>
    <w:rsid w:val="00D9560C"/>
    <w:rsid w:val="00D964E5"/>
    <w:rsid w:val="00DE271E"/>
    <w:rsid w:val="00DE3896"/>
    <w:rsid w:val="00E075A9"/>
    <w:rsid w:val="00E116F4"/>
    <w:rsid w:val="00E13927"/>
    <w:rsid w:val="00E52649"/>
    <w:rsid w:val="00E541AE"/>
    <w:rsid w:val="00E622E5"/>
    <w:rsid w:val="00E71B04"/>
    <w:rsid w:val="00E8015F"/>
    <w:rsid w:val="00E84AD3"/>
    <w:rsid w:val="00E94511"/>
    <w:rsid w:val="00EB588C"/>
    <w:rsid w:val="00EC05C9"/>
    <w:rsid w:val="00EE0171"/>
    <w:rsid w:val="00EE6D97"/>
    <w:rsid w:val="00EE7AD3"/>
    <w:rsid w:val="00EF2D8C"/>
    <w:rsid w:val="00F175A3"/>
    <w:rsid w:val="00F3704C"/>
    <w:rsid w:val="00F54E4A"/>
    <w:rsid w:val="00F60EB4"/>
    <w:rsid w:val="00F655B6"/>
    <w:rsid w:val="00F6587D"/>
    <w:rsid w:val="00F735C6"/>
    <w:rsid w:val="00F76C5E"/>
    <w:rsid w:val="00F97CB1"/>
    <w:rsid w:val="00FA2527"/>
    <w:rsid w:val="00FC04CE"/>
    <w:rsid w:val="00FF0C64"/>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5D3CC4EF"/>
  <w15:docId w15:val="{8F613F00-7306-4347-8966-C887B3F1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
    <w:qFormat/>
    <w:rsid w:val="008B7713"/>
    <w:pPr>
      <w:numPr>
        <w:numId w:val="1"/>
      </w:numPr>
      <w:spacing w:after="120"/>
      <w:outlineLvl w:val="0"/>
    </w:pPr>
  </w:style>
  <w:style w:type="paragraph" w:styleId="Kop2">
    <w:name w:val="heading 2"/>
    <w:aliases w:val="4 paragraaf genummerd"/>
    <w:next w:val="Standaard"/>
    <w:link w:val="Kop2Char"/>
    <w:uiPriority w:val="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22"/>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 w:type="character" w:styleId="GevolgdeHyperlink">
    <w:name w:val="FollowedHyperlink"/>
    <w:basedOn w:val="Standaardalinea-lettertype"/>
    <w:uiPriority w:val="99"/>
    <w:semiHidden/>
    <w:unhideWhenUsed/>
    <w:rsid w:val="002A33C8"/>
    <w:rPr>
      <w:color w:val="800080"/>
      <w:u w:val="single"/>
    </w:rPr>
  </w:style>
  <w:style w:type="paragraph" w:customStyle="1" w:styleId="msonormal0">
    <w:name w:val="msonormal"/>
    <w:basedOn w:val="Standaard"/>
    <w:rsid w:val="002A33C8"/>
    <w:pPr>
      <w:spacing w:before="100" w:beforeAutospacing="1" w:after="100" w:afterAutospacing="1" w:line="240" w:lineRule="auto"/>
      <w:contextualSpacing w:val="0"/>
    </w:pPr>
    <w:rPr>
      <w:rFonts w:ascii="Times New Roman" w:eastAsiaTheme="minorEastAsia" w:hAnsi="Times New Roman"/>
      <w:sz w:val="24"/>
      <w:szCs w:val="24"/>
    </w:rPr>
  </w:style>
  <w:style w:type="paragraph" w:styleId="Normaalweb">
    <w:name w:val="Normal (Web)"/>
    <w:basedOn w:val="Standaard"/>
    <w:uiPriority w:val="99"/>
    <w:semiHidden/>
    <w:unhideWhenUsed/>
    <w:rsid w:val="002A33C8"/>
    <w:pPr>
      <w:spacing w:before="100" w:beforeAutospacing="1" w:after="100" w:afterAutospacing="1" w:line="240" w:lineRule="auto"/>
      <w:contextualSpacing w:val="0"/>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432538">
      <w:bodyDiv w:val="1"/>
      <w:marLeft w:val="0"/>
      <w:marRight w:val="0"/>
      <w:marTop w:val="0"/>
      <w:marBottom w:val="0"/>
      <w:divBdr>
        <w:top w:val="none" w:sz="0" w:space="0" w:color="auto"/>
        <w:left w:val="none" w:sz="0" w:space="0" w:color="auto"/>
        <w:bottom w:val="none" w:sz="0" w:space="0" w:color="auto"/>
        <w:right w:val="none" w:sz="0" w:space="0" w:color="auto"/>
      </w:divBdr>
      <w:divsChild>
        <w:div w:id="940913765">
          <w:marLeft w:val="0"/>
          <w:marRight w:val="0"/>
          <w:marTop w:val="0"/>
          <w:marBottom w:val="0"/>
          <w:divBdr>
            <w:top w:val="none" w:sz="0" w:space="0" w:color="auto"/>
            <w:left w:val="none" w:sz="0" w:space="0" w:color="auto"/>
            <w:bottom w:val="none" w:sz="0" w:space="0" w:color="auto"/>
            <w:right w:val="none" w:sz="0" w:space="0" w:color="auto"/>
          </w:divBdr>
          <w:divsChild>
            <w:div w:id="1915162427">
              <w:marLeft w:val="0"/>
              <w:marRight w:val="0"/>
              <w:marTop w:val="0"/>
              <w:marBottom w:val="0"/>
              <w:divBdr>
                <w:top w:val="none" w:sz="0" w:space="0" w:color="auto"/>
                <w:left w:val="none" w:sz="0" w:space="0" w:color="auto"/>
                <w:bottom w:val="none" w:sz="0" w:space="0" w:color="auto"/>
                <w:right w:val="none" w:sz="0" w:space="0" w:color="auto"/>
              </w:divBdr>
              <w:divsChild>
                <w:div w:id="113595666">
                  <w:marLeft w:val="0"/>
                  <w:marRight w:val="0"/>
                  <w:marTop w:val="0"/>
                  <w:marBottom w:val="0"/>
                  <w:divBdr>
                    <w:top w:val="none" w:sz="0" w:space="0" w:color="auto"/>
                    <w:left w:val="none" w:sz="0" w:space="0" w:color="auto"/>
                    <w:bottom w:val="none" w:sz="0" w:space="0" w:color="auto"/>
                    <w:right w:val="none" w:sz="0" w:space="0" w:color="auto"/>
                  </w:divBdr>
                </w:div>
                <w:div w:id="1092630841">
                  <w:marLeft w:val="0"/>
                  <w:marRight w:val="0"/>
                  <w:marTop w:val="0"/>
                  <w:marBottom w:val="0"/>
                  <w:divBdr>
                    <w:top w:val="none" w:sz="0" w:space="0" w:color="auto"/>
                    <w:left w:val="none" w:sz="0" w:space="0" w:color="auto"/>
                    <w:bottom w:val="none" w:sz="0" w:space="0" w:color="auto"/>
                    <w:right w:val="none" w:sz="0" w:space="0" w:color="auto"/>
                  </w:divBdr>
                </w:div>
                <w:div w:id="2015956717">
                  <w:marLeft w:val="0"/>
                  <w:marRight w:val="0"/>
                  <w:marTop w:val="0"/>
                  <w:marBottom w:val="0"/>
                  <w:divBdr>
                    <w:top w:val="none" w:sz="0" w:space="0" w:color="auto"/>
                    <w:left w:val="none" w:sz="0" w:space="0" w:color="auto"/>
                    <w:bottom w:val="none" w:sz="0" w:space="0" w:color="auto"/>
                    <w:right w:val="none" w:sz="0" w:space="0" w:color="auto"/>
                  </w:divBdr>
                </w:div>
                <w:div w:id="179130209">
                  <w:marLeft w:val="0"/>
                  <w:marRight w:val="0"/>
                  <w:marTop w:val="0"/>
                  <w:marBottom w:val="0"/>
                  <w:divBdr>
                    <w:top w:val="none" w:sz="0" w:space="0" w:color="auto"/>
                    <w:left w:val="none" w:sz="0" w:space="0" w:color="auto"/>
                    <w:bottom w:val="none" w:sz="0" w:space="0" w:color="auto"/>
                    <w:right w:val="none" w:sz="0" w:space="0" w:color="auto"/>
                  </w:divBdr>
                </w:div>
                <w:div w:id="353654740">
                  <w:marLeft w:val="0"/>
                  <w:marRight w:val="0"/>
                  <w:marTop w:val="0"/>
                  <w:marBottom w:val="0"/>
                  <w:divBdr>
                    <w:top w:val="none" w:sz="0" w:space="0" w:color="auto"/>
                    <w:left w:val="none" w:sz="0" w:space="0" w:color="auto"/>
                    <w:bottom w:val="none" w:sz="0" w:space="0" w:color="auto"/>
                    <w:right w:val="none" w:sz="0" w:space="0" w:color="auto"/>
                  </w:divBdr>
                </w:div>
                <w:div w:id="463012039">
                  <w:marLeft w:val="0"/>
                  <w:marRight w:val="0"/>
                  <w:marTop w:val="0"/>
                  <w:marBottom w:val="0"/>
                  <w:divBdr>
                    <w:top w:val="none" w:sz="0" w:space="0" w:color="auto"/>
                    <w:left w:val="none" w:sz="0" w:space="0" w:color="auto"/>
                    <w:bottom w:val="none" w:sz="0" w:space="0" w:color="auto"/>
                    <w:right w:val="none" w:sz="0" w:space="0" w:color="auto"/>
                  </w:divBdr>
                </w:div>
                <w:div w:id="1936133331">
                  <w:marLeft w:val="0"/>
                  <w:marRight w:val="0"/>
                  <w:marTop w:val="0"/>
                  <w:marBottom w:val="0"/>
                  <w:divBdr>
                    <w:top w:val="none" w:sz="0" w:space="0" w:color="auto"/>
                    <w:left w:val="none" w:sz="0" w:space="0" w:color="auto"/>
                    <w:bottom w:val="none" w:sz="0" w:space="0" w:color="auto"/>
                    <w:right w:val="none" w:sz="0" w:space="0" w:color="auto"/>
                  </w:divBdr>
                </w:div>
                <w:div w:id="640307176">
                  <w:marLeft w:val="0"/>
                  <w:marRight w:val="0"/>
                  <w:marTop w:val="0"/>
                  <w:marBottom w:val="0"/>
                  <w:divBdr>
                    <w:top w:val="none" w:sz="0" w:space="0" w:color="auto"/>
                    <w:left w:val="none" w:sz="0" w:space="0" w:color="auto"/>
                    <w:bottom w:val="none" w:sz="0" w:space="0" w:color="auto"/>
                    <w:right w:val="none" w:sz="0" w:space="0" w:color="auto"/>
                  </w:divBdr>
                </w:div>
                <w:div w:id="949775798">
                  <w:marLeft w:val="0"/>
                  <w:marRight w:val="0"/>
                  <w:marTop w:val="0"/>
                  <w:marBottom w:val="0"/>
                  <w:divBdr>
                    <w:top w:val="none" w:sz="0" w:space="0" w:color="auto"/>
                    <w:left w:val="none" w:sz="0" w:space="0" w:color="auto"/>
                    <w:bottom w:val="none" w:sz="0" w:space="0" w:color="auto"/>
                    <w:right w:val="none" w:sz="0" w:space="0" w:color="auto"/>
                  </w:divBdr>
                </w:div>
                <w:div w:id="435368590">
                  <w:marLeft w:val="0"/>
                  <w:marRight w:val="0"/>
                  <w:marTop w:val="0"/>
                  <w:marBottom w:val="0"/>
                  <w:divBdr>
                    <w:top w:val="none" w:sz="0" w:space="0" w:color="auto"/>
                    <w:left w:val="none" w:sz="0" w:space="0" w:color="auto"/>
                    <w:bottom w:val="none" w:sz="0" w:space="0" w:color="auto"/>
                    <w:right w:val="none" w:sz="0" w:space="0" w:color="auto"/>
                  </w:divBdr>
                </w:div>
                <w:div w:id="407385216">
                  <w:marLeft w:val="0"/>
                  <w:marRight w:val="0"/>
                  <w:marTop w:val="0"/>
                  <w:marBottom w:val="0"/>
                  <w:divBdr>
                    <w:top w:val="none" w:sz="0" w:space="0" w:color="auto"/>
                    <w:left w:val="none" w:sz="0" w:space="0" w:color="auto"/>
                    <w:bottom w:val="none" w:sz="0" w:space="0" w:color="auto"/>
                    <w:right w:val="none" w:sz="0" w:space="0" w:color="auto"/>
                  </w:divBdr>
                </w:div>
                <w:div w:id="664820639">
                  <w:marLeft w:val="0"/>
                  <w:marRight w:val="0"/>
                  <w:marTop w:val="0"/>
                  <w:marBottom w:val="0"/>
                  <w:divBdr>
                    <w:top w:val="none" w:sz="0" w:space="0" w:color="auto"/>
                    <w:left w:val="none" w:sz="0" w:space="0" w:color="auto"/>
                    <w:bottom w:val="none" w:sz="0" w:space="0" w:color="auto"/>
                    <w:right w:val="none" w:sz="0" w:space="0" w:color="auto"/>
                  </w:divBdr>
                </w:div>
                <w:div w:id="1756780131">
                  <w:marLeft w:val="0"/>
                  <w:marRight w:val="0"/>
                  <w:marTop w:val="0"/>
                  <w:marBottom w:val="0"/>
                  <w:divBdr>
                    <w:top w:val="none" w:sz="0" w:space="0" w:color="auto"/>
                    <w:left w:val="none" w:sz="0" w:space="0" w:color="auto"/>
                    <w:bottom w:val="none" w:sz="0" w:space="0" w:color="auto"/>
                    <w:right w:val="none" w:sz="0" w:space="0" w:color="auto"/>
                  </w:divBdr>
                </w:div>
                <w:div w:id="503086563">
                  <w:marLeft w:val="0"/>
                  <w:marRight w:val="0"/>
                  <w:marTop w:val="0"/>
                  <w:marBottom w:val="0"/>
                  <w:divBdr>
                    <w:top w:val="none" w:sz="0" w:space="0" w:color="auto"/>
                    <w:left w:val="none" w:sz="0" w:space="0" w:color="auto"/>
                    <w:bottom w:val="none" w:sz="0" w:space="0" w:color="auto"/>
                    <w:right w:val="none" w:sz="0" w:space="0" w:color="auto"/>
                  </w:divBdr>
                </w:div>
                <w:div w:id="66196648">
                  <w:marLeft w:val="0"/>
                  <w:marRight w:val="0"/>
                  <w:marTop w:val="0"/>
                  <w:marBottom w:val="0"/>
                  <w:divBdr>
                    <w:top w:val="none" w:sz="0" w:space="0" w:color="auto"/>
                    <w:left w:val="none" w:sz="0" w:space="0" w:color="auto"/>
                    <w:bottom w:val="none" w:sz="0" w:space="0" w:color="auto"/>
                    <w:right w:val="none" w:sz="0" w:space="0" w:color="auto"/>
                  </w:divBdr>
                </w:div>
                <w:div w:id="2076119175">
                  <w:marLeft w:val="0"/>
                  <w:marRight w:val="0"/>
                  <w:marTop w:val="0"/>
                  <w:marBottom w:val="0"/>
                  <w:divBdr>
                    <w:top w:val="none" w:sz="0" w:space="0" w:color="auto"/>
                    <w:left w:val="none" w:sz="0" w:space="0" w:color="auto"/>
                    <w:bottom w:val="none" w:sz="0" w:space="0" w:color="auto"/>
                    <w:right w:val="none" w:sz="0" w:space="0" w:color="auto"/>
                  </w:divBdr>
                </w:div>
                <w:div w:id="807356817">
                  <w:marLeft w:val="0"/>
                  <w:marRight w:val="0"/>
                  <w:marTop w:val="0"/>
                  <w:marBottom w:val="0"/>
                  <w:divBdr>
                    <w:top w:val="none" w:sz="0" w:space="0" w:color="auto"/>
                    <w:left w:val="none" w:sz="0" w:space="0" w:color="auto"/>
                    <w:bottom w:val="none" w:sz="0" w:space="0" w:color="auto"/>
                    <w:right w:val="none" w:sz="0" w:space="0" w:color="auto"/>
                  </w:divBdr>
                </w:div>
                <w:div w:id="1447120777">
                  <w:marLeft w:val="0"/>
                  <w:marRight w:val="0"/>
                  <w:marTop w:val="0"/>
                  <w:marBottom w:val="0"/>
                  <w:divBdr>
                    <w:top w:val="none" w:sz="0" w:space="0" w:color="auto"/>
                    <w:left w:val="none" w:sz="0" w:space="0" w:color="auto"/>
                    <w:bottom w:val="none" w:sz="0" w:space="0" w:color="auto"/>
                    <w:right w:val="none" w:sz="0" w:space="0" w:color="auto"/>
                  </w:divBdr>
                </w:div>
                <w:div w:id="201677699">
                  <w:marLeft w:val="0"/>
                  <w:marRight w:val="0"/>
                  <w:marTop w:val="0"/>
                  <w:marBottom w:val="0"/>
                  <w:divBdr>
                    <w:top w:val="none" w:sz="0" w:space="0" w:color="auto"/>
                    <w:left w:val="none" w:sz="0" w:space="0" w:color="auto"/>
                    <w:bottom w:val="none" w:sz="0" w:space="0" w:color="auto"/>
                    <w:right w:val="none" w:sz="0" w:space="0" w:color="auto"/>
                  </w:divBdr>
                </w:div>
                <w:div w:id="282465770">
                  <w:marLeft w:val="0"/>
                  <w:marRight w:val="0"/>
                  <w:marTop w:val="0"/>
                  <w:marBottom w:val="0"/>
                  <w:divBdr>
                    <w:top w:val="none" w:sz="0" w:space="0" w:color="auto"/>
                    <w:left w:val="none" w:sz="0" w:space="0" w:color="auto"/>
                    <w:bottom w:val="none" w:sz="0" w:space="0" w:color="auto"/>
                    <w:right w:val="none" w:sz="0" w:space="0" w:color="auto"/>
                  </w:divBdr>
                </w:div>
                <w:div w:id="134109250">
                  <w:marLeft w:val="0"/>
                  <w:marRight w:val="0"/>
                  <w:marTop w:val="0"/>
                  <w:marBottom w:val="0"/>
                  <w:divBdr>
                    <w:top w:val="none" w:sz="0" w:space="0" w:color="auto"/>
                    <w:left w:val="none" w:sz="0" w:space="0" w:color="auto"/>
                    <w:bottom w:val="none" w:sz="0" w:space="0" w:color="auto"/>
                    <w:right w:val="none" w:sz="0" w:space="0" w:color="auto"/>
                  </w:divBdr>
                </w:div>
                <w:div w:id="610823066">
                  <w:marLeft w:val="0"/>
                  <w:marRight w:val="0"/>
                  <w:marTop w:val="0"/>
                  <w:marBottom w:val="0"/>
                  <w:divBdr>
                    <w:top w:val="none" w:sz="0" w:space="0" w:color="auto"/>
                    <w:left w:val="none" w:sz="0" w:space="0" w:color="auto"/>
                    <w:bottom w:val="none" w:sz="0" w:space="0" w:color="auto"/>
                    <w:right w:val="none" w:sz="0" w:space="0" w:color="auto"/>
                  </w:divBdr>
                </w:div>
                <w:div w:id="1587495572">
                  <w:marLeft w:val="0"/>
                  <w:marRight w:val="0"/>
                  <w:marTop w:val="0"/>
                  <w:marBottom w:val="0"/>
                  <w:divBdr>
                    <w:top w:val="none" w:sz="0" w:space="0" w:color="auto"/>
                    <w:left w:val="none" w:sz="0" w:space="0" w:color="auto"/>
                    <w:bottom w:val="none" w:sz="0" w:space="0" w:color="auto"/>
                    <w:right w:val="none" w:sz="0" w:space="0" w:color="auto"/>
                  </w:divBdr>
                </w:div>
                <w:div w:id="837161012">
                  <w:marLeft w:val="0"/>
                  <w:marRight w:val="0"/>
                  <w:marTop w:val="0"/>
                  <w:marBottom w:val="0"/>
                  <w:divBdr>
                    <w:top w:val="none" w:sz="0" w:space="0" w:color="auto"/>
                    <w:left w:val="none" w:sz="0" w:space="0" w:color="auto"/>
                    <w:bottom w:val="none" w:sz="0" w:space="0" w:color="auto"/>
                    <w:right w:val="none" w:sz="0" w:space="0" w:color="auto"/>
                  </w:divBdr>
                </w:div>
                <w:div w:id="1469931221">
                  <w:marLeft w:val="0"/>
                  <w:marRight w:val="0"/>
                  <w:marTop w:val="0"/>
                  <w:marBottom w:val="0"/>
                  <w:divBdr>
                    <w:top w:val="none" w:sz="0" w:space="0" w:color="auto"/>
                    <w:left w:val="none" w:sz="0" w:space="0" w:color="auto"/>
                    <w:bottom w:val="none" w:sz="0" w:space="0" w:color="auto"/>
                    <w:right w:val="none" w:sz="0" w:space="0" w:color="auto"/>
                  </w:divBdr>
                </w:div>
                <w:div w:id="1552574819">
                  <w:marLeft w:val="0"/>
                  <w:marRight w:val="0"/>
                  <w:marTop w:val="0"/>
                  <w:marBottom w:val="0"/>
                  <w:divBdr>
                    <w:top w:val="none" w:sz="0" w:space="0" w:color="auto"/>
                    <w:left w:val="none" w:sz="0" w:space="0" w:color="auto"/>
                    <w:bottom w:val="none" w:sz="0" w:space="0" w:color="auto"/>
                    <w:right w:val="none" w:sz="0" w:space="0" w:color="auto"/>
                  </w:divBdr>
                </w:div>
                <w:div w:id="715274224">
                  <w:marLeft w:val="0"/>
                  <w:marRight w:val="0"/>
                  <w:marTop w:val="0"/>
                  <w:marBottom w:val="0"/>
                  <w:divBdr>
                    <w:top w:val="none" w:sz="0" w:space="0" w:color="auto"/>
                    <w:left w:val="none" w:sz="0" w:space="0" w:color="auto"/>
                    <w:bottom w:val="none" w:sz="0" w:space="0" w:color="auto"/>
                    <w:right w:val="none" w:sz="0" w:space="0" w:color="auto"/>
                  </w:divBdr>
                </w:div>
                <w:div w:id="1148862510">
                  <w:marLeft w:val="0"/>
                  <w:marRight w:val="0"/>
                  <w:marTop w:val="0"/>
                  <w:marBottom w:val="0"/>
                  <w:divBdr>
                    <w:top w:val="none" w:sz="0" w:space="0" w:color="auto"/>
                    <w:left w:val="none" w:sz="0" w:space="0" w:color="auto"/>
                    <w:bottom w:val="none" w:sz="0" w:space="0" w:color="auto"/>
                    <w:right w:val="none" w:sz="0" w:space="0" w:color="auto"/>
                  </w:divBdr>
                </w:div>
                <w:div w:id="86735307">
                  <w:marLeft w:val="0"/>
                  <w:marRight w:val="0"/>
                  <w:marTop w:val="0"/>
                  <w:marBottom w:val="0"/>
                  <w:divBdr>
                    <w:top w:val="none" w:sz="0" w:space="0" w:color="auto"/>
                    <w:left w:val="none" w:sz="0" w:space="0" w:color="auto"/>
                    <w:bottom w:val="none" w:sz="0" w:space="0" w:color="auto"/>
                    <w:right w:val="none" w:sz="0" w:space="0" w:color="auto"/>
                  </w:divBdr>
                </w:div>
                <w:div w:id="1949698859">
                  <w:marLeft w:val="0"/>
                  <w:marRight w:val="0"/>
                  <w:marTop w:val="0"/>
                  <w:marBottom w:val="0"/>
                  <w:divBdr>
                    <w:top w:val="none" w:sz="0" w:space="0" w:color="auto"/>
                    <w:left w:val="none" w:sz="0" w:space="0" w:color="auto"/>
                    <w:bottom w:val="none" w:sz="0" w:space="0" w:color="auto"/>
                    <w:right w:val="none" w:sz="0" w:space="0" w:color="auto"/>
                  </w:divBdr>
                </w:div>
                <w:div w:id="1232233791">
                  <w:marLeft w:val="0"/>
                  <w:marRight w:val="0"/>
                  <w:marTop w:val="0"/>
                  <w:marBottom w:val="0"/>
                  <w:divBdr>
                    <w:top w:val="none" w:sz="0" w:space="0" w:color="auto"/>
                    <w:left w:val="none" w:sz="0" w:space="0" w:color="auto"/>
                    <w:bottom w:val="none" w:sz="0" w:space="0" w:color="auto"/>
                    <w:right w:val="none" w:sz="0" w:space="0" w:color="auto"/>
                  </w:divBdr>
                </w:div>
                <w:div w:id="353969195">
                  <w:marLeft w:val="0"/>
                  <w:marRight w:val="0"/>
                  <w:marTop w:val="0"/>
                  <w:marBottom w:val="0"/>
                  <w:divBdr>
                    <w:top w:val="none" w:sz="0" w:space="0" w:color="auto"/>
                    <w:left w:val="none" w:sz="0" w:space="0" w:color="auto"/>
                    <w:bottom w:val="none" w:sz="0" w:space="0" w:color="auto"/>
                    <w:right w:val="none" w:sz="0" w:space="0" w:color="auto"/>
                  </w:divBdr>
                </w:div>
                <w:div w:id="1357930708">
                  <w:marLeft w:val="0"/>
                  <w:marRight w:val="0"/>
                  <w:marTop w:val="0"/>
                  <w:marBottom w:val="0"/>
                  <w:divBdr>
                    <w:top w:val="none" w:sz="0" w:space="0" w:color="auto"/>
                    <w:left w:val="none" w:sz="0" w:space="0" w:color="auto"/>
                    <w:bottom w:val="none" w:sz="0" w:space="0" w:color="auto"/>
                    <w:right w:val="none" w:sz="0" w:space="0" w:color="auto"/>
                  </w:divBdr>
                </w:div>
                <w:div w:id="823933623">
                  <w:marLeft w:val="0"/>
                  <w:marRight w:val="0"/>
                  <w:marTop w:val="0"/>
                  <w:marBottom w:val="0"/>
                  <w:divBdr>
                    <w:top w:val="none" w:sz="0" w:space="0" w:color="auto"/>
                    <w:left w:val="none" w:sz="0" w:space="0" w:color="auto"/>
                    <w:bottom w:val="none" w:sz="0" w:space="0" w:color="auto"/>
                    <w:right w:val="none" w:sz="0" w:space="0" w:color="auto"/>
                  </w:divBdr>
                </w:div>
                <w:div w:id="804390645">
                  <w:marLeft w:val="0"/>
                  <w:marRight w:val="0"/>
                  <w:marTop w:val="0"/>
                  <w:marBottom w:val="0"/>
                  <w:divBdr>
                    <w:top w:val="none" w:sz="0" w:space="0" w:color="auto"/>
                    <w:left w:val="none" w:sz="0" w:space="0" w:color="auto"/>
                    <w:bottom w:val="none" w:sz="0" w:space="0" w:color="auto"/>
                    <w:right w:val="none" w:sz="0" w:space="0" w:color="auto"/>
                  </w:divBdr>
                </w:div>
                <w:div w:id="1479490698">
                  <w:marLeft w:val="0"/>
                  <w:marRight w:val="0"/>
                  <w:marTop w:val="0"/>
                  <w:marBottom w:val="0"/>
                  <w:divBdr>
                    <w:top w:val="none" w:sz="0" w:space="0" w:color="auto"/>
                    <w:left w:val="none" w:sz="0" w:space="0" w:color="auto"/>
                    <w:bottom w:val="none" w:sz="0" w:space="0" w:color="auto"/>
                    <w:right w:val="none" w:sz="0" w:space="0" w:color="auto"/>
                  </w:divBdr>
                </w:div>
                <w:div w:id="1324967453">
                  <w:marLeft w:val="0"/>
                  <w:marRight w:val="0"/>
                  <w:marTop w:val="0"/>
                  <w:marBottom w:val="0"/>
                  <w:divBdr>
                    <w:top w:val="none" w:sz="0" w:space="0" w:color="auto"/>
                    <w:left w:val="none" w:sz="0" w:space="0" w:color="auto"/>
                    <w:bottom w:val="none" w:sz="0" w:space="0" w:color="auto"/>
                    <w:right w:val="none" w:sz="0" w:space="0" w:color="auto"/>
                  </w:divBdr>
                </w:div>
                <w:div w:id="320044830">
                  <w:marLeft w:val="0"/>
                  <w:marRight w:val="0"/>
                  <w:marTop w:val="0"/>
                  <w:marBottom w:val="0"/>
                  <w:divBdr>
                    <w:top w:val="none" w:sz="0" w:space="0" w:color="auto"/>
                    <w:left w:val="none" w:sz="0" w:space="0" w:color="auto"/>
                    <w:bottom w:val="none" w:sz="0" w:space="0" w:color="auto"/>
                    <w:right w:val="none" w:sz="0" w:space="0" w:color="auto"/>
                  </w:divBdr>
                </w:div>
                <w:div w:id="549918922">
                  <w:marLeft w:val="0"/>
                  <w:marRight w:val="0"/>
                  <w:marTop w:val="0"/>
                  <w:marBottom w:val="0"/>
                  <w:divBdr>
                    <w:top w:val="none" w:sz="0" w:space="0" w:color="auto"/>
                    <w:left w:val="none" w:sz="0" w:space="0" w:color="auto"/>
                    <w:bottom w:val="none" w:sz="0" w:space="0" w:color="auto"/>
                    <w:right w:val="none" w:sz="0" w:space="0" w:color="auto"/>
                  </w:divBdr>
                </w:div>
                <w:div w:id="1939942283">
                  <w:marLeft w:val="0"/>
                  <w:marRight w:val="0"/>
                  <w:marTop w:val="0"/>
                  <w:marBottom w:val="0"/>
                  <w:divBdr>
                    <w:top w:val="none" w:sz="0" w:space="0" w:color="auto"/>
                    <w:left w:val="none" w:sz="0" w:space="0" w:color="auto"/>
                    <w:bottom w:val="none" w:sz="0" w:space="0" w:color="auto"/>
                    <w:right w:val="none" w:sz="0" w:space="0" w:color="auto"/>
                  </w:divBdr>
                </w:div>
                <w:div w:id="970868318">
                  <w:marLeft w:val="0"/>
                  <w:marRight w:val="0"/>
                  <w:marTop w:val="0"/>
                  <w:marBottom w:val="0"/>
                  <w:divBdr>
                    <w:top w:val="none" w:sz="0" w:space="0" w:color="auto"/>
                    <w:left w:val="none" w:sz="0" w:space="0" w:color="auto"/>
                    <w:bottom w:val="none" w:sz="0" w:space="0" w:color="auto"/>
                    <w:right w:val="none" w:sz="0" w:space="0" w:color="auto"/>
                  </w:divBdr>
                </w:div>
                <w:div w:id="392315962">
                  <w:marLeft w:val="0"/>
                  <w:marRight w:val="0"/>
                  <w:marTop w:val="0"/>
                  <w:marBottom w:val="0"/>
                  <w:divBdr>
                    <w:top w:val="none" w:sz="0" w:space="0" w:color="auto"/>
                    <w:left w:val="none" w:sz="0" w:space="0" w:color="auto"/>
                    <w:bottom w:val="none" w:sz="0" w:space="0" w:color="auto"/>
                    <w:right w:val="none" w:sz="0" w:space="0" w:color="auto"/>
                  </w:divBdr>
                </w:div>
                <w:div w:id="1599556812">
                  <w:marLeft w:val="0"/>
                  <w:marRight w:val="0"/>
                  <w:marTop w:val="0"/>
                  <w:marBottom w:val="0"/>
                  <w:divBdr>
                    <w:top w:val="none" w:sz="0" w:space="0" w:color="auto"/>
                    <w:left w:val="none" w:sz="0" w:space="0" w:color="auto"/>
                    <w:bottom w:val="none" w:sz="0" w:space="0" w:color="auto"/>
                    <w:right w:val="none" w:sz="0" w:space="0" w:color="auto"/>
                  </w:divBdr>
                </w:div>
                <w:div w:id="1282229646">
                  <w:marLeft w:val="0"/>
                  <w:marRight w:val="0"/>
                  <w:marTop w:val="0"/>
                  <w:marBottom w:val="0"/>
                  <w:divBdr>
                    <w:top w:val="none" w:sz="0" w:space="0" w:color="auto"/>
                    <w:left w:val="none" w:sz="0" w:space="0" w:color="auto"/>
                    <w:bottom w:val="none" w:sz="0" w:space="0" w:color="auto"/>
                    <w:right w:val="none" w:sz="0" w:space="0" w:color="auto"/>
                  </w:divBdr>
                </w:div>
                <w:div w:id="1521698954">
                  <w:marLeft w:val="0"/>
                  <w:marRight w:val="0"/>
                  <w:marTop w:val="0"/>
                  <w:marBottom w:val="0"/>
                  <w:divBdr>
                    <w:top w:val="none" w:sz="0" w:space="0" w:color="auto"/>
                    <w:left w:val="none" w:sz="0" w:space="0" w:color="auto"/>
                    <w:bottom w:val="none" w:sz="0" w:space="0" w:color="auto"/>
                    <w:right w:val="none" w:sz="0" w:space="0" w:color="auto"/>
                  </w:divBdr>
                </w:div>
                <w:div w:id="516163236">
                  <w:marLeft w:val="0"/>
                  <w:marRight w:val="0"/>
                  <w:marTop w:val="0"/>
                  <w:marBottom w:val="0"/>
                  <w:divBdr>
                    <w:top w:val="none" w:sz="0" w:space="0" w:color="auto"/>
                    <w:left w:val="none" w:sz="0" w:space="0" w:color="auto"/>
                    <w:bottom w:val="none" w:sz="0" w:space="0" w:color="auto"/>
                    <w:right w:val="none" w:sz="0" w:space="0" w:color="auto"/>
                  </w:divBdr>
                </w:div>
                <w:div w:id="586814105">
                  <w:marLeft w:val="0"/>
                  <w:marRight w:val="0"/>
                  <w:marTop w:val="0"/>
                  <w:marBottom w:val="0"/>
                  <w:divBdr>
                    <w:top w:val="none" w:sz="0" w:space="0" w:color="auto"/>
                    <w:left w:val="none" w:sz="0" w:space="0" w:color="auto"/>
                    <w:bottom w:val="none" w:sz="0" w:space="0" w:color="auto"/>
                    <w:right w:val="none" w:sz="0" w:space="0" w:color="auto"/>
                  </w:divBdr>
                </w:div>
                <w:div w:id="1505894134">
                  <w:marLeft w:val="0"/>
                  <w:marRight w:val="0"/>
                  <w:marTop w:val="0"/>
                  <w:marBottom w:val="0"/>
                  <w:divBdr>
                    <w:top w:val="none" w:sz="0" w:space="0" w:color="auto"/>
                    <w:left w:val="none" w:sz="0" w:space="0" w:color="auto"/>
                    <w:bottom w:val="none" w:sz="0" w:space="0" w:color="auto"/>
                    <w:right w:val="none" w:sz="0" w:space="0" w:color="auto"/>
                  </w:divBdr>
                </w:div>
                <w:div w:id="1306592101">
                  <w:marLeft w:val="0"/>
                  <w:marRight w:val="0"/>
                  <w:marTop w:val="0"/>
                  <w:marBottom w:val="0"/>
                  <w:divBdr>
                    <w:top w:val="none" w:sz="0" w:space="0" w:color="auto"/>
                    <w:left w:val="none" w:sz="0" w:space="0" w:color="auto"/>
                    <w:bottom w:val="none" w:sz="0" w:space="0" w:color="auto"/>
                    <w:right w:val="none" w:sz="0" w:space="0" w:color="auto"/>
                  </w:divBdr>
                </w:div>
                <w:div w:id="1827355024">
                  <w:marLeft w:val="0"/>
                  <w:marRight w:val="0"/>
                  <w:marTop w:val="0"/>
                  <w:marBottom w:val="0"/>
                  <w:divBdr>
                    <w:top w:val="none" w:sz="0" w:space="0" w:color="auto"/>
                    <w:left w:val="none" w:sz="0" w:space="0" w:color="auto"/>
                    <w:bottom w:val="none" w:sz="0" w:space="0" w:color="auto"/>
                    <w:right w:val="none" w:sz="0" w:space="0" w:color="auto"/>
                  </w:divBdr>
                </w:div>
                <w:div w:id="575357064">
                  <w:marLeft w:val="0"/>
                  <w:marRight w:val="0"/>
                  <w:marTop w:val="0"/>
                  <w:marBottom w:val="0"/>
                  <w:divBdr>
                    <w:top w:val="none" w:sz="0" w:space="0" w:color="auto"/>
                    <w:left w:val="none" w:sz="0" w:space="0" w:color="auto"/>
                    <w:bottom w:val="none" w:sz="0" w:space="0" w:color="auto"/>
                    <w:right w:val="none" w:sz="0" w:space="0" w:color="auto"/>
                  </w:divBdr>
                </w:div>
                <w:div w:id="2099252457">
                  <w:marLeft w:val="0"/>
                  <w:marRight w:val="0"/>
                  <w:marTop w:val="0"/>
                  <w:marBottom w:val="0"/>
                  <w:divBdr>
                    <w:top w:val="none" w:sz="0" w:space="0" w:color="auto"/>
                    <w:left w:val="none" w:sz="0" w:space="0" w:color="auto"/>
                    <w:bottom w:val="none" w:sz="0" w:space="0" w:color="auto"/>
                    <w:right w:val="none" w:sz="0" w:space="0" w:color="auto"/>
                  </w:divBdr>
                </w:div>
                <w:div w:id="654645080">
                  <w:marLeft w:val="0"/>
                  <w:marRight w:val="0"/>
                  <w:marTop w:val="0"/>
                  <w:marBottom w:val="0"/>
                  <w:divBdr>
                    <w:top w:val="none" w:sz="0" w:space="0" w:color="auto"/>
                    <w:left w:val="none" w:sz="0" w:space="0" w:color="auto"/>
                    <w:bottom w:val="none" w:sz="0" w:space="0" w:color="auto"/>
                    <w:right w:val="none" w:sz="0" w:space="0" w:color="auto"/>
                  </w:divBdr>
                </w:div>
                <w:div w:id="1743527115">
                  <w:marLeft w:val="0"/>
                  <w:marRight w:val="0"/>
                  <w:marTop w:val="0"/>
                  <w:marBottom w:val="0"/>
                  <w:divBdr>
                    <w:top w:val="none" w:sz="0" w:space="0" w:color="auto"/>
                    <w:left w:val="none" w:sz="0" w:space="0" w:color="auto"/>
                    <w:bottom w:val="none" w:sz="0" w:space="0" w:color="auto"/>
                    <w:right w:val="none" w:sz="0" w:space="0" w:color="auto"/>
                  </w:divBdr>
                </w:div>
                <w:div w:id="1828864614">
                  <w:marLeft w:val="0"/>
                  <w:marRight w:val="0"/>
                  <w:marTop w:val="0"/>
                  <w:marBottom w:val="0"/>
                  <w:divBdr>
                    <w:top w:val="none" w:sz="0" w:space="0" w:color="auto"/>
                    <w:left w:val="none" w:sz="0" w:space="0" w:color="auto"/>
                    <w:bottom w:val="none" w:sz="0" w:space="0" w:color="auto"/>
                    <w:right w:val="none" w:sz="0" w:space="0" w:color="auto"/>
                  </w:divBdr>
                </w:div>
                <w:div w:id="607278121">
                  <w:marLeft w:val="0"/>
                  <w:marRight w:val="0"/>
                  <w:marTop w:val="0"/>
                  <w:marBottom w:val="0"/>
                  <w:divBdr>
                    <w:top w:val="none" w:sz="0" w:space="0" w:color="auto"/>
                    <w:left w:val="none" w:sz="0" w:space="0" w:color="auto"/>
                    <w:bottom w:val="none" w:sz="0" w:space="0" w:color="auto"/>
                    <w:right w:val="none" w:sz="0" w:space="0" w:color="auto"/>
                  </w:divBdr>
                </w:div>
                <w:div w:id="1901821783">
                  <w:marLeft w:val="0"/>
                  <w:marRight w:val="0"/>
                  <w:marTop w:val="0"/>
                  <w:marBottom w:val="0"/>
                  <w:divBdr>
                    <w:top w:val="none" w:sz="0" w:space="0" w:color="auto"/>
                    <w:left w:val="none" w:sz="0" w:space="0" w:color="auto"/>
                    <w:bottom w:val="none" w:sz="0" w:space="0" w:color="auto"/>
                    <w:right w:val="none" w:sz="0" w:space="0" w:color="auto"/>
                  </w:divBdr>
                </w:div>
                <w:div w:id="913661135">
                  <w:marLeft w:val="0"/>
                  <w:marRight w:val="0"/>
                  <w:marTop w:val="0"/>
                  <w:marBottom w:val="0"/>
                  <w:divBdr>
                    <w:top w:val="none" w:sz="0" w:space="0" w:color="auto"/>
                    <w:left w:val="none" w:sz="0" w:space="0" w:color="auto"/>
                    <w:bottom w:val="none" w:sz="0" w:space="0" w:color="auto"/>
                    <w:right w:val="none" w:sz="0" w:space="0" w:color="auto"/>
                  </w:divBdr>
                </w:div>
                <w:div w:id="319311266">
                  <w:marLeft w:val="0"/>
                  <w:marRight w:val="0"/>
                  <w:marTop w:val="0"/>
                  <w:marBottom w:val="0"/>
                  <w:divBdr>
                    <w:top w:val="none" w:sz="0" w:space="0" w:color="auto"/>
                    <w:left w:val="none" w:sz="0" w:space="0" w:color="auto"/>
                    <w:bottom w:val="none" w:sz="0" w:space="0" w:color="auto"/>
                    <w:right w:val="none" w:sz="0" w:space="0" w:color="auto"/>
                  </w:divBdr>
                </w:div>
                <w:div w:id="521937531">
                  <w:marLeft w:val="0"/>
                  <w:marRight w:val="0"/>
                  <w:marTop w:val="0"/>
                  <w:marBottom w:val="0"/>
                  <w:divBdr>
                    <w:top w:val="none" w:sz="0" w:space="0" w:color="auto"/>
                    <w:left w:val="none" w:sz="0" w:space="0" w:color="auto"/>
                    <w:bottom w:val="none" w:sz="0" w:space="0" w:color="auto"/>
                    <w:right w:val="none" w:sz="0" w:space="0" w:color="auto"/>
                  </w:divBdr>
                </w:div>
                <w:div w:id="342974588">
                  <w:marLeft w:val="0"/>
                  <w:marRight w:val="0"/>
                  <w:marTop w:val="0"/>
                  <w:marBottom w:val="0"/>
                  <w:divBdr>
                    <w:top w:val="none" w:sz="0" w:space="0" w:color="auto"/>
                    <w:left w:val="none" w:sz="0" w:space="0" w:color="auto"/>
                    <w:bottom w:val="none" w:sz="0" w:space="0" w:color="auto"/>
                    <w:right w:val="none" w:sz="0" w:space="0" w:color="auto"/>
                  </w:divBdr>
                </w:div>
                <w:div w:id="280842102">
                  <w:marLeft w:val="0"/>
                  <w:marRight w:val="0"/>
                  <w:marTop w:val="0"/>
                  <w:marBottom w:val="0"/>
                  <w:divBdr>
                    <w:top w:val="none" w:sz="0" w:space="0" w:color="auto"/>
                    <w:left w:val="none" w:sz="0" w:space="0" w:color="auto"/>
                    <w:bottom w:val="none" w:sz="0" w:space="0" w:color="auto"/>
                    <w:right w:val="none" w:sz="0" w:space="0" w:color="auto"/>
                  </w:divBdr>
                </w:div>
                <w:div w:id="1201478484">
                  <w:marLeft w:val="0"/>
                  <w:marRight w:val="0"/>
                  <w:marTop w:val="0"/>
                  <w:marBottom w:val="0"/>
                  <w:divBdr>
                    <w:top w:val="none" w:sz="0" w:space="0" w:color="auto"/>
                    <w:left w:val="none" w:sz="0" w:space="0" w:color="auto"/>
                    <w:bottom w:val="none" w:sz="0" w:space="0" w:color="auto"/>
                    <w:right w:val="none" w:sz="0" w:space="0" w:color="auto"/>
                  </w:divBdr>
                </w:div>
              </w:divsChild>
            </w:div>
            <w:div w:id="848788869">
              <w:marLeft w:val="0"/>
              <w:marRight w:val="0"/>
              <w:marTop w:val="0"/>
              <w:marBottom w:val="0"/>
              <w:divBdr>
                <w:top w:val="none" w:sz="0" w:space="0" w:color="auto"/>
                <w:left w:val="none" w:sz="0" w:space="0" w:color="auto"/>
                <w:bottom w:val="none" w:sz="0" w:space="0" w:color="auto"/>
                <w:right w:val="none" w:sz="0" w:space="0" w:color="auto"/>
              </w:divBdr>
              <w:divsChild>
                <w:div w:id="33627117">
                  <w:marLeft w:val="0"/>
                  <w:marRight w:val="0"/>
                  <w:marTop w:val="0"/>
                  <w:marBottom w:val="0"/>
                  <w:divBdr>
                    <w:top w:val="none" w:sz="0" w:space="0" w:color="auto"/>
                    <w:left w:val="none" w:sz="0" w:space="0" w:color="auto"/>
                    <w:bottom w:val="none" w:sz="0" w:space="0" w:color="auto"/>
                    <w:right w:val="none" w:sz="0" w:space="0" w:color="auto"/>
                  </w:divBdr>
                </w:div>
                <w:div w:id="1353454724">
                  <w:marLeft w:val="0"/>
                  <w:marRight w:val="0"/>
                  <w:marTop w:val="0"/>
                  <w:marBottom w:val="0"/>
                  <w:divBdr>
                    <w:top w:val="none" w:sz="0" w:space="0" w:color="auto"/>
                    <w:left w:val="none" w:sz="0" w:space="0" w:color="auto"/>
                    <w:bottom w:val="none" w:sz="0" w:space="0" w:color="auto"/>
                    <w:right w:val="none" w:sz="0" w:space="0" w:color="auto"/>
                  </w:divBdr>
                </w:div>
                <w:div w:id="1102721225">
                  <w:marLeft w:val="0"/>
                  <w:marRight w:val="0"/>
                  <w:marTop w:val="0"/>
                  <w:marBottom w:val="0"/>
                  <w:divBdr>
                    <w:top w:val="none" w:sz="0" w:space="0" w:color="auto"/>
                    <w:left w:val="none" w:sz="0" w:space="0" w:color="auto"/>
                    <w:bottom w:val="none" w:sz="0" w:space="0" w:color="auto"/>
                    <w:right w:val="none" w:sz="0" w:space="0" w:color="auto"/>
                  </w:divBdr>
                </w:div>
                <w:div w:id="1829906955">
                  <w:marLeft w:val="0"/>
                  <w:marRight w:val="0"/>
                  <w:marTop w:val="0"/>
                  <w:marBottom w:val="0"/>
                  <w:divBdr>
                    <w:top w:val="none" w:sz="0" w:space="0" w:color="auto"/>
                    <w:left w:val="none" w:sz="0" w:space="0" w:color="auto"/>
                    <w:bottom w:val="none" w:sz="0" w:space="0" w:color="auto"/>
                    <w:right w:val="none" w:sz="0" w:space="0" w:color="auto"/>
                  </w:divBdr>
                </w:div>
                <w:div w:id="1123157726">
                  <w:marLeft w:val="0"/>
                  <w:marRight w:val="0"/>
                  <w:marTop w:val="0"/>
                  <w:marBottom w:val="0"/>
                  <w:divBdr>
                    <w:top w:val="none" w:sz="0" w:space="0" w:color="auto"/>
                    <w:left w:val="none" w:sz="0" w:space="0" w:color="auto"/>
                    <w:bottom w:val="none" w:sz="0" w:space="0" w:color="auto"/>
                    <w:right w:val="none" w:sz="0" w:space="0" w:color="auto"/>
                  </w:divBdr>
                </w:div>
                <w:div w:id="1088309726">
                  <w:marLeft w:val="0"/>
                  <w:marRight w:val="0"/>
                  <w:marTop w:val="0"/>
                  <w:marBottom w:val="0"/>
                  <w:divBdr>
                    <w:top w:val="none" w:sz="0" w:space="0" w:color="auto"/>
                    <w:left w:val="none" w:sz="0" w:space="0" w:color="auto"/>
                    <w:bottom w:val="none" w:sz="0" w:space="0" w:color="auto"/>
                    <w:right w:val="none" w:sz="0" w:space="0" w:color="auto"/>
                  </w:divBdr>
                </w:div>
                <w:div w:id="209075409">
                  <w:marLeft w:val="0"/>
                  <w:marRight w:val="0"/>
                  <w:marTop w:val="0"/>
                  <w:marBottom w:val="0"/>
                  <w:divBdr>
                    <w:top w:val="none" w:sz="0" w:space="0" w:color="auto"/>
                    <w:left w:val="none" w:sz="0" w:space="0" w:color="auto"/>
                    <w:bottom w:val="none" w:sz="0" w:space="0" w:color="auto"/>
                    <w:right w:val="none" w:sz="0" w:space="0" w:color="auto"/>
                  </w:divBdr>
                </w:div>
              </w:divsChild>
            </w:div>
            <w:div w:id="1059323985">
              <w:marLeft w:val="0"/>
              <w:marRight w:val="0"/>
              <w:marTop w:val="0"/>
              <w:marBottom w:val="0"/>
              <w:divBdr>
                <w:top w:val="none" w:sz="0" w:space="0" w:color="auto"/>
                <w:left w:val="none" w:sz="0" w:space="0" w:color="auto"/>
                <w:bottom w:val="none" w:sz="0" w:space="0" w:color="auto"/>
                <w:right w:val="none" w:sz="0" w:space="0" w:color="auto"/>
              </w:divBdr>
              <w:divsChild>
                <w:div w:id="1434789141">
                  <w:marLeft w:val="0"/>
                  <w:marRight w:val="0"/>
                  <w:marTop w:val="0"/>
                  <w:marBottom w:val="0"/>
                  <w:divBdr>
                    <w:top w:val="none" w:sz="0" w:space="0" w:color="auto"/>
                    <w:left w:val="none" w:sz="0" w:space="0" w:color="auto"/>
                    <w:bottom w:val="none" w:sz="0" w:space="0" w:color="auto"/>
                    <w:right w:val="none" w:sz="0" w:space="0" w:color="auto"/>
                  </w:divBdr>
                  <w:divsChild>
                    <w:div w:id="598104913">
                      <w:marLeft w:val="0"/>
                      <w:marRight w:val="0"/>
                      <w:marTop w:val="0"/>
                      <w:marBottom w:val="0"/>
                      <w:divBdr>
                        <w:top w:val="none" w:sz="0" w:space="0" w:color="auto"/>
                        <w:left w:val="none" w:sz="0" w:space="0" w:color="auto"/>
                        <w:bottom w:val="none" w:sz="0" w:space="0" w:color="auto"/>
                        <w:right w:val="none" w:sz="0" w:space="0" w:color="auto"/>
                      </w:divBdr>
                    </w:div>
                  </w:divsChild>
                </w:div>
                <w:div w:id="811942718">
                  <w:marLeft w:val="0"/>
                  <w:marRight w:val="0"/>
                  <w:marTop w:val="0"/>
                  <w:marBottom w:val="0"/>
                  <w:divBdr>
                    <w:top w:val="none" w:sz="0" w:space="0" w:color="auto"/>
                    <w:left w:val="none" w:sz="0" w:space="0" w:color="auto"/>
                    <w:bottom w:val="none" w:sz="0" w:space="0" w:color="auto"/>
                    <w:right w:val="none" w:sz="0" w:space="0" w:color="auto"/>
                  </w:divBdr>
                  <w:divsChild>
                    <w:div w:id="1924029945">
                      <w:marLeft w:val="0"/>
                      <w:marRight w:val="0"/>
                      <w:marTop w:val="0"/>
                      <w:marBottom w:val="0"/>
                      <w:divBdr>
                        <w:top w:val="none" w:sz="0" w:space="0" w:color="auto"/>
                        <w:left w:val="none" w:sz="0" w:space="0" w:color="auto"/>
                        <w:bottom w:val="none" w:sz="0" w:space="0" w:color="auto"/>
                        <w:right w:val="none" w:sz="0" w:space="0" w:color="auto"/>
                      </w:divBdr>
                    </w:div>
                  </w:divsChild>
                </w:div>
                <w:div w:id="1801681388">
                  <w:marLeft w:val="0"/>
                  <w:marRight w:val="0"/>
                  <w:marTop w:val="0"/>
                  <w:marBottom w:val="0"/>
                  <w:divBdr>
                    <w:top w:val="none" w:sz="0" w:space="0" w:color="auto"/>
                    <w:left w:val="none" w:sz="0" w:space="0" w:color="auto"/>
                    <w:bottom w:val="none" w:sz="0" w:space="0" w:color="auto"/>
                    <w:right w:val="none" w:sz="0" w:space="0" w:color="auto"/>
                  </w:divBdr>
                  <w:divsChild>
                    <w:div w:id="342782016">
                      <w:marLeft w:val="0"/>
                      <w:marRight w:val="0"/>
                      <w:marTop w:val="0"/>
                      <w:marBottom w:val="0"/>
                      <w:divBdr>
                        <w:top w:val="none" w:sz="0" w:space="0" w:color="auto"/>
                        <w:left w:val="none" w:sz="0" w:space="0" w:color="auto"/>
                        <w:bottom w:val="none" w:sz="0" w:space="0" w:color="auto"/>
                        <w:right w:val="none" w:sz="0" w:space="0" w:color="auto"/>
                      </w:divBdr>
                    </w:div>
                  </w:divsChild>
                </w:div>
                <w:div w:id="962928894">
                  <w:marLeft w:val="0"/>
                  <w:marRight w:val="0"/>
                  <w:marTop w:val="0"/>
                  <w:marBottom w:val="0"/>
                  <w:divBdr>
                    <w:top w:val="none" w:sz="0" w:space="0" w:color="auto"/>
                    <w:left w:val="none" w:sz="0" w:space="0" w:color="auto"/>
                    <w:bottom w:val="none" w:sz="0" w:space="0" w:color="auto"/>
                    <w:right w:val="none" w:sz="0" w:space="0" w:color="auto"/>
                  </w:divBdr>
                  <w:divsChild>
                    <w:div w:id="1567643992">
                      <w:marLeft w:val="0"/>
                      <w:marRight w:val="0"/>
                      <w:marTop w:val="0"/>
                      <w:marBottom w:val="0"/>
                      <w:divBdr>
                        <w:top w:val="none" w:sz="0" w:space="0" w:color="auto"/>
                        <w:left w:val="none" w:sz="0" w:space="0" w:color="auto"/>
                        <w:bottom w:val="none" w:sz="0" w:space="0" w:color="auto"/>
                        <w:right w:val="none" w:sz="0" w:space="0" w:color="auto"/>
                      </w:divBdr>
                    </w:div>
                  </w:divsChild>
                </w:div>
                <w:div w:id="1212306745">
                  <w:marLeft w:val="0"/>
                  <w:marRight w:val="0"/>
                  <w:marTop w:val="0"/>
                  <w:marBottom w:val="0"/>
                  <w:divBdr>
                    <w:top w:val="none" w:sz="0" w:space="0" w:color="auto"/>
                    <w:left w:val="none" w:sz="0" w:space="0" w:color="auto"/>
                    <w:bottom w:val="none" w:sz="0" w:space="0" w:color="auto"/>
                    <w:right w:val="none" w:sz="0" w:space="0" w:color="auto"/>
                  </w:divBdr>
                  <w:divsChild>
                    <w:div w:id="1224101462">
                      <w:marLeft w:val="0"/>
                      <w:marRight w:val="0"/>
                      <w:marTop w:val="0"/>
                      <w:marBottom w:val="0"/>
                      <w:divBdr>
                        <w:top w:val="none" w:sz="0" w:space="0" w:color="auto"/>
                        <w:left w:val="none" w:sz="0" w:space="0" w:color="auto"/>
                        <w:bottom w:val="none" w:sz="0" w:space="0" w:color="auto"/>
                        <w:right w:val="none" w:sz="0" w:space="0" w:color="auto"/>
                      </w:divBdr>
                    </w:div>
                  </w:divsChild>
                </w:div>
                <w:div w:id="72511639">
                  <w:marLeft w:val="0"/>
                  <w:marRight w:val="0"/>
                  <w:marTop w:val="0"/>
                  <w:marBottom w:val="0"/>
                  <w:divBdr>
                    <w:top w:val="none" w:sz="0" w:space="0" w:color="auto"/>
                    <w:left w:val="none" w:sz="0" w:space="0" w:color="auto"/>
                    <w:bottom w:val="none" w:sz="0" w:space="0" w:color="auto"/>
                    <w:right w:val="none" w:sz="0" w:space="0" w:color="auto"/>
                  </w:divBdr>
                  <w:divsChild>
                    <w:div w:id="1681076821">
                      <w:marLeft w:val="0"/>
                      <w:marRight w:val="0"/>
                      <w:marTop w:val="0"/>
                      <w:marBottom w:val="0"/>
                      <w:divBdr>
                        <w:top w:val="none" w:sz="0" w:space="0" w:color="auto"/>
                        <w:left w:val="none" w:sz="0" w:space="0" w:color="auto"/>
                        <w:bottom w:val="none" w:sz="0" w:space="0" w:color="auto"/>
                        <w:right w:val="none" w:sz="0" w:space="0" w:color="auto"/>
                      </w:divBdr>
                    </w:div>
                  </w:divsChild>
                </w:div>
                <w:div w:id="1147892250">
                  <w:marLeft w:val="0"/>
                  <w:marRight w:val="0"/>
                  <w:marTop w:val="0"/>
                  <w:marBottom w:val="0"/>
                  <w:divBdr>
                    <w:top w:val="none" w:sz="0" w:space="0" w:color="auto"/>
                    <w:left w:val="none" w:sz="0" w:space="0" w:color="auto"/>
                    <w:bottom w:val="none" w:sz="0" w:space="0" w:color="auto"/>
                    <w:right w:val="none" w:sz="0" w:space="0" w:color="auto"/>
                  </w:divBdr>
                  <w:divsChild>
                    <w:div w:id="1250428280">
                      <w:marLeft w:val="0"/>
                      <w:marRight w:val="0"/>
                      <w:marTop w:val="0"/>
                      <w:marBottom w:val="0"/>
                      <w:divBdr>
                        <w:top w:val="none" w:sz="0" w:space="0" w:color="auto"/>
                        <w:left w:val="none" w:sz="0" w:space="0" w:color="auto"/>
                        <w:bottom w:val="none" w:sz="0" w:space="0" w:color="auto"/>
                        <w:right w:val="none" w:sz="0" w:space="0" w:color="auto"/>
                      </w:divBdr>
                    </w:div>
                  </w:divsChild>
                </w:div>
                <w:div w:id="1627469119">
                  <w:marLeft w:val="0"/>
                  <w:marRight w:val="0"/>
                  <w:marTop w:val="0"/>
                  <w:marBottom w:val="0"/>
                  <w:divBdr>
                    <w:top w:val="none" w:sz="0" w:space="0" w:color="auto"/>
                    <w:left w:val="none" w:sz="0" w:space="0" w:color="auto"/>
                    <w:bottom w:val="none" w:sz="0" w:space="0" w:color="auto"/>
                    <w:right w:val="none" w:sz="0" w:space="0" w:color="auto"/>
                  </w:divBdr>
                  <w:divsChild>
                    <w:div w:id="1804930832">
                      <w:marLeft w:val="0"/>
                      <w:marRight w:val="0"/>
                      <w:marTop w:val="0"/>
                      <w:marBottom w:val="0"/>
                      <w:divBdr>
                        <w:top w:val="none" w:sz="0" w:space="0" w:color="auto"/>
                        <w:left w:val="none" w:sz="0" w:space="0" w:color="auto"/>
                        <w:bottom w:val="none" w:sz="0" w:space="0" w:color="auto"/>
                        <w:right w:val="none" w:sz="0" w:space="0" w:color="auto"/>
                      </w:divBdr>
                    </w:div>
                  </w:divsChild>
                </w:div>
                <w:div w:id="204562854">
                  <w:marLeft w:val="0"/>
                  <w:marRight w:val="0"/>
                  <w:marTop w:val="0"/>
                  <w:marBottom w:val="0"/>
                  <w:divBdr>
                    <w:top w:val="none" w:sz="0" w:space="0" w:color="auto"/>
                    <w:left w:val="none" w:sz="0" w:space="0" w:color="auto"/>
                    <w:bottom w:val="none" w:sz="0" w:space="0" w:color="auto"/>
                    <w:right w:val="none" w:sz="0" w:space="0" w:color="auto"/>
                  </w:divBdr>
                  <w:divsChild>
                    <w:div w:id="452753796">
                      <w:marLeft w:val="0"/>
                      <w:marRight w:val="0"/>
                      <w:marTop w:val="0"/>
                      <w:marBottom w:val="0"/>
                      <w:divBdr>
                        <w:top w:val="none" w:sz="0" w:space="0" w:color="auto"/>
                        <w:left w:val="none" w:sz="0" w:space="0" w:color="auto"/>
                        <w:bottom w:val="none" w:sz="0" w:space="0" w:color="auto"/>
                        <w:right w:val="none" w:sz="0" w:space="0" w:color="auto"/>
                      </w:divBdr>
                    </w:div>
                  </w:divsChild>
                </w:div>
                <w:div w:id="1041128176">
                  <w:marLeft w:val="0"/>
                  <w:marRight w:val="0"/>
                  <w:marTop w:val="0"/>
                  <w:marBottom w:val="0"/>
                  <w:divBdr>
                    <w:top w:val="none" w:sz="0" w:space="0" w:color="auto"/>
                    <w:left w:val="none" w:sz="0" w:space="0" w:color="auto"/>
                    <w:bottom w:val="none" w:sz="0" w:space="0" w:color="auto"/>
                    <w:right w:val="none" w:sz="0" w:space="0" w:color="auto"/>
                  </w:divBdr>
                  <w:divsChild>
                    <w:div w:id="1038318962">
                      <w:marLeft w:val="0"/>
                      <w:marRight w:val="0"/>
                      <w:marTop w:val="0"/>
                      <w:marBottom w:val="0"/>
                      <w:divBdr>
                        <w:top w:val="none" w:sz="0" w:space="0" w:color="auto"/>
                        <w:left w:val="none" w:sz="0" w:space="0" w:color="auto"/>
                        <w:bottom w:val="none" w:sz="0" w:space="0" w:color="auto"/>
                        <w:right w:val="none" w:sz="0" w:space="0" w:color="auto"/>
                      </w:divBdr>
                    </w:div>
                  </w:divsChild>
                </w:div>
                <w:div w:id="764495622">
                  <w:marLeft w:val="0"/>
                  <w:marRight w:val="0"/>
                  <w:marTop w:val="0"/>
                  <w:marBottom w:val="0"/>
                  <w:divBdr>
                    <w:top w:val="none" w:sz="0" w:space="0" w:color="auto"/>
                    <w:left w:val="none" w:sz="0" w:space="0" w:color="auto"/>
                    <w:bottom w:val="none" w:sz="0" w:space="0" w:color="auto"/>
                    <w:right w:val="none" w:sz="0" w:space="0" w:color="auto"/>
                  </w:divBdr>
                  <w:divsChild>
                    <w:div w:id="15202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5583">
              <w:marLeft w:val="0"/>
              <w:marRight w:val="0"/>
              <w:marTop w:val="0"/>
              <w:marBottom w:val="0"/>
              <w:divBdr>
                <w:top w:val="none" w:sz="0" w:space="0" w:color="auto"/>
                <w:left w:val="none" w:sz="0" w:space="0" w:color="auto"/>
                <w:bottom w:val="none" w:sz="0" w:space="0" w:color="auto"/>
                <w:right w:val="none" w:sz="0" w:space="0" w:color="auto"/>
              </w:divBdr>
              <w:divsChild>
                <w:div w:id="691882989">
                  <w:marLeft w:val="0"/>
                  <w:marRight w:val="0"/>
                  <w:marTop w:val="0"/>
                  <w:marBottom w:val="0"/>
                  <w:divBdr>
                    <w:top w:val="none" w:sz="0" w:space="0" w:color="auto"/>
                    <w:left w:val="none" w:sz="0" w:space="0" w:color="auto"/>
                    <w:bottom w:val="none" w:sz="0" w:space="0" w:color="auto"/>
                    <w:right w:val="none" w:sz="0" w:space="0" w:color="auto"/>
                  </w:divBdr>
                  <w:divsChild>
                    <w:div w:id="45952848">
                      <w:marLeft w:val="0"/>
                      <w:marRight w:val="0"/>
                      <w:marTop w:val="0"/>
                      <w:marBottom w:val="0"/>
                      <w:divBdr>
                        <w:top w:val="none" w:sz="0" w:space="0" w:color="auto"/>
                        <w:left w:val="none" w:sz="0" w:space="0" w:color="auto"/>
                        <w:bottom w:val="none" w:sz="0" w:space="0" w:color="auto"/>
                        <w:right w:val="none" w:sz="0" w:space="0" w:color="auto"/>
                      </w:divBdr>
                    </w:div>
                  </w:divsChild>
                </w:div>
                <w:div w:id="1382826783">
                  <w:marLeft w:val="0"/>
                  <w:marRight w:val="0"/>
                  <w:marTop w:val="0"/>
                  <w:marBottom w:val="0"/>
                  <w:divBdr>
                    <w:top w:val="none" w:sz="0" w:space="0" w:color="auto"/>
                    <w:left w:val="none" w:sz="0" w:space="0" w:color="auto"/>
                    <w:bottom w:val="none" w:sz="0" w:space="0" w:color="auto"/>
                    <w:right w:val="none" w:sz="0" w:space="0" w:color="auto"/>
                  </w:divBdr>
                  <w:divsChild>
                    <w:div w:id="1945577734">
                      <w:marLeft w:val="0"/>
                      <w:marRight w:val="0"/>
                      <w:marTop w:val="0"/>
                      <w:marBottom w:val="0"/>
                      <w:divBdr>
                        <w:top w:val="none" w:sz="0" w:space="0" w:color="auto"/>
                        <w:left w:val="none" w:sz="0" w:space="0" w:color="auto"/>
                        <w:bottom w:val="none" w:sz="0" w:space="0" w:color="auto"/>
                        <w:right w:val="none" w:sz="0" w:space="0" w:color="auto"/>
                      </w:divBdr>
                    </w:div>
                  </w:divsChild>
                </w:div>
                <w:div w:id="110365537">
                  <w:marLeft w:val="0"/>
                  <w:marRight w:val="0"/>
                  <w:marTop w:val="0"/>
                  <w:marBottom w:val="0"/>
                  <w:divBdr>
                    <w:top w:val="none" w:sz="0" w:space="0" w:color="auto"/>
                    <w:left w:val="none" w:sz="0" w:space="0" w:color="auto"/>
                    <w:bottom w:val="none" w:sz="0" w:space="0" w:color="auto"/>
                    <w:right w:val="none" w:sz="0" w:space="0" w:color="auto"/>
                  </w:divBdr>
                  <w:divsChild>
                    <w:div w:id="16897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26305">
              <w:marLeft w:val="0"/>
              <w:marRight w:val="0"/>
              <w:marTop w:val="0"/>
              <w:marBottom w:val="0"/>
              <w:divBdr>
                <w:top w:val="none" w:sz="0" w:space="0" w:color="auto"/>
                <w:left w:val="none" w:sz="0" w:space="0" w:color="auto"/>
                <w:bottom w:val="none" w:sz="0" w:space="0" w:color="auto"/>
                <w:right w:val="none" w:sz="0" w:space="0" w:color="auto"/>
              </w:divBdr>
              <w:divsChild>
                <w:div w:id="81607310">
                  <w:marLeft w:val="0"/>
                  <w:marRight w:val="0"/>
                  <w:marTop w:val="0"/>
                  <w:marBottom w:val="0"/>
                  <w:divBdr>
                    <w:top w:val="none" w:sz="0" w:space="0" w:color="auto"/>
                    <w:left w:val="none" w:sz="0" w:space="0" w:color="auto"/>
                    <w:bottom w:val="none" w:sz="0" w:space="0" w:color="auto"/>
                    <w:right w:val="none" w:sz="0" w:space="0" w:color="auto"/>
                  </w:divBdr>
                  <w:divsChild>
                    <w:div w:id="1296252238">
                      <w:marLeft w:val="0"/>
                      <w:marRight w:val="0"/>
                      <w:marTop w:val="0"/>
                      <w:marBottom w:val="0"/>
                      <w:divBdr>
                        <w:top w:val="none" w:sz="0" w:space="0" w:color="auto"/>
                        <w:left w:val="none" w:sz="0" w:space="0" w:color="auto"/>
                        <w:bottom w:val="none" w:sz="0" w:space="0" w:color="auto"/>
                        <w:right w:val="none" w:sz="0" w:space="0" w:color="auto"/>
                      </w:divBdr>
                    </w:div>
                  </w:divsChild>
                </w:div>
                <w:div w:id="793133419">
                  <w:marLeft w:val="0"/>
                  <w:marRight w:val="0"/>
                  <w:marTop w:val="0"/>
                  <w:marBottom w:val="0"/>
                  <w:divBdr>
                    <w:top w:val="none" w:sz="0" w:space="0" w:color="auto"/>
                    <w:left w:val="none" w:sz="0" w:space="0" w:color="auto"/>
                    <w:bottom w:val="none" w:sz="0" w:space="0" w:color="auto"/>
                    <w:right w:val="none" w:sz="0" w:space="0" w:color="auto"/>
                  </w:divBdr>
                  <w:divsChild>
                    <w:div w:id="7755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59432">
              <w:marLeft w:val="0"/>
              <w:marRight w:val="0"/>
              <w:marTop w:val="0"/>
              <w:marBottom w:val="0"/>
              <w:divBdr>
                <w:top w:val="none" w:sz="0" w:space="0" w:color="auto"/>
                <w:left w:val="none" w:sz="0" w:space="0" w:color="auto"/>
                <w:bottom w:val="none" w:sz="0" w:space="0" w:color="auto"/>
                <w:right w:val="none" w:sz="0" w:space="0" w:color="auto"/>
              </w:divBdr>
            </w:div>
            <w:div w:id="689647033">
              <w:marLeft w:val="0"/>
              <w:marRight w:val="0"/>
              <w:marTop w:val="0"/>
              <w:marBottom w:val="0"/>
              <w:divBdr>
                <w:top w:val="none" w:sz="0" w:space="0" w:color="auto"/>
                <w:left w:val="none" w:sz="0" w:space="0" w:color="auto"/>
                <w:bottom w:val="none" w:sz="0" w:space="0" w:color="auto"/>
                <w:right w:val="none" w:sz="0" w:space="0" w:color="auto"/>
              </w:divBdr>
              <w:divsChild>
                <w:div w:id="1270773373">
                  <w:marLeft w:val="0"/>
                  <w:marRight w:val="0"/>
                  <w:marTop w:val="0"/>
                  <w:marBottom w:val="0"/>
                  <w:divBdr>
                    <w:top w:val="none" w:sz="0" w:space="0" w:color="auto"/>
                    <w:left w:val="none" w:sz="0" w:space="0" w:color="auto"/>
                    <w:bottom w:val="none" w:sz="0" w:space="0" w:color="auto"/>
                    <w:right w:val="none" w:sz="0" w:space="0" w:color="auto"/>
                  </w:divBdr>
                  <w:divsChild>
                    <w:div w:id="1953902288">
                      <w:marLeft w:val="0"/>
                      <w:marRight w:val="0"/>
                      <w:marTop w:val="0"/>
                      <w:marBottom w:val="0"/>
                      <w:divBdr>
                        <w:top w:val="none" w:sz="0" w:space="0" w:color="auto"/>
                        <w:left w:val="none" w:sz="0" w:space="0" w:color="auto"/>
                        <w:bottom w:val="none" w:sz="0" w:space="0" w:color="auto"/>
                        <w:right w:val="none" w:sz="0" w:space="0" w:color="auto"/>
                      </w:divBdr>
                      <w:divsChild>
                        <w:div w:id="1276523694">
                          <w:marLeft w:val="0"/>
                          <w:marRight w:val="0"/>
                          <w:marTop w:val="0"/>
                          <w:marBottom w:val="0"/>
                          <w:divBdr>
                            <w:top w:val="none" w:sz="0" w:space="0" w:color="auto"/>
                            <w:left w:val="none" w:sz="0" w:space="0" w:color="auto"/>
                            <w:bottom w:val="none" w:sz="0" w:space="0" w:color="auto"/>
                            <w:right w:val="none" w:sz="0" w:space="0" w:color="auto"/>
                          </w:divBdr>
                        </w:div>
                        <w:div w:id="372778147">
                          <w:marLeft w:val="0"/>
                          <w:marRight w:val="0"/>
                          <w:marTop w:val="0"/>
                          <w:marBottom w:val="0"/>
                          <w:divBdr>
                            <w:top w:val="none" w:sz="0" w:space="0" w:color="auto"/>
                            <w:left w:val="none" w:sz="0" w:space="0" w:color="auto"/>
                            <w:bottom w:val="none" w:sz="0" w:space="0" w:color="auto"/>
                            <w:right w:val="none" w:sz="0" w:space="0" w:color="auto"/>
                          </w:divBdr>
                        </w:div>
                        <w:div w:id="511800477">
                          <w:marLeft w:val="0"/>
                          <w:marRight w:val="0"/>
                          <w:marTop w:val="0"/>
                          <w:marBottom w:val="0"/>
                          <w:divBdr>
                            <w:top w:val="none" w:sz="0" w:space="0" w:color="auto"/>
                            <w:left w:val="none" w:sz="0" w:space="0" w:color="auto"/>
                            <w:bottom w:val="none" w:sz="0" w:space="0" w:color="auto"/>
                            <w:right w:val="none" w:sz="0" w:space="0" w:color="auto"/>
                          </w:divBdr>
                        </w:div>
                        <w:div w:id="918759509">
                          <w:marLeft w:val="0"/>
                          <w:marRight w:val="0"/>
                          <w:marTop w:val="0"/>
                          <w:marBottom w:val="0"/>
                          <w:divBdr>
                            <w:top w:val="none" w:sz="0" w:space="0" w:color="auto"/>
                            <w:left w:val="none" w:sz="0" w:space="0" w:color="auto"/>
                            <w:bottom w:val="none" w:sz="0" w:space="0" w:color="auto"/>
                            <w:right w:val="none" w:sz="0" w:space="0" w:color="auto"/>
                          </w:divBdr>
                        </w:div>
                        <w:div w:id="596451676">
                          <w:marLeft w:val="0"/>
                          <w:marRight w:val="0"/>
                          <w:marTop w:val="0"/>
                          <w:marBottom w:val="0"/>
                          <w:divBdr>
                            <w:top w:val="none" w:sz="0" w:space="0" w:color="auto"/>
                            <w:left w:val="none" w:sz="0" w:space="0" w:color="auto"/>
                            <w:bottom w:val="none" w:sz="0" w:space="0" w:color="auto"/>
                            <w:right w:val="none" w:sz="0" w:space="0" w:color="auto"/>
                          </w:divBdr>
                        </w:div>
                        <w:div w:id="999309855">
                          <w:marLeft w:val="0"/>
                          <w:marRight w:val="0"/>
                          <w:marTop w:val="0"/>
                          <w:marBottom w:val="0"/>
                          <w:divBdr>
                            <w:top w:val="none" w:sz="0" w:space="0" w:color="auto"/>
                            <w:left w:val="none" w:sz="0" w:space="0" w:color="auto"/>
                            <w:bottom w:val="none" w:sz="0" w:space="0" w:color="auto"/>
                            <w:right w:val="none" w:sz="0" w:space="0" w:color="auto"/>
                          </w:divBdr>
                        </w:div>
                        <w:div w:id="354235749">
                          <w:marLeft w:val="0"/>
                          <w:marRight w:val="0"/>
                          <w:marTop w:val="0"/>
                          <w:marBottom w:val="0"/>
                          <w:divBdr>
                            <w:top w:val="none" w:sz="0" w:space="0" w:color="auto"/>
                            <w:left w:val="none" w:sz="0" w:space="0" w:color="auto"/>
                            <w:bottom w:val="none" w:sz="0" w:space="0" w:color="auto"/>
                            <w:right w:val="none" w:sz="0" w:space="0" w:color="auto"/>
                          </w:divBdr>
                        </w:div>
                        <w:div w:id="224604650">
                          <w:marLeft w:val="0"/>
                          <w:marRight w:val="0"/>
                          <w:marTop w:val="0"/>
                          <w:marBottom w:val="0"/>
                          <w:divBdr>
                            <w:top w:val="none" w:sz="0" w:space="0" w:color="auto"/>
                            <w:left w:val="none" w:sz="0" w:space="0" w:color="auto"/>
                            <w:bottom w:val="none" w:sz="0" w:space="0" w:color="auto"/>
                            <w:right w:val="none" w:sz="0" w:space="0" w:color="auto"/>
                          </w:divBdr>
                        </w:div>
                        <w:div w:id="2030058146">
                          <w:marLeft w:val="0"/>
                          <w:marRight w:val="0"/>
                          <w:marTop w:val="0"/>
                          <w:marBottom w:val="0"/>
                          <w:divBdr>
                            <w:top w:val="none" w:sz="0" w:space="0" w:color="auto"/>
                            <w:left w:val="none" w:sz="0" w:space="0" w:color="auto"/>
                            <w:bottom w:val="none" w:sz="0" w:space="0" w:color="auto"/>
                            <w:right w:val="none" w:sz="0" w:space="0" w:color="auto"/>
                          </w:divBdr>
                        </w:div>
                        <w:div w:id="892697294">
                          <w:marLeft w:val="0"/>
                          <w:marRight w:val="0"/>
                          <w:marTop w:val="0"/>
                          <w:marBottom w:val="0"/>
                          <w:divBdr>
                            <w:top w:val="none" w:sz="0" w:space="0" w:color="auto"/>
                            <w:left w:val="none" w:sz="0" w:space="0" w:color="auto"/>
                            <w:bottom w:val="none" w:sz="0" w:space="0" w:color="auto"/>
                            <w:right w:val="none" w:sz="0" w:space="0" w:color="auto"/>
                          </w:divBdr>
                        </w:div>
                        <w:div w:id="960114235">
                          <w:marLeft w:val="0"/>
                          <w:marRight w:val="0"/>
                          <w:marTop w:val="0"/>
                          <w:marBottom w:val="0"/>
                          <w:divBdr>
                            <w:top w:val="none" w:sz="0" w:space="0" w:color="auto"/>
                            <w:left w:val="none" w:sz="0" w:space="0" w:color="auto"/>
                            <w:bottom w:val="none" w:sz="0" w:space="0" w:color="auto"/>
                            <w:right w:val="none" w:sz="0" w:space="0" w:color="auto"/>
                          </w:divBdr>
                        </w:div>
                        <w:div w:id="1553076974">
                          <w:marLeft w:val="0"/>
                          <w:marRight w:val="0"/>
                          <w:marTop w:val="0"/>
                          <w:marBottom w:val="0"/>
                          <w:divBdr>
                            <w:top w:val="none" w:sz="0" w:space="0" w:color="auto"/>
                            <w:left w:val="none" w:sz="0" w:space="0" w:color="auto"/>
                            <w:bottom w:val="none" w:sz="0" w:space="0" w:color="auto"/>
                            <w:right w:val="none" w:sz="0" w:space="0" w:color="auto"/>
                          </w:divBdr>
                        </w:div>
                        <w:div w:id="642275755">
                          <w:marLeft w:val="0"/>
                          <w:marRight w:val="0"/>
                          <w:marTop w:val="0"/>
                          <w:marBottom w:val="0"/>
                          <w:divBdr>
                            <w:top w:val="none" w:sz="0" w:space="0" w:color="auto"/>
                            <w:left w:val="none" w:sz="0" w:space="0" w:color="auto"/>
                            <w:bottom w:val="none" w:sz="0" w:space="0" w:color="auto"/>
                            <w:right w:val="none" w:sz="0" w:space="0" w:color="auto"/>
                          </w:divBdr>
                        </w:div>
                        <w:div w:id="1197498231">
                          <w:marLeft w:val="0"/>
                          <w:marRight w:val="0"/>
                          <w:marTop w:val="0"/>
                          <w:marBottom w:val="0"/>
                          <w:divBdr>
                            <w:top w:val="none" w:sz="0" w:space="0" w:color="auto"/>
                            <w:left w:val="none" w:sz="0" w:space="0" w:color="auto"/>
                            <w:bottom w:val="none" w:sz="0" w:space="0" w:color="auto"/>
                            <w:right w:val="none" w:sz="0" w:space="0" w:color="auto"/>
                          </w:divBdr>
                        </w:div>
                      </w:divsChild>
                    </w:div>
                    <w:div w:id="155418119">
                      <w:marLeft w:val="0"/>
                      <w:marRight w:val="0"/>
                      <w:marTop w:val="0"/>
                      <w:marBottom w:val="0"/>
                      <w:divBdr>
                        <w:top w:val="none" w:sz="0" w:space="0" w:color="auto"/>
                        <w:left w:val="none" w:sz="0" w:space="0" w:color="auto"/>
                        <w:bottom w:val="none" w:sz="0" w:space="0" w:color="auto"/>
                        <w:right w:val="none" w:sz="0" w:space="0" w:color="auto"/>
                      </w:divBdr>
                      <w:divsChild>
                        <w:div w:id="472722777">
                          <w:marLeft w:val="0"/>
                          <w:marRight w:val="0"/>
                          <w:marTop w:val="0"/>
                          <w:marBottom w:val="0"/>
                          <w:divBdr>
                            <w:top w:val="none" w:sz="0" w:space="0" w:color="auto"/>
                            <w:left w:val="none" w:sz="0" w:space="0" w:color="auto"/>
                            <w:bottom w:val="none" w:sz="0" w:space="0" w:color="auto"/>
                            <w:right w:val="none" w:sz="0" w:space="0" w:color="auto"/>
                          </w:divBdr>
                        </w:div>
                        <w:div w:id="205028169">
                          <w:marLeft w:val="0"/>
                          <w:marRight w:val="0"/>
                          <w:marTop w:val="0"/>
                          <w:marBottom w:val="0"/>
                          <w:divBdr>
                            <w:top w:val="none" w:sz="0" w:space="0" w:color="auto"/>
                            <w:left w:val="none" w:sz="0" w:space="0" w:color="auto"/>
                            <w:bottom w:val="none" w:sz="0" w:space="0" w:color="auto"/>
                            <w:right w:val="none" w:sz="0" w:space="0" w:color="auto"/>
                          </w:divBdr>
                        </w:div>
                        <w:div w:id="2012901765">
                          <w:marLeft w:val="0"/>
                          <w:marRight w:val="0"/>
                          <w:marTop w:val="0"/>
                          <w:marBottom w:val="0"/>
                          <w:divBdr>
                            <w:top w:val="none" w:sz="0" w:space="0" w:color="auto"/>
                            <w:left w:val="none" w:sz="0" w:space="0" w:color="auto"/>
                            <w:bottom w:val="none" w:sz="0" w:space="0" w:color="auto"/>
                            <w:right w:val="none" w:sz="0" w:space="0" w:color="auto"/>
                          </w:divBdr>
                        </w:div>
                        <w:div w:id="96290366">
                          <w:marLeft w:val="0"/>
                          <w:marRight w:val="0"/>
                          <w:marTop w:val="0"/>
                          <w:marBottom w:val="0"/>
                          <w:divBdr>
                            <w:top w:val="none" w:sz="0" w:space="0" w:color="auto"/>
                            <w:left w:val="none" w:sz="0" w:space="0" w:color="auto"/>
                            <w:bottom w:val="none" w:sz="0" w:space="0" w:color="auto"/>
                            <w:right w:val="none" w:sz="0" w:space="0" w:color="auto"/>
                          </w:divBdr>
                        </w:div>
                        <w:div w:id="782269806">
                          <w:marLeft w:val="0"/>
                          <w:marRight w:val="0"/>
                          <w:marTop w:val="0"/>
                          <w:marBottom w:val="0"/>
                          <w:divBdr>
                            <w:top w:val="none" w:sz="0" w:space="0" w:color="auto"/>
                            <w:left w:val="none" w:sz="0" w:space="0" w:color="auto"/>
                            <w:bottom w:val="none" w:sz="0" w:space="0" w:color="auto"/>
                            <w:right w:val="none" w:sz="0" w:space="0" w:color="auto"/>
                          </w:divBdr>
                        </w:div>
                        <w:div w:id="1632442846">
                          <w:marLeft w:val="0"/>
                          <w:marRight w:val="0"/>
                          <w:marTop w:val="0"/>
                          <w:marBottom w:val="0"/>
                          <w:divBdr>
                            <w:top w:val="none" w:sz="0" w:space="0" w:color="auto"/>
                            <w:left w:val="none" w:sz="0" w:space="0" w:color="auto"/>
                            <w:bottom w:val="none" w:sz="0" w:space="0" w:color="auto"/>
                            <w:right w:val="none" w:sz="0" w:space="0" w:color="auto"/>
                          </w:divBdr>
                        </w:div>
                        <w:div w:id="2060276503">
                          <w:marLeft w:val="0"/>
                          <w:marRight w:val="0"/>
                          <w:marTop w:val="0"/>
                          <w:marBottom w:val="0"/>
                          <w:divBdr>
                            <w:top w:val="none" w:sz="0" w:space="0" w:color="auto"/>
                            <w:left w:val="none" w:sz="0" w:space="0" w:color="auto"/>
                            <w:bottom w:val="none" w:sz="0" w:space="0" w:color="auto"/>
                            <w:right w:val="none" w:sz="0" w:space="0" w:color="auto"/>
                          </w:divBdr>
                        </w:div>
                        <w:div w:id="671488445">
                          <w:marLeft w:val="0"/>
                          <w:marRight w:val="0"/>
                          <w:marTop w:val="0"/>
                          <w:marBottom w:val="0"/>
                          <w:divBdr>
                            <w:top w:val="none" w:sz="0" w:space="0" w:color="auto"/>
                            <w:left w:val="none" w:sz="0" w:space="0" w:color="auto"/>
                            <w:bottom w:val="none" w:sz="0" w:space="0" w:color="auto"/>
                            <w:right w:val="none" w:sz="0" w:space="0" w:color="auto"/>
                          </w:divBdr>
                        </w:div>
                      </w:divsChild>
                    </w:div>
                    <w:div w:id="1335379906">
                      <w:marLeft w:val="0"/>
                      <w:marRight w:val="0"/>
                      <w:marTop w:val="0"/>
                      <w:marBottom w:val="0"/>
                      <w:divBdr>
                        <w:top w:val="none" w:sz="0" w:space="0" w:color="auto"/>
                        <w:left w:val="none" w:sz="0" w:space="0" w:color="auto"/>
                        <w:bottom w:val="none" w:sz="0" w:space="0" w:color="auto"/>
                        <w:right w:val="none" w:sz="0" w:space="0" w:color="auto"/>
                      </w:divBdr>
                      <w:divsChild>
                        <w:div w:id="1970740438">
                          <w:marLeft w:val="0"/>
                          <w:marRight w:val="0"/>
                          <w:marTop w:val="0"/>
                          <w:marBottom w:val="0"/>
                          <w:divBdr>
                            <w:top w:val="none" w:sz="0" w:space="0" w:color="auto"/>
                            <w:left w:val="none" w:sz="0" w:space="0" w:color="auto"/>
                            <w:bottom w:val="none" w:sz="0" w:space="0" w:color="auto"/>
                            <w:right w:val="none" w:sz="0" w:space="0" w:color="auto"/>
                          </w:divBdr>
                        </w:div>
                        <w:div w:id="1292444026">
                          <w:marLeft w:val="0"/>
                          <w:marRight w:val="0"/>
                          <w:marTop w:val="0"/>
                          <w:marBottom w:val="0"/>
                          <w:divBdr>
                            <w:top w:val="none" w:sz="0" w:space="0" w:color="auto"/>
                            <w:left w:val="none" w:sz="0" w:space="0" w:color="auto"/>
                            <w:bottom w:val="none" w:sz="0" w:space="0" w:color="auto"/>
                            <w:right w:val="none" w:sz="0" w:space="0" w:color="auto"/>
                          </w:divBdr>
                        </w:div>
                        <w:div w:id="1231502885">
                          <w:marLeft w:val="0"/>
                          <w:marRight w:val="0"/>
                          <w:marTop w:val="0"/>
                          <w:marBottom w:val="0"/>
                          <w:divBdr>
                            <w:top w:val="none" w:sz="0" w:space="0" w:color="auto"/>
                            <w:left w:val="none" w:sz="0" w:space="0" w:color="auto"/>
                            <w:bottom w:val="none" w:sz="0" w:space="0" w:color="auto"/>
                            <w:right w:val="none" w:sz="0" w:space="0" w:color="auto"/>
                          </w:divBdr>
                        </w:div>
                        <w:div w:id="1307861590">
                          <w:marLeft w:val="0"/>
                          <w:marRight w:val="0"/>
                          <w:marTop w:val="0"/>
                          <w:marBottom w:val="0"/>
                          <w:divBdr>
                            <w:top w:val="none" w:sz="0" w:space="0" w:color="auto"/>
                            <w:left w:val="none" w:sz="0" w:space="0" w:color="auto"/>
                            <w:bottom w:val="none" w:sz="0" w:space="0" w:color="auto"/>
                            <w:right w:val="none" w:sz="0" w:space="0" w:color="auto"/>
                          </w:divBdr>
                        </w:div>
                        <w:div w:id="823395032">
                          <w:marLeft w:val="0"/>
                          <w:marRight w:val="0"/>
                          <w:marTop w:val="0"/>
                          <w:marBottom w:val="0"/>
                          <w:divBdr>
                            <w:top w:val="none" w:sz="0" w:space="0" w:color="auto"/>
                            <w:left w:val="none" w:sz="0" w:space="0" w:color="auto"/>
                            <w:bottom w:val="none" w:sz="0" w:space="0" w:color="auto"/>
                            <w:right w:val="none" w:sz="0" w:space="0" w:color="auto"/>
                          </w:divBdr>
                        </w:div>
                        <w:div w:id="1795051379">
                          <w:marLeft w:val="0"/>
                          <w:marRight w:val="0"/>
                          <w:marTop w:val="0"/>
                          <w:marBottom w:val="0"/>
                          <w:divBdr>
                            <w:top w:val="none" w:sz="0" w:space="0" w:color="auto"/>
                            <w:left w:val="none" w:sz="0" w:space="0" w:color="auto"/>
                            <w:bottom w:val="none" w:sz="0" w:space="0" w:color="auto"/>
                            <w:right w:val="none" w:sz="0" w:space="0" w:color="auto"/>
                          </w:divBdr>
                          <w:divsChild>
                            <w:div w:id="1511674927">
                              <w:marLeft w:val="0"/>
                              <w:marRight w:val="0"/>
                              <w:marTop w:val="0"/>
                              <w:marBottom w:val="0"/>
                              <w:divBdr>
                                <w:top w:val="none" w:sz="0" w:space="0" w:color="auto"/>
                                <w:left w:val="none" w:sz="0" w:space="0" w:color="auto"/>
                                <w:bottom w:val="none" w:sz="0" w:space="0" w:color="auto"/>
                                <w:right w:val="none" w:sz="0" w:space="0" w:color="auto"/>
                              </w:divBdr>
                            </w:div>
                            <w:div w:id="1322390185">
                              <w:marLeft w:val="0"/>
                              <w:marRight w:val="0"/>
                              <w:marTop w:val="0"/>
                              <w:marBottom w:val="0"/>
                              <w:divBdr>
                                <w:top w:val="none" w:sz="0" w:space="0" w:color="auto"/>
                                <w:left w:val="none" w:sz="0" w:space="0" w:color="auto"/>
                                <w:bottom w:val="none" w:sz="0" w:space="0" w:color="auto"/>
                                <w:right w:val="none" w:sz="0" w:space="0" w:color="auto"/>
                              </w:divBdr>
                            </w:div>
                          </w:divsChild>
                        </w:div>
                        <w:div w:id="712311710">
                          <w:marLeft w:val="0"/>
                          <w:marRight w:val="0"/>
                          <w:marTop w:val="0"/>
                          <w:marBottom w:val="0"/>
                          <w:divBdr>
                            <w:top w:val="none" w:sz="0" w:space="0" w:color="auto"/>
                            <w:left w:val="none" w:sz="0" w:space="0" w:color="auto"/>
                            <w:bottom w:val="none" w:sz="0" w:space="0" w:color="auto"/>
                            <w:right w:val="none" w:sz="0" w:space="0" w:color="auto"/>
                          </w:divBdr>
                          <w:divsChild>
                            <w:div w:id="788932815">
                              <w:marLeft w:val="0"/>
                              <w:marRight w:val="0"/>
                              <w:marTop w:val="0"/>
                              <w:marBottom w:val="0"/>
                              <w:divBdr>
                                <w:top w:val="none" w:sz="0" w:space="0" w:color="auto"/>
                                <w:left w:val="none" w:sz="0" w:space="0" w:color="auto"/>
                                <w:bottom w:val="none" w:sz="0" w:space="0" w:color="auto"/>
                                <w:right w:val="none" w:sz="0" w:space="0" w:color="auto"/>
                              </w:divBdr>
                            </w:div>
                            <w:div w:id="1004210030">
                              <w:marLeft w:val="0"/>
                              <w:marRight w:val="0"/>
                              <w:marTop w:val="0"/>
                              <w:marBottom w:val="0"/>
                              <w:divBdr>
                                <w:top w:val="none" w:sz="0" w:space="0" w:color="auto"/>
                                <w:left w:val="none" w:sz="0" w:space="0" w:color="auto"/>
                                <w:bottom w:val="none" w:sz="0" w:space="0" w:color="auto"/>
                                <w:right w:val="none" w:sz="0" w:space="0" w:color="auto"/>
                              </w:divBdr>
                            </w:div>
                            <w:div w:id="54972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65566">
                      <w:marLeft w:val="0"/>
                      <w:marRight w:val="0"/>
                      <w:marTop w:val="0"/>
                      <w:marBottom w:val="0"/>
                      <w:divBdr>
                        <w:top w:val="none" w:sz="0" w:space="0" w:color="auto"/>
                        <w:left w:val="none" w:sz="0" w:space="0" w:color="auto"/>
                        <w:bottom w:val="none" w:sz="0" w:space="0" w:color="auto"/>
                        <w:right w:val="none" w:sz="0" w:space="0" w:color="auto"/>
                      </w:divBdr>
                      <w:divsChild>
                        <w:div w:id="2072657799">
                          <w:marLeft w:val="0"/>
                          <w:marRight w:val="0"/>
                          <w:marTop w:val="0"/>
                          <w:marBottom w:val="0"/>
                          <w:divBdr>
                            <w:top w:val="none" w:sz="0" w:space="0" w:color="auto"/>
                            <w:left w:val="none" w:sz="0" w:space="0" w:color="auto"/>
                            <w:bottom w:val="none" w:sz="0" w:space="0" w:color="auto"/>
                            <w:right w:val="none" w:sz="0" w:space="0" w:color="auto"/>
                          </w:divBdr>
                        </w:div>
                        <w:div w:id="815755672">
                          <w:marLeft w:val="0"/>
                          <w:marRight w:val="0"/>
                          <w:marTop w:val="0"/>
                          <w:marBottom w:val="0"/>
                          <w:divBdr>
                            <w:top w:val="none" w:sz="0" w:space="0" w:color="auto"/>
                            <w:left w:val="none" w:sz="0" w:space="0" w:color="auto"/>
                            <w:bottom w:val="none" w:sz="0" w:space="0" w:color="auto"/>
                            <w:right w:val="none" w:sz="0" w:space="0" w:color="auto"/>
                          </w:divBdr>
                        </w:div>
                        <w:div w:id="753163760">
                          <w:marLeft w:val="0"/>
                          <w:marRight w:val="0"/>
                          <w:marTop w:val="0"/>
                          <w:marBottom w:val="0"/>
                          <w:divBdr>
                            <w:top w:val="none" w:sz="0" w:space="0" w:color="auto"/>
                            <w:left w:val="none" w:sz="0" w:space="0" w:color="auto"/>
                            <w:bottom w:val="none" w:sz="0" w:space="0" w:color="auto"/>
                            <w:right w:val="none" w:sz="0" w:space="0" w:color="auto"/>
                          </w:divBdr>
                        </w:div>
                        <w:div w:id="1515999013">
                          <w:marLeft w:val="0"/>
                          <w:marRight w:val="0"/>
                          <w:marTop w:val="0"/>
                          <w:marBottom w:val="0"/>
                          <w:divBdr>
                            <w:top w:val="none" w:sz="0" w:space="0" w:color="auto"/>
                            <w:left w:val="none" w:sz="0" w:space="0" w:color="auto"/>
                            <w:bottom w:val="none" w:sz="0" w:space="0" w:color="auto"/>
                            <w:right w:val="none" w:sz="0" w:space="0" w:color="auto"/>
                          </w:divBdr>
                        </w:div>
                        <w:div w:id="1578247197">
                          <w:marLeft w:val="0"/>
                          <w:marRight w:val="0"/>
                          <w:marTop w:val="0"/>
                          <w:marBottom w:val="0"/>
                          <w:divBdr>
                            <w:top w:val="none" w:sz="0" w:space="0" w:color="auto"/>
                            <w:left w:val="none" w:sz="0" w:space="0" w:color="auto"/>
                            <w:bottom w:val="none" w:sz="0" w:space="0" w:color="auto"/>
                            <w:right w:val="none" w:sz="0" w:space="0" w:color="auto"/>
                          </w:divBdr>
                        </w:div>
                        <w:div w:id="961687014">
                          <w:marLeft w:val="0"/>
                          <w:marRight w:val="0"/>
                          <w:marTop w:val="0"/>
                          <w:marBottom w:val="0"/>
                          <w:divBdr>
                            <w:top w:val="none" w:sz="0" w:space="0" w:color="auto"/>
                            <w:left w:val="none" w:sz="0" w:space="0" w:color="auto"/>
                            <w:bottom w:val="none" w:sz="0" w:space="0" w:color="auto"/>
                            <w:right w:val="none" w:sz="0" w:space="0" w:color="auto"/>
                          </w:divBdr>
                        </w:div>
                        <w:div w:id="1988313649">
                          <w:marLeft w:val="0"/>
                          <w:marRight w:val="0"/>
                          <w:marTop w:val="0"/>
                          <w:marBottom w:val="0"/>
                          <w:divBdr>
                            <w:top w:val="none" w:sz="0" w:space="0" w:color="auto"/>
                            <w:left w:val="none" w:sz="0" w:space="0" w:color="auto"/>
                            <w:bottom w:val="none" w:sz="0" w:space="0" w:color="auto"/>
                            <w:right w:val="none" w:sz="0" w:space="0" w:color="auto"/>
                          </w:divBdr>
                        </w:div>
                        <w:div w:id="966934010">
                          <w:marLeft w:val="0"/>
                          <w:marRight w:val="0"/>
                          <w:marTop w:val="0"/>
                          <w:marBottom w:val="0"/>
                          <w:divBdr>
                            <w:top w:val="none" w:sz="0" w:space="0" w:color="auto"/>
                            <w:left w:val="none" w:sz="0" w:space="0" w:color="auto"/>
                            <w:bottom w:val="none" w:sz="0" w:space="0" w:color="auto"/>
                            <w:right w:val="none" w:sz="0" w:space="0" w:color="auto"/>
                          </w:divBdr>
                        </w:div>
                        <w:div w:id="492642125">
                          <w:marLeft w:val="0"/>
                          <w:marRight w:val="0"/>
                          <w:marTop w:val="0"/>
                          <w:marBottom w:val="0"/>
                          <w:divBdr>
                            <w:top w:val="none" w:sz="0" w:space="0" w:color="auto"/>
                            <w:left w:val="none" w:sz="0" w:space="0" w:color="auto"/>
                            <w:bottom w:val="none" w:sz="0" w:space="0" w:color="auto"/>
                            <w:right w:val="none" w:sz="0" w:space="0" w:color="auto"/>
                          </w:divBdr>
                        </w:div>
                        <w:div w:id="1778672763">
                          <w:marLeft w:val="0"/>
                          <w:marRight w:val="0"/>
                          <w:marTop w:val="0"/>
                          <w:marBottom w:val="0"/>
                          <w:divBdr>
                            <w:top w:val="none" w:sz="0" w:space="0" w:color="auto"/>
                            <w:left w:val="none" w:sz="0" w:space="0" w:color="auto"/>
                            <w:bottom w:val="none" w:sz="0" w:space="0" w:color="auto"/>
                            <w:right w:val="none" w:sz="0" w:space="0" w:color="auto"/>
                          </w:divBdr>
                        </w:div>
                        <w:div w:id="722215768">
                          <w:marLeft w:val="0"/>
                          <w:marRight w:val="0"/>
                          <w:marTop w:val="0"/>
                          <w:marBottom w:val="0"/>
                          <w:divBdr>
                            <w:top w:val="none" w:sz="0" w:space="0" w:color="auto"/>
                            <w:left w:val="none" w:sz="0" w:space="0" w:color="auto"/>
                            <w:bottom w:val="none" w:sz="0" w:space="0" w:color="auto"/>
                            <w:right w:val="none" w:sz="0" w:space="0" w:color="auto"/>
                          </w:divBdr>
                        </w:div>
                        <w:div w:id="1758937814">
                          <w:marLeft w:val="0"/>
                          <w:marRight w:val="0"/>
                          <w:marTop w:val="0"/>
                          <w:marBottom w:val="0"/>
                          <w:divBdr>
                            <w:top w:val="none" w:sz="0" w:space="0" w:color="auto"/>
                            <w:left w:val="none" w:sz="0" w:space="0" w:color="auto"/>
                            <w:bottom w:val="none" w:sz="0" w:space="0" w:color="auto"/>
                            <w:right w:val="none" w:sz="0" w:space="0" w:color="auto"/>
                          </w:divBdr>
                        </w:div>
                        <w:div w:id="154420550">
                          <w:marLeft w:val="0"/>
                          <w:marRight w:val="0"/>
                          <w:marTop w:val="0"/>
                          <w:marBottom w:val="0"/>
                          <w:divBdr>
                            <w:top w:val="none" w:sz="0" w:space="0" w:color="auto"/>
                            <w:left w:val="none" w:sz="0" w:space="0" w:color="auto"/>
                            <w:bottom w:val="none" w:sz="0" w:space="0" w:color="auto"/>
                            <w:right w:val="none" w:sz="0" w:space="0" w:color="auto"/>
                          </w:divBdr>
                        </w:div>
                        <w:div w:id="275331922">
                          <w:marLeft w:val="0"/>
                          <w:marRight w:val="0"/>
                          <w:marTop w:val="0"/>
                          <w:marBottom w:val="0"/>
                          <w:divBdr>
                            <w:top w:val="none" w:sz="0" w:space="0" w:color="auto"/>
                            <w:left w:val="none" w:sz="0" w:space="0" w:color="auto"/>
                            <w:bottom w:val="none" w:sz="0" w:space="0" w:color="auto"/>
                            <w:right w:val="none" w:sz="0" w:space="0" w:color="auto"/>
                          </w:divBdr>
                        </w:div>
                        <w:div w:id="855339574">
                          <w:marLeft w:val="0"/>
                          <w:marRight w:val="0"/>
                          <w:marTop w:val="0"/>
                          <w:marBottom w:val="0"/>
                          <w:divBdr>
                            <w:top w:val="none" w:sz="0" w:space="0" w:color="auto"/>
                            <w:left w:val="none" w:sz="0" w:space="0" w:color="auto"/>
                            <w:bottom w:val="none" w:sz="0" w:space="0" w:color="auto"/>
                            <w:right w:val="none" w:sz="0" w:space="0" w:color="auto"/>
                          </w:divBdr>
                        </w:div>
                        <w:div w:id="697585921">
                          <w:marLeft w:val="0"/>
                          <w:marRight w:val="0"/>
                          <w:marTop w:val="0"/>
                          <w:marBottom w:val="0"/>
                          <w:divBdr>
                            <w:top w:val="none" w:sz="0" w:space="0" w:color="auto"/>
                            <w:left w:val="none" w:sz="0" w:space="0" w:color="auto"/>
                            <w:bottom w:val="none" w:sz="0" w:space="0" w:color="auto"/>
                            <w:right w:val="none" w:sz="0" w:space="0" w:color="auto"/>
                          </w:divBdr>
                          <w:divsChild>
                            <w:div w:id="838471609">
                              <w:marLeft w:val="0"/>
                              <w:marRight w:val="0"/>
                              <w:marTop w:val="0"/>
                              <w:marBottom w:val="0"/>
                              <w:divBdr>
                                <w:top w:val="none" w:sz="0" w:space="0" w:color="auto"/>
                                <w:left w:val="none" w:sz="0" w:space="0" w:color="auto"/>
                                <w:bottom w:val="none" w:sz="0" w:space="0" w:color="auto"/>
                                <w:right w:val="none" w:sz="0" w:space="0" w:color="auto"/>
                              </w:divBdr>
                            </w:div>
                            <w:div w:id="1877351390">
                              <w:marLeft w:val="0"/>
                              <w:marRight w:val="0"/>
                              <w:marTop w:val="0"/>
                              <w:marBottom w:val="0"/>
                              <w:divBdr>
                                <w:top w:val="none" w:sz="0" w:space="0" w:color="auto"/>
                                <w:left w:val="none" w:sz="0" w:space="0" w:color="auto"/>
                                <w:bottom w:val="none" w:sz="0" w:space="0" w:color="auto"/>
                                <w:right w:val="none" w:sz="0" w:space="0" w:color="auto"/>
                              </w:divBdr>
                            </w:div>
                          </w:divsChild>
                        </w:div>
                        <w:div w:id="1542671810">
                          <w:marLeft w:val="0"/>
                          <w:marRight w:val="0"/>
                          <w:marTop w:val="0"/>
                          <w:marBottom w:val="0"/>
                          <w:divBdr>
                            <w:top w:val="none" w:sz="0" w:space="0" w:color="auto"/>
                            <w:left w:val="none" w:sz="0" w:space="0" w:color="auto"/>
                            <w:bottom w:val="none" w:sz="0" w:space="0" w:color="auto"/>
                            <w:right w:val="none" w:sz="0" w:space="0" w:color="auto"/>
                          </w:divBdr>
                          <w:divsChild>
                            <w:div w:id="543560368">
                              <w:marLeft w:val="0"/>
                              <w:marRight w:val="0"/>
                              <w:marTop w:val="0"/>
                              <w:marBottom w:val="0"/>
                              <w:divBdr>
                                <w:top w:val="none" w:sz="0" w:space="0" w:color="auto"/>
                                <w:left w:val="none" w:sz="0" w:space="0" w:color="auto"/>
                                <w:bottom w:val="none" w:sz="0" w:space="0" w:color="auto"/>
                                <w:right w:val="none" w:sz="0" w:space="0" w:color="auto"/>
                              </w:divBdr>
                            </w:div>
                            <w:div w:id="1343432837">
                              <w:marLeft w:val="0"/>
                              <w:marRight w:val="0"/>
                              <w:marTop w:val="0"/>
                              <w:marBottom w:val="0"/>
                              <w:divBdr>
                                <w:top w:val="none" w:sz="0" w:space="0" w:color="auto"/>
                                <w:left w:val="none" w:sz="0" w:space="0" w:color="auto"/>
                                <w:bottom w:val="none" w:sz="0" w:space="0" w:color="auto"/>
                                <w:right w:val="none" w:sz="0" w:space="0" w:color="auto"/>
                              </w:divBdr>
                            </w:div>
                            <w:div w:id="229845928">
                              <w:marLeft w:val="0"/>
                              <w:marRight w:val="0"/>
                              <w:marTop w:val="0"/>
                              <w:marBottom w:val="0"/>
                              <w:divBdr>
                                <w:top w:val="none" w:sz="0" w:space="0" w:color="auto"/>
                                <w:left w:val="none" w:sz="0" w:space="0" w:color="auto"/>
                                <w:bottom w:val="none" w:sz="0" w:space="0" w:color="auto"/>
                                <w:right w:val="none" w:sz="0" w:space="0" w:color="auto"/>
                              </w:divBdr>
                            </w:div>
                          </w:divsChild>
                        </w:div>
                        <w:div w:id="1014111861">
                          <w:marLeft w:val="0"/>
                          <w:marRight w:val="0"/>
                          <w:marTop w:val="0"/>
                          <w:marBottom w:val="0"/>
                          <w:divBdr>
                            <w:top w:val="none" w:sz="0" w:space="0" w:color="auto"/>
                            <w:left w:val="none" w:sz="0" w:space="0" w:color="auto"/>
                            <w:bottom w:val="none" w:sz="0" w:space="0" w:color="auto"/>
                            <w:right w:val="none" w:sz="0" w:space="0" w:color="auto"/>
                          </w:divBdr>
                        </w:div>
                        <w:div w:id="600114382">
                          <w:marLeft w:val="0"/>
                          <w:marRight w:val="0"/>
                          <w:marTop w:val="0"/>
                          <w:marBottom w:val="0"/>
                          <w:divBdr>
                            <w:top w:val="none" w:sz="0" w:space="0" w:color="auto"/>
                            <w:left w:val="none" w:sz="0" w:space="0" w:color="auto"/>
                            <w:bottom w:val="none" w:sz="0" w:space="0" w:color="auto"/>
                            <w:right w:val="none" w:sz="0" w:space="0" w:color="auto"/>
                          </w:divBdr>
                        </w:div>
                      </w:divsChild>
                    </w:div>
                    <w:div w:id="1714497865">
                      <w:marLeft w:val="0"/>
                      <w:marRight w:val="0"/>
                      <w:marTop w:val="0"/>
                      <w:marBottom w:val="0"/>
                      <w:divBdr>
                        <w:top w:val="none" w:sz="0" w:space="0" w:color="auto"/>
                        <w:left w:val="none" w:sz="0" w:space="0" w:color="auto"/>
                        <w:bottom w:val="none" w:sz="0" w:space="0" w:color="auto"/>
                        <w:right w:val="none" w:sz="0" w:space="0" w:color="auto"/>
                      </w:divBdr>
                      <w:divsChild>
                        <w:div w:id="11343735">
                          <w:marLeft w:val="0"/>
                          <w:marRight w:val="0"/>
                          <w:marTop w:val="0"/>
                          <w:marBottom w:val="0"/>
                          <w:divBdr>
                            <w:top w:val="none" w:sz="0" w:space="0" w:color="auto"/>
                            <w:left w:val="none" w:sz="0" w:space="0" w:color="auto"/>
                            <w:bottom w:val="none" w:sz="0" w:space="0" w:color="auto"/>
                            <w:right w:val="none" w:sz="0" w:space="0" w:color="auto"/>
                          </w:divBdr>
                        </w:div>
                        <w:div w:id="1323704799">
                          <w:marLeft w:val="0"/>
                          <w:marRight w:val="0"/>
                          <w:marTop w:val="0"/>
                          <w:marBottom w:val="0"/>
                          <w:divBdr>
                            <w:top w:val="none" w:sz="0" w:space="0" w:color="auto"/>
                            <w:left w:val="none" w:sz="0" w:space="0" w:color="auto"/>
                            <w:bottom w:val="none" w:sz="0" w:space="0" w:color="auto"/>
                            <w:right w:val="none" w:sz="0" w:space="0" w:color="auto"/>
                          </w:divBdr>
                        </w:div>
                        <w:div w:id="1562011731">
                          <w:marLeft w:val="0"/>
                          <w:marRight w:val="0"/>
                          <w:marTop w:val="0"/>
                          <w:marBottom w:val="0"/>
                          <w:divBdr>
                            <w:top w:val="none" w:sz="0" w:space="0" w:color="auto"/>
                            <w:left w:val="none" w:sz="0" w:space="0" w:color="auto"/>
                            <w:bottom w:val="none" w:sz="0" w:space="0" w:color="auto"/>
                            <w:right w:val="none" w:sz="0" w:space="0" w:color="auto"/>
                          </w:divBdr>
                        </w:div>
                        <w:div w:id="848522148">
                          <w:marLeft w:val="0"/>
                          <w:marRight w:val="0"/>
                          <w:marTop w:val="0"/>
                          <w:marBottom w:val="0"/>
                          <w:divBdr>
                            <w:top w:val="none" w:sz="0" w:space="0" w:color="auto"/>
                            <w:left w:val="none" w:sz="0" w:space="0" w:color="auto"/>
                            <w:bottom w:val="none" w:sz="0" w:space="0" w:color="auto"/>
                            <w:right w:val="none" w:sz="0" w:space="0" w:color="auto"/>
                          </w:divBdr>
                        </w:div>
                        <w:div w:id="499584772">
                          <w:marLeft w:val="0"/>
                          <w:marRight w:val="0"/>
                          <w:marTop w:val="0"/>
                          <w:marBottom w:val="0"/>
                          <w:divBdr>
                            <w:top w:val="none" w:sz="0" w:space="0" w:color="auto"/>
                            <w:left w:val="none" w:sz="0" w:space="0" w:color="auto"/>
                            <w:bottom w:val="none" w:sz="0" w:space="0" w:color="auto"/>
                            <w:right w:val="none" w:sz="0" w:space="0" w:color="auto"/>
                          </w:divBdr>
                        </w:div>
                        <w:div w:id="211964808">
                          <w:marLeft w:val="0"/>
                          <w:marRight w:val="0"/>
                          <w:marTop w:val="0"/>
                          <w:marBottom w:val="0"/>
                          <w:divBdr>
                            <w:top w:val="none" w:sz="0" w:space="0" w:color="auto"/>
                            <w:left w:val="none" w:sz="0" w:space="0" w:color="auto"/>
                            <w:bottom w:val="none" w:sz="0" w:space="0" w:color="auto"/>
                            <w:right w:val="none" w:sz="0" w:space="0" w:color="auto"/>
                          </w:divBdr>
                        </w:div>
                        <w:div w:id="1847092927">
                          <w:marLeft w:val="0"/>
                          <w:marRight w:val="0"/>
                          <w:marTop w:val="0"/>
                          <w:marBottom w:val="0"/>
                          <w:divBdr>
                            <w:top w:val="none" w:sz="0" w:space="0" w:color="auto"/>
                            <w:left w:val="none" w:sz="0" w:space="0" w:color="auto"/>
                            <w:bottom w:val="none" w:sz="0" w:space="0" w:color="auto"/>
                            <w:right w:val="none" w:sz="0" w:space="0" w:color="auto"/>
                          </w:divBdr>
                        </w:div>
                        <w:div w:id="302807981">
                          <w:marLeft w:val="0"/>
                          <w:marRight w:val="0"/>
                          <w:marTop w:val="0"/>
                          <w:marBottom w:val="0"/>
                          <w:divBdr>
                            <w:top w:val="none" w:sz="0" w:space="0" w:color="auto"/>
                            <w:left w:val="none" w:sz="0" w:space="0" w:color="auto"/>
                            <w:bottom w:val="none" w:sz="0" w:space="0" w:color="auto"/>
                            <w:right w:val="none" w:sz="0" w:space="0" w:color="auto"/>
                          </w:divBdr>
                        </w:div>
                        <w:div w:id="1102452963">
                          <w:marLeft w:val="0"/>
                          <w:marRight w:val="0"/>
                          <w:marTop w:val="0"/>
                          <w:marBottom w:val="0"/>
                          <w:divBdr>
                            <w:top w:val="none" w:sz="0" w:space="0" w:color="auto"/>
                            <w:left w:val="none" w:sz="0" w:space="0" w:color="auto"/>
                            <w:bottom w:val="none" w:sz="0" w:space="0" w:color="auto"/>
                            <w:right w:val="none" w:sz="0" w:space="0" w:color="auto"/>
                          </w:divBdr>
                        </w:div>
                        <w:div w:id="616647058">
                          <w:marLeft w:val="0"/>
                          <w:marRight w:val="0"/>
                          <w:marTop w:val="0"/>
                          <w:marBottom w:val="0"/>
                          <w:divBdr>
                            <w:top w:val="none" w:sz="0" w:space="0" w:color="auto"/>
                            <w:left w:val="none" w:sz="0" w:space="0" w:color="auto"/>
                            <w:bottom w:val="none" w:sz="0" w:space="0" w:color="auto"/>
                            <w:right w:val="none" w:sz="0" w:space="0" w:color="auto"/>
                          </w:divBdr>
                        </w:div>
                        <w:div w:id="1284724571">
                          <w:marLeft w:val="0"/>
                          <w:marRight w:val="0"/>
                          <w:marTop w:val="0"/>
                          <w:marBottom w:val="0"/>
                          <w:divBdr>
                            <w:top w:val="none" w:sz="0" w:space="0" w:color="auto"/>
                            <w:left w:val="none" w:sz="0" w:space="0" w:color="auto"/>
                            <w:bottom w:val="none" w:sz="0" w:space="0" w:color="auto"/>
                            <w:right w:val="none" w:sz="0" w:space="0" w:color="auto"/>
                          </w:divBdr>
                        </w:div>
                      </w:divsChild>
                    </w:div>
                    <w:div w:id="207958375">
                      <w:marLeft w:val="0"/>
                      <w:marRight w:val="0"/>
                      <w:marTop w:val="0"/>
                      <w:marBottom w:val="0"/>
                      <w:divBdr>
                        <w:top w:val="none" w:sz="0" w:space="0" w:color="auto"/>
                        <w:left w:val="none" w:sz="0" w:space="0" w:color="auto"/>
                        <w:bottom w:val="none" w:sz="0" w:space="0" w:color="auto"/>
                        <w:right w:val="none" w:sz="0" w:space="0" w:color="auto"/>
                      </w:divBdr>
                      <w:divsChild>
                        <w:div w:id="1253776856">
                          <w:marLeft w:val="0"/>
                          <w:marRight w:val="0"/>
                          <w:marTop w:val="0"/>
                          <w:marBottom w:val="0"/>
                          <w:divBdr>
                            <w:top w:val="none" w:sz="0" w:space="0" w:color="auto"/>
                            <w:left w:val="none" w:sz="0" w:space="0" w:color="auto"/>
                            <w:bottom w:val="none" w:sz="0" w:space="0" w:color="auto"/>
                            <w:right w:val="none" w:sz="0" w:space="0" w:color="auto"/>
                          </w:divBdr>
                        </w:div>
                        <w:div w:id="314534443">
                          <w:marLeft w:val="0"/>
                          <w:marRight w:val="0"/>
                          <w:marTop w:val="0"/>
                          <w:marBottom w:val="0"/>
                          <w:divBdr>
                            <w:top w:val="none" w:sz="0" w:space="0" w:color="auto"/>
                            <w:left w:val="none" w:sz="0" w:space="0" w:color="auto"/>
                            <w:bottom w:val="none" w:sz="0" w:space="0" w:color="auto"/>
                            <w:right w:val="none" w:sz="0" w:space="0" w:color="auto"/>
                          </w:divBdr>
                        </w:div>
                        <w:div w:id="2074808738">
                          <w:marLeft w:val="0"/>
                          <w:marRight w:val="0"/>
                          <w:marTop w:val="0"/>
                          <w:marBottom w:val="0"/>
                          <w:divBdr>
                            <w:top w:val="none" w:sz="0" w:space="0" w:color="auto"/>
                            <w:left w:val="none" w:sz="0" w:space="0" w:color="auto"/>
                            <w:bottom w:val="none" w:sz="0" w:space="0" w:color="auto"/>
                            <w:right w:val="none" w:sz="0" w:space="0" w:color="auto"/>
                          </w:divBdr>
                        </w:div>
                        <w:div w:id="764958459">
                          <w:marLeft w:val="0"/>
                          <w:marRight w:val="0"/>
                          <w:marTop w:val="0"/>
                          <w:marBottom w:val="0"/>
                          <w:divBdr>
                            <w:top w:val="none" w:sz="0" w:space="0" w:color="auto"/>
                            <w:left w:val="none" w:sz="0" w:space="0" w:color="auto"/>
                            <w:bottom w:val="none" w:sz="0" w:space="0" w:color="auto"/>
                            <w:right w:val="none" w:sz="0" w:space="0" w:color="auto"/>
                          </w:divBdr>
                        </w:div>
                        <w:div w:id="834371213">
                          <w:marLeft w:val="0"/>
                          <w:marRight w:val="0"/>
                          <w:marTop w:val="0"/>
                          <w:marBottom w:val="0"/>
                          <w:divBdr>
                            <w:top w:val="none" w:sz="0" w:space="0" w:color="auto"/>
                            <w:left w:val="none" w:sz="0" w:space="0" w:color="auto"/>
                            <w:bottom w:val="none" w:sz="0" w:space="0" w:color="auto"/>
                            <w:right w:val="none" w:sz="0" w:space="0" w:color="auto"/>
                          </w:divBdr>
                        </w:div>
                        <w:div w:id="1912233286">
                          <w:marLeft w:val="0"/>
                          <w:marRight w:val="0"/>
                          <w:marTop w:val="0"/>
                          <w:marBottom w:val="0"/>
                          <w:divBdr>
                            <w:top w:val="none" w:sz="0" w:space="0" w:color="auto"/>
                            <w:left w:val="none" w:sz="0" w:space="0" w:color="auto"/>
                            <w:bottom w:val="none" w:sz="0" w:space="0" w:color="auto"/>
                            <w:right w:val="none" w:sz="0" w:space="0" w:color="auto"/>
                          </w:divBdr>
                        </w:div>
                        <w:div w:id="1525828046">
                          <w:marLeft w:val="0"/>
                          <w:marRight w:val="0"/>
                          <w:marTop w:val="0"/>
                          <w:marBottom w:val="0"/>
                          <w:divBdr>
                            <w:top w:val="none" w:sz="0" w:space="0" w:color="auto"/>
                            <w:left w:val="none" w:sz="0" w:space="0" w:color="auto"/>
                            <w:bottom w:val="none" w:sz="0" w:space="0" w:color="auto"/>
                            <w:right w:val="none" w:sz="0" w:space="0" w:color="auto"/>
                          </w:divBdr>
                        </w:div>
                        <w:div w:id="790706870">
                          <w:marLeft w:val="0"/>
                          <w:marRight w:val="0"/>
                          <w:marTop w:val="0"/>
                          <w:marBottom w:val="0"/>
                          <w:divBdr>
                            <w:top w:val="none" w:sz="0" w:space="0" w:color="auto"/>
                            <w:left w:val="none" w:sz="0" w:space="0" w:color="auto"/>
                            <w:bottom w:val="none" w:sz="0" w:space="0" w:color="auto"/>
                            <w:right w:val="none" w:sz="0" w:space="0" w:color="auto"/>
                          </w:divBdr>
                        </w:div>
                        <w:div w:id="1288119908">
                          <w:marLeft w:val="0"/>
                          <w:marRight w:val="0"/>
                          <w:marTop w:val="0"/>
                          <w:marBottom w:val="0"/>
                          <w:divBdr>
                            <w:top w:val="none" w:sz="0" w:space="0" w:color="auto"/>
                            <w:left w:val="none" w:sz="0" w:space="0" w:color="auto"/>
                            <w:bottom w:val="none" w:sz="0" w:space="0" w:color="auto"/>
                            <w:right w:val="none" w:sz="0" w:space="0" w:color="auto"/>
                          </w:divBdr>
                        </w:div>
                        <w:div w:id="578178863">
                          <w:marLeft w:val="0"/>
                          <w:marRight w:val="0"/>
                          <w:marTop w:val="0"/>
                          <w:marBottom w:val="0"/>
                          <w:divBdr>
                            <w:top w:val="none" w:sz="0" w:space="0" w:color="auto"/>
                            <w:left w:val="none" w:sz="0" w:space="0" w:color="auto"/>
                            <w:bottom w:val="none" w:sz="0" w:space="0" w:color="auto"/>
                            <w:right w:val="none" w:sz="0" w:space="0" w:color="auto"/>
                          </w:divBdr>
                        </w:div>
                        <w:div w:id="691029421">
                          <w:marLeft w:val="0"/>
                          <w:marRight w:val="0"/>
                          <w:marTop w:val="0"/>
                          <w:marBottom w:val="0"/>
                          <w:divBdr>
                            <w:top w:val="none" w:sz="0" w:space="0" w:color="auto"/>
                            <w:left w:val="none" w:sz="0" w:space="0" w:color="auto"/>
                            <w:bottom w:val="none" w:sz="0" w:space="0" w:color="auto"/>
                            <w:right w:val="none" w:sz="0" w:space="0" w:color="auto"/>
                          </w:divBdr>
                        </w:div>
                        <w:div w:id="295919525">
                          <w:marLeft w:val="0"/>
                          <w:marRight w:val="0"/>
                          <w:marTop w:val="0"/>
                          <w:marBottom w:val="0"/>
                          <w:divBdr>
                            <w:top w:val="none" w:sz="0" w:space="0" w:color="auto"/>
                            <w:left w:val="none" w:sz="0" w:space="0" w:color="auto"/>
                            <w:bottom w:val="none" w:sz="0" w:space="0" w:color="auto"/>
                            <w:right w:val="none" w:sz="0" w:space="0" w:color="auto"/>
                          </w:divBdr>
                        </w:div>
                        <w:div w:id="337777283">
                          <w:marLeft w:val="0"/>
                          <w:marRight w:val="0"/>
                          <w:marTop w:val="0"/>
                          <w:marBottom w:val="0"/>
                          <w:divBdr>
                            <w:top w:val="none" w:sz="0" w:space="0" w:color="auto"/>
                            <w:left w:val="none" w:sz="0" w:space="0" w:color="auto"/>
                            <w:bottom w:val="none" w:sz="0" w:space="0" w:color="auto"/>
                            <w:right w:val="none" w:sz="0" w:space="0" w:color="auto"/>
                          </w:divBdr>
                        </w:div>
                        <w:div w:id="1187593827">
                          <w:marLeft w:val="0"/>
                          <w:marRight w:val="0"/>
                          <w:marTop w:val="0"/>
                          <w:marBottom w:val="0"/>
                          <w:divBdr>
                            <w:top w:val="none" w:sz="0" w:space="0" w:color="auto"/>
                            <w:left w:val="none" w:sz="0" w:space="0" w:color="auto"/>
                            <w:bottom w:val="none" w:sz="0" w:space="0" w:color="auto"/>
                            <w:right w:val="none" w:sz="0" w:space="0" w:color="auto"/>
                          </w:divBdr>
                        </w:div>
                        <w:div w:id="1724984070">
                          <w:marLeft w:val="0"/>
                          <w:marRight w:val="0"/>
                          <w:marTop w:val="0"/>
                          <w:marBottom w:val="0"/>
                          <w:divBdr>
                            <w:top w:val="none" w:sz="0" w:space="0" w:color="auto"/>
                            <w:left w:val="none" w:sz="0" w:space="0" w:color="auto"/>
                            <w:bottom w:val="none" w:sz="0" w:space="0" w:color="auto"/>
                            <w:right w:val="none" w:sz="0" w:space="0" w:color="auto"/>
                          </w:divBdr>
                        </w:div>
                        <w:div w:id="1979525523">
                          <w:marLeft w:val="0"/>
                          <w:marRight w:val="0"/>
                          <w:marTop w:val="0"/>
                          <w:marBottom w:val="0"/>
                          <w:divBdr>
                            <w:top w:val="none" w:sz="0" w:space="0" w:color="auto"/>
                            <w:left w:val="none" w:sz="0" w:space="0" w:color="auto"/>
                            <w:bottom w:val="none" w:sz="0" w:space="0" w:color="auto"/>
                            <w:right w:val="none" w:sz="0" w:space="0" w:color="auto"/>
                          </w:divBdr>
                        </w:div>
                      </w:divsChild>
                    </w:div>
                    <w:div w:id="316424696">
                      <w:marLeft w:val="0"/>
                      <w:marRight w:val="0"/>
                      <w:marTop w:val="0"/>
                      <w:marBottom w:val="0"/>
                      <w:divBdr>
                        <w:top w:val="none" w:sz="0" w:space="0" w:color="auto"/>
                        <w:left w:val="none" w:sz="0" w:space="0" w:color="auto"/>
                        <w:bottom w:val="none" w:sz="0" w:space="0" w:color="auto"/>
                        <w:right w:val="none" w:sz="0" w:space="0" w:color="auto"/>
                      </w:divBdr>
                      <w:divsChild>
                        <w:div w:id="1001079943">
                          <w:marLeft w:val="0"/>
                          <w:marRight w:val="0"/>
                          <w:marTop w:val="0"/>
                          <w:marBottom w:val="0"/>
                          <w:divBdr>
                            <w:top w:val="none" w:sz="0" w:space="0" w:color="auto"/>
                            <w:left w:val="none" w:sz="0" w:space="0" w:color="auto"/>
                            <w:bottom w:val="none" w:sz="0" w:space="0" w:color="auto"/>
                            <w:right w:val="none" w:sz="0" w:space="0" w:color="auto"/>
                          </w:divBdr>
                        </w:div>
                        <w:div w:id="1691686310">
                          <w:marLeft w:val="0"/>
                          <w:marRight w:val="0"/>
                          <w:marTop w:val="0"/>
                          <w:marBottom w:val="0"/>
                          <w:divBdr>
                            <w:top w:val="none" w:sz="0" w:space="0" w:color="auto"/>
                            <w:left w:val="none" w:sz="0" w:space="0" w:color="auto"/>
                            <w:bottom w:val="none" w:sz="0" w:space="0" w:color="auto"/>
                            <w:right w:val="none" w:sz="0" w:space="0" w:color="auto"/>
                          </w:divBdr>
                        </w:div>
                        <w:div w:id="1195919138">
                          <w:marLeft w:val="0"/>
                          <w:marRight w:val="0"/>
                          <w:marTop w:val="0"/>
                          <w:marBottom w:val="0"/>
                          <w:divBdr>
                            <w:top w:val="none" w:sz="0" w:space="0" w:color="auto"/>
                            <w:left w:val="none" w:sz="0" w:space="0" w:color="auto"/>
                            <w:bottom w:val="none" w:sz="0" w:space="0" w:color="auto"/>
                            <w:right w:val="none" w:sz="0" w:space="0" w:color="auto"/>
                          </w:divBdr>
                        </w:div>
                        <w:div w:id="788164347">
                          <w:marLeft w:val="0"/>
                          <w:marRight w:val="0"/>
                          <w:marTop w:val="0"/>
                          <w:marBottom w:val="0"/>
                          <w:divBdr>
                            <w:top w:val="none" w:sz="0" w:space="0" w:color="auto"/>
                            <w:left w:val="none" w:sz="0" w:space="0" w:color="auto"/>
                            <w:bottom w:val="none" w:sz="0" w:space="0" w:color="auto"/>
                            <w:right w:val="none" w:sz="0" w:space="0" w:color="auto"/>
                          </w:divBdr>
                        </w:div>
                        <w:div w:id="1544756449">
                          <w:marLeft w:val="0"/>
                          <w:marRight w:val="0"/>
                          <w:marTop w:val="0"/>
                          <w:marBottom w:val="0"/>
                          <w:divBdr>
                            <w:top w:val="none" w:sz="0" w:space="0" w:color="auto"/>
                            <w:left w:val="none" w:sz="0" w:space="0" w:color="auto"/>
                            <w:bottom w:val="none" w:sz="0" w:space="0" w:color="auto"/>
                            <w:right w:val="none" w:sz="0" w:space="0" w:color="auto"/>
                          </w:divBdr>
                        </w:div>
                        <w:div w:id="1110197322">
                          <w:marLeft w:val="0"/>
                          <w:marRight w:val="0"/>
                          <w:marTop w:val="0"/>
                          <w:marBottom w:val="0"/>
                          <w:divBdr>
                            <w:top w:val="none" w:sz="0" w:space="0" w:color="auto"/>
                            <w:left w:val="none" w:sz="0" w:space="0" w:color="auto"/>
                            <w:bottom w:val="none" w:sz="0" w:space="0" w:color="auto"/>
                            <w:right w:val="none" w:sz="0" w:space="0" w:color="auto"/>
                          </w:divBdr>
                        </w:div>
                        <w:div w:id="493495119">
                          <w:marLeft w:val="0"/>
                          <w:marRight w:val="0"/>
                          <w:marTop w:val="0"/>
                          <w:marBottom w:val="0"/>
                          <w:divBdr>
                            <w:top w:val="none" w:sz="0" w:space="0" w:color="auto"/>
                            <w:left w:val="none" w:sz="0" w:space="0" w:color="auto"/>
                            <w:bottom w:val="none" w:sz="0" w:space="0" w:color="auto"/>
                            <w:right w:val="none" w:sz="0" w:space="0" w:color="auto"/>
                          </w:divBdr>
                        </w:div>
                        <w:div w:id="538589378">
                          <w:marLeft w:val="0"/>
                          <w:marRight w:val="0"/>
                          <w:marTop w:val="0"/>
                          <w:marBottom w:val="0"/>
                          <w:divBdr>
                            <w:top w:val="none" w:sz="0" w:space="0" w:color="auto"/>
                            <w:left w:val="none" w:sz="0" w:space="0" w:color="auto"/>
                            <w:bottom w:val="none" w:sz="0" w:space="0" w:color="auto"/>
                            <w:right w:val="none" w:sz="0" w:space="0" w:color="auto"/>
                          </w:divBdr>
                        </w:div>
                        <w:div w:id="911961332">
                          <w:marLeft w:val="0"/>
                          <w:marRight w:val="0"/>
                          <w:marTop w:val="0"/>
                          <w:marBottom w:val="0"/>
                          <w:divBdr>
                            <w:top w:val="none" w:sz="0" w:space="0" w:color="auto"/>
                            <w:left w:val="none" w:sz="0" w:space="0" w:color="auto"/>
                            <w:bottom w:val="none" w:sz="0" w:space="0" w:color="auto"/>
                            <w:right w:val="none" w:sz="0" w:space="0" w:color="auto"/>
                          </w:divBdr>
                        </w:div>
                        <w:div w:id="1583761639">
                          <w:marLeft w:val="0"/>
                          <w:marRight w:val="0"/>
                          <w:marTop w:val="0"/>
                          <w:marBottom w:val="0"/>
                          <w:divBdr>
                            <w:top w:val="none" w:sz="0" w:space="0" w:color="auto"/>
                            <w:left w:val="none" w:sz="0" w:space="0" w:color="auto"/>
                            <w:bottom w:val="none" w:sz="0" w:space="0" w:color="auto"/>
                            <w:right w:val="none" w:sz="0" w:space="0" w:color="auto"/>
                          </w:divBdr>
                        </w:div>
                        <w:div w:id="401370462">
                          <w:marLeft w:val="0"/>
                          <w:marRight w:val="0"/>
                          <w:marTop w:val="0"/>
                          <w:marBottom w:val="0"/>
                          <w:divBdr>
                            <w:top w:val="none" w:sz="0" w:space="0" w:color="auto"/>
                            <w:left w:val="none" w:sz="0" w:space="0" w:color="auto"/>
                            <w:bottom w:val="none" w:sz="0" w:space="0" w:color="auto"/>
                            <w:right w:val="none" w:sz="0" w:space="0" w:color="auto"/>
                          </w:divBdr>
                        </w:div>
                        <w:div w:id="1354189917">
                          <w:marLeft w:val="0"/>
                          <w:marRight w:val="0"/>
                          <w:marTop w:val="0"/>
                          <w:marBottom w:val="0"/>
                          <w:divBdr>
                            <w:top w:val="none" w:sz="0" w:space="0" w:color="auto"/>
                            <w:left w:val="none" w:sz="0" w:space="0" w:color="auto"/>
                            <w:bottom w:val="none" w:sz="0" w:space="0" w:color="auto"/>
                            <w:right w:val="none" w:sz="0" w:space="0" w:color="auto"/>
                          </w:divBdr>
                        </w:div>
                        <w:div w:id="2096631172">
                          <w:marLeft w:val="0"/>
                          <w:marRight w:val="0"/>
                          <w:marTop w:val="0"/>
                          <w:marBottom w:val="0"/>
                          <w:divBdr>
                            <w:top w:val="none" w:sz="0" w:space="0" w:color="auto"/>
                            <w:left w:val="none" w:sz="0" w:space="0" w:color="auto"/>
                            <w:bottom w:val="none" w:sz="0" w:space="0" w:color="auto"/>
                            <w:right w:val="none" w:sz="0" w:space="0" w:color="auto"/>
                          </w:divBdr>
                        </w:div>
                        <w:div w:id="1558055935">
                          <w:marLeft w:val="0"/>
                          <w:marRight w:val="0"/>
                          <w:marTop w:val="0"/>
                          <w:marBottom w:val="0"/>
                          <w:divBdr>
                            <w:top w:val="none" w:sz="0" w:space="0" w:color="auto"/>
                            <w:left w:val="none" w:sz="0" w:space="0" w:color="auto"/>
                            <w:bottom w:val="none" w:sz="0" w:space="0" w:color="auto"/>
                            <w:right w:val="none" w:sz="0" w:space="0" w:color="auto"/>
                          </w:divBdr>
                        </w:div>
                        <w:div w:id="1197304949">
                          <w:marLeft w:val="0"/>
                          <w:marRight w:val="0"/>
                          <w:marTop w:val="0"/>
                          <w:marBottom w:val="0"/>
                          <w:divBdr>
                            <w:top w:val="none" w:sz="0" w:space="0" w:color="auto"/>
                            <w:left w:val="none" w:sz="0" w:space="0" w:color="auto"/>
                            <w:bottom w:val="none" w:sz="0" w:space="0" w:color="auto"/>
                            <w:right w:val="none" w:sz="0" w:space="0" w:color="auto"/>
                          </w:divBdr>
                        </w:div>
                        <w:div w:id="620454702">
                          <w:marLeft w:val="0"/>
                          <w:marRight w:val="0"/>
                          <w:marTop w:val="0"/>
                          <w:marBottom w:val="0"/>
                          <w:divBdr>
                            <w:top w:val="none" w:sz="0" w:space="0" w:color="auto"/>
                            <w:left w:val="none" w:sz="0" w:space="0" w:color="auto"/>
                            <w:bottom w:val="none" w:sz="0" w:space="0" w:color="auto"/>
                            <w:right w:val="none" w:sz="0" w:space="0" w:color="auto"/>
                          </w:divBdr>
                        </w:div>
                        <w:div w:id="1327250640">
                          <w:marLeft w:val="0"/>
                          <w:marRight w:val="0"/>
                          <w:marTop w:val="0"/>
                          <w:marBottom w:val="0"/>
                          <w:divBdr>
                            <w:top w:val="none" w:sz="0" w:space="0" w:color="auto"/>
                            <w:left w:val="none" w:sz="0" w:space="0" w:color="auto"/>
                            <w:bottom w:val="none" w:sz="0" w:space="0" w:color="auto"/>
                            <w:right w:val="none" w:sz="0" w:space="0" w:color="auto"/>
                          </w:divBdr>
                        </w:div>
                        <w:div w:id="1380742427">
                          <w:marLeft w:val="0"/>
                          <w:marRight w:val="0"/>
                          <w:marTop w:val="0"/>
                          <w:marBottom w:val="0"/>
                          <w:divBdr>
                            <w:top w:val="none" w:sz="0" w:space="0" w:color="auto"/>
                            <w:left w:val="none" w:sz="0" w:space="0" w:color="auto"/>
                            <w:bottom w:val="none" w:sz="0" w:space="0" w:color="auto"/>
                            <w:right w:val="none" w:sz="0" w:space="0" w:color="auto"/>
                          </w:divBdr>
                        </w:div>
                        <w:div w:id="1372992281">
                          <w:marLeft w:val="0"/>
                          <w:marRight w:val="0"/>
                          <w:marTop w:val="0"/>
                          <w:marBottom w:val="0"/>
                          <w:divBdr>
                            <w:top w:val="none" w:sz="0" w:space="0" w:color="auto"/>
                            <w:left w:val="none" w:sz="0" w:space="0" w:color="auto"/>
                            <w:bottom w:val="none" w:sz="0" w:space="0" w:color="auto"/>
                            <w:right w:val="none" w:sz="0" w:space="0" w:color="auto"/>
                          </w:divBdr>
                        </w:div>
                        <w:div w:id="1001617015">
                          <w:marLeft w:val="0"/>
                          <w:marRight w:val="0"/>
                          <w:marTop w:val="0"/>
                          <w:marBottom w:val="0"/>
                          <w:divBdr>
                            <w:top w:val="none" w:sz="0" w:space="0" w:color="auto"/>
                            <w:left w:val="none" w:sz="0" w:space="0" w:color="auto"/>
                            <w:bottom w:val="none" w:sz="0" w:space="0" w:color="auto"/>
                            <w:right w:val="none" w:sz="0" w:space="0" w:color="auto"/>
                          </w:divBdr>
                        </w:div>
                        <w:div w:id="16273568">
                          <w:marLeft w:val="0"/>
                          <w:marRight w:val="0"/>
                          <w:marTop w:val="0"/>
                          <w:marBottom w:val="0"/>
                          <w:divBdr>
                            <w:top w:val="none" w:sz="0" w:space="0" w:color="auto"/>
                            <w:left w:val="none" w:sz="0" w:space="0" w:color="auto"/>
                            <w:bottom w:val="none" w:sz="0" w:space="0" w:color="auto"/>
                            <w:right w:val="none" w:sz="0" w:space="0" w:color="auto"/>
                          </w:divBdr>
                        </w:div>
                        <w:div w:id="359747374">
                          <w:marLeft w:val="0"/>
                          <w:marRight w:val="0"/>
                          <w:marTop w:val="0"/>
                          <w:marBottom w:val="0"/>
                          <w:divBdr>
                            <w:top w:val="none" w:sz="0" w:space="0" w:color="auto"/>
                            <w:left w:val="none" w:sz="0" w:space="0" w:color="auto"/>
                            <w:bottom w:val="none" w:sz="0" w:space="0" w:color="auto"/>
                            <w:right w:val="none" w:sz="0" w:space="0" w:color="auto"/>
                          </w:divBdr>
                        </w:div>
                        <w:div w:id="191463141">
                          <w:marLeft w:val="0"/>
                          <w:marRight w:val="0"/>
                          <w:marTop w:val="0"/>
                          <w:marBottom w:val="0"/>
                          <w:divBdr>
                            <w:top w:val="none" w:sz="0" w:space="0" w:color="auto"/>
                            <w:left w:val="none" w:sz="0" w:space="0" w:color="auto"/>
                            <w:bottom w:val="none" w:sz="0" w:space="0" w:color="auto"/>
                            <w:right w:val="none" w:sz="0" w:space="0" w:color="auto"/>
                          </w:divBdr>
                        </w:div>
                        <w:div w:id="1832985662">
                          <w:marLeft w:val="0"/>
                          <w:marRight w:val="0"/>
                          <w:marTop w:val="0"/>
                          <w:marBottom w:val="0"/>
                          <w:divBdr>
                            <w:top w:val="none" w:sz="0" w:space="0" w:color="auto"/>
                            <w:left w:val="none" w:sz="0" w:space="0" w:color="auto"/>
                            <w:bottom w:val="none" w:sz="0" w:space="0" w:color="auto"/>
                            <w:right w:val="none" w:sz="0" w:space="0" w:color="auto"/>
                          </w:divBdr>
                        </w:div>
                        <w:div w:id="1201285165">
                          <w:marLeft w:val="0"/>
                          <w:marRight w:val="0"/>
                          <w:marTop w:val="0"/>
                          <w:marBottom w:val="0"/>
                          <w:divBdr>
                            <w:top w:val="none" w:sz="0" w:space="0" w:color="auto"/>
                            <w:left w:val="none" w:sz="0" w:space="0" w:color="auto"/>
                            <w:bottom w:val="none" w:sz="0" w:space="0" w:color="auto"/>
                            <w:right w:val="none" w:sz="0" w:space="0" w:color="auto"/>
                          </w:divBdr>
                        </w:div>
                        <w:div w:id="640960027">
                          <w:marLeft w:val="0"/>
                          <w:marRight w:val="0"/>
                          <w:marTop w:val="0"/>
                          <w:marBottom w:val="0"/>
                          <w:divBdr>
                            <w:top w:val="none" w:sz="0" w:space="0" w:color="auto"/>
                            <w:left w:val="none" w:sz="0" w:space="0" w:color="auto"/>
                            <w:bottom w:val="none" w:sz="0" w:space="0" w:color="auto"/>
                            <w:right w:val="none" w:sz="0" w:space="0" w:color="auto"/>
                          </w:divBdr>
                        </w:div>
                        <w:div w:id="1271661938">
                          <w:marLeft w:val="0"/>
                          <w:marRight w:val="0"/>
                          <w:marTop w:val="0"/>
                          <w:marBottom w:val="0"/>
                          <w:divBdr>
                            <w:top w:val="none" w:sz="0" w:space="0" w:color="auto"/>
                            <w:left w:val="none" w:sz="0" w:space="0" w:color="auto"/>
                            <w:bottom w:val="none" w:sz="0" w:space="0" w:color="auto"/>
                            <w:right w:val="none" w:sz="0" w:space="0" w:color="auto"/>
                          </w:divBdr>
                        </w:div>
                        <w:div w:id="1417290104">
                          <w:marLeft w:val="0"/>
                          <w:marRight w:val="0"/>
                          <w:marTop w:val="0"/>
                          <w:marBottom w:val="0"/>
                          <w:divBdr>
                            <w:top w:val="none" w:sz="0" w:space="0" w:color="auto"/>
                            <w:left w:val="none" w:sz="0" w:space="0" w:color="auto"/>
                            <w:bottom w:val="none" w:sz="0" w:space="0" w:color="auto"/>
                            <w:right w:val="none" w:sz="0" w:space="0" w:color="auto"/>
                          </w:divBdr>
                        </w:div>
                        <w:div w:id="745150525">
                          <w:marLeft w:val="0"/>
                          <w:marRight w:val="0"/>
                          <w:marTop w:val="0"/>
                          <w:marBottom w:val="0"/>
                          <w:divBdr>
                            <w:top w:val="none" w:sz="0" w:space="0" w:color="auto"/>
                            <w:left w:val="none" w:sz="0" w:space="0" w:color="auto"/>
                            <w:bottom w:val="none" w:sz="0" w:space="0" w:color="auto"/>
                            <w:right w:val="none" w:sz="0" w:space="0" w:color="auto"/>
                          </w:divBdr>
                        </w:div>
                        <w:div w:id="998580837">
                          <w:marLeft w:val="0"/>
                          <w:marRight w:val="0"/>
                          <w:marTop w:val="0"/>
                          <w:marBottom w:val="0"/>
                          <w:divBdr>
                            <w:top w:val="none" w:sz="0" w:space="0" w:color="auto"/>
                            <w:left w:val="none" w:sz="0" w:space="0" w:color="auto"/>
                            <w:bottom w:val="none" w:sz="0" w:space="0" w:color="auto"/>
                            <w:right w:val="none" w:sz="0" w:space="0" w:color="auto"/>
                          </w:divBdr>
                        </w:div>
                        <w:div w:id="357050566">
                          <w:marLeft w:val="0"/>
                          <w:marRight w:val="0"/>
                          <w:marTop w:val="0"/>
                          <w:marBottom w:val="0"/>
                          <w:divBdr>
                            <w:top w:val="none" w:sz="0" w:space="0" w:color="auto"/>
                            <w:left w:val="none" w:sz="0" w:space="0" w:color="auto"/>
                            <w:bottom w:val="none" w:sz="0" w:space="0" w:color="auto"/>
                            <w:right w:val="none" w:sz="0" w:space="0" w:color="auto"/>
                          </w:divBdr>
                        </w:div>
                        <w:div w:id="2083869180">
                          <w:marLeft w:val="0"/>
                          <w:marRight w:val="0"/>
                          <w:marTop w:val="0"/>
                          <w:marBottom w:val="0"/>
                          <w:divBdr>
                            <w:top w:val="none" w:sz="0" w:space="0" w:color="auto"/>
                            <w:left w:val="none" w:sz="0" w:space="0" w:color="auto"/>
                            <w:bottom w:val="none" w:sz="0" w:space="0" w:color="auto"/>
                            <w:right w:val="none" w:sz="0" w:space="0" w:color="auto"/>
                          </w:divBdr>
                        </w:div>
                        <w:div w:id="899286375">
                          <w:marLeft w:val="0"/>
                          <w:marRight w:val="0"/>
                          <w:marTop w:val="0"/>
                          <w:marBottom w:val="0"/>
                          <w:divBdr>
                            <w:top w:val="none" w:sz="0" w:space="0" w:color="auto"/>
                            <w:left w:val="none" w:sz="0" w:space="0" w:color="auto"/>
                            <w:bottom w:val="none" w:sz="0" w:space="0" w:color="auto"/>
                            <w:right w:val="none" w:sz="0" w:space="0" w:color="auto"/>
                          </w:divBdr>
                        </w:div>
                        <w:div w:id="1426262246">
                          <w:marLeft w:val="0"/>
                          <w:marRight w:val="0"/>
                          <w:marTop w:val="0"/>
                          <w:marBottom w:val="0"/>
                          <w:divBdr>
                            <w:top w:val="none" w:sz="0" w:space="0" w:color="auto"/>
                            <w:left w:val="none" w:sz="0" w:space="0" w:color="auto"/>
                            <w:bottom w:val="none" w:sz="0" w:space="0" w:color="auto"/>
                            <w:right w:val="none" w:sz="0" w:space="0" w:color="auto"/>
                          </w:divBdr>
                        </w:div>
                        <w:div w:id="172427523">
                          <w:marLeft w:val="0"/>
                          <w:marRight w:val="0"/>
                          <w:marTop w:val="0"/>
                          <w:marBottom w:val="0"/>
                          <w:divBdr>
                            <w:top w:val="none" w:sz="0" w:space="0" w:color="auto"/>
                            <w:left w:val="none" w:sz="0" w:space="0" w:color="auto"/>
                            <w:bottom w:val="none" w:sz="0" w:space="0" w:color="auto"/>
                            <w:right w:val="none" w:sz="0" w:space="0" w:color="auto"/>
                          </w:divBdr>
                        </w:div>
                        <w:div w:id="1565021290">
                          <w:marLeft w:val="0"/>
                          <w:marRight w:val="0"/>
                          <w:marTop w:val="0"/>
                          <w:marBottom w:val="0"/>
                          <w:divBdr>
                            <w:top w:val="none" w:sz="0" w:space="0" w:color="auto"/>
                            <w:left w:val="none" w:sz="0" w:space="0" w:color="auto"/>
                            <w:bottom w:val="none" w:sz="0" w:space="0" w:color="auto"/>
                            <w:right w:val="none" w:sz="0" w:space="0" w:color="auto"/>
                          </w:divBdr>
                        </w:div>
                        <w:div w:id="419377447">
                          <w:marLeft w:val="0"/>
                          <w:marRight w:val="0"/>
                          <w:marTop w:val="0"/>
                          <w:marBottom w:val="0"/>
                          <w:divBdr>
                            <w:top w:val="none" w:sz="0" w:space="0" w:color="auto"/>
                            <w:left w:val="none" w:sz="0" w:space="0" w:color="auto"/>
                            <w:bottom w:val="none" w:sz="0" w:space="0" w:color="auto"/>
                            <w:right w:val="none" w:sz="0" w:space="0" w:color="auto"/>
                          </w:divBdr>
                        </w:div>
                        <w:div w:id="1744451093">
                          <w:marLeft w:val="0"/>
                          <w:marRight w:val="0"/>
                          <w:marTop w:val="0"/>
                          <w:marBottom w:val="0"/>
                          <w:divBdr>
                            <w:top w:val="none" w:sz="0" w:space="0" w:color="auto"/>
                            <w:left w:val="none" w:sz="0" w:space="0" w:color="auto"/>
                            <w:bottom w:val="none" w:sz="0" w:space="0" w:color="auto"/>
                            <w:right w:val="none" w:sz="0" w:space="0" w:color="auto"/>
                          </w:divBdr>
                        </w:div>
                        <w:div w:id="263154249">
                          <w:marLeft w:val="0"/>
                          <w:marRight w:val="0"/>
                          <w:marTop w:val="0"/>
                          <w:marBottom w:val="0"/>
                          <w:divBdr>
                            <w:top w:val="none" w:sz="0" w:space="0" w:color="auto"/>
                            <w:left w:val="none" w:sz="0" w:space="0" w:color="auto"/>
                            <w:bottom w:val="none" w:sz="0" w:space="0" w:color="auto"/>
                            <w:right w:val="none" w:sz="0" w:space="0" w:color="auto"/>
                          </w:divBdr>
                        </w:div>
                        <w:div w:id="682973719">
                          <w:marLeft w:val="0"/>
                          <w:marRight w:val="0"/>
                          <w:marTop w:val="0"/>
                          <w:marBottom w:val="0"/>
                          <w:divBdr>
                            <w:top w:val="none" w:sz="0" w:space="0" w:color="auto"/>
                            <w:left w:val="none" w:sz="0" w:space="0" w:color="auto"/>
                            <w:bottom w:val="none" w:sz="0" w:space="0" w:color="auto"/>
                            <w:right w:val="none" w:sz="0" w:space="0" w:color="auto"/>
                          </w:divBdr>
                        </w:div>
                        <w:div w:id="637077806">
                          <w:marLeft w:val="0"/>
                          <w:marRight w:val="0"/>
                          <w:marTop w:val="0"/>
                          <w:marBottom w:val="0"/>
                          <w:divBdr>
                            <w:top w:val="none" w:sz="0" w:space="0" w:color="auto"/>
                            <w:left w:val="none" w:sz="0" w:space="0" w:color="auto"/>
                            <w:bottom w:val="none" w:sz="0" w:space="0" w:color="auto"/>
                            <w:right w:val="none" w:sz="0" w:space="0" w:color="auto"/>
                          </w:divBdr>
                        </w:div>
                        <w:div w:id="533426796">
                          <w:marLeft w:val="0"/>
                          <w:marRight w:val="0"/>
                          <w:marTop w:val="0"/>
                          <w:marBottom w:val="0"/>
                          <w:divBdr>
                            <w:top w:val="none" w:sz="0" w:space="0" w:color="auto"/>
                            <w:left w:val="none" w:sz="0" w:space="0" w:color="auto"/>
                            <w:bottom w:val="none" w:sz="0" w:space="0" w:color="auto"/>
                            <w:right w:val="none" w:sz="0" w:space="0" w:color="auto"/>
                          </w:divBdr>
                        </w:div>
                        <w:div w:id="899248742">
                          <w:marLeft w:val="0"/>
                          <w:marRight w:val="0"/>
                          <w:marTop w:val="0"/>
                          <w:marBottom w:val="0"/>
                          <w:divBdr>
                            <w:top w:val="none" w:sz="0" w:space="0" w:color="auto"/>
                            <w:left w:val="none" w:sz="0" w:space="0" w:color="auto"/>
                            <w:bottom w:val="none" w:sz="0" w:space="0" w:color="auto"/>
                            <w:right w:val="none" w:sz="0" w:space="0" w:color="auto"/>
                          </w:divBdr>
                        </w:div>
                        <w:div w:id="1373071214">
                          <w:marLeft w:val="0"/>
                          <w:marRight w:val="0"/>
                          <w:marTop w:val="0"/>
                          <w:marBottom w:val="0"/>
                          <w:divBdr>
                            <w:top w:val="none" w:sz="0" w:space="0" w:color="auto"/>
                            <w:left w:val="none" w:sz="0" w:space="0" w:color="auto"/>
                            <w:bottom w:val="none" w:sz="0" w:space="0" w:color="auto"/>
                            <w:right w:val="none" w:sz="0" w:space="0" w:color="auto"/>
                          </w:divBdr>
                        </w:div>
                        <w:div w:id="1321613436">
                          <w:marLeft w:val="0"/>
                          <w:marRight w:val="0"/>
                          <w:marTop w:val="0"/>
                          <w:marBottom w:val="0"/>
                          <w:divBdr>
                            <w:top w:val="none" w:sz="0" w:space="0" w:color="auto"/>
                            <w:left w:val="none" w:sz="0" w:space="0" w:color="auto"/>
                            <w:bottom w:val="none" w:sz="0" w:space="0" w:color="auto"/>
                            <w:right w:val="none" w:sz="0" w:space="0" w:color="auto"/>
                          </w:divBdr>
                        </w:div>
                        <w:div w:id="453064059">
                          <w:marLeft w:val="0"/>
                          <w:marRight w:val="0"/>
                          <w:marTop w:val="0"/>
                          <w:marBottom w:val="0"/>
                          <w:divBdr>
                            <w:top w:val="none" w:sz="0" w:space="0" w:color="auto"/>
                            <w:left w:val="none" w:sz="0" w:space="0" w:color="auto"/>
                            <w:bottom w:val="none" w:sz="0" w:space="0" w:color="auto"/>
                            <w:right w:val="none" w:sz="0" w:space="0" w:color="auto"/>
                          </w:divBdr>
                        </w:div>
                        <w:div w:id="1434282232">
                          <w:marLeft w:val="0"/>
                          <w:marRight w:val="0"/>
                          <w:marTop w:val="0"/>
                          <w:marBottom w:val="0"/>
                          <w:divBdr>
                            <w:top w:val="none" w:sz="0" w:space="0" w:color="auto"/>
                            <w:left w:val="none" w:sz="0" w:space="0" w:color="auto"/>
                            <w:bottom w:val="none" w:sz="0" w:space="0" w:color="auto"/>
                            <w:right w:val="none" w:sz="0" w:space="0" w:color="auto"/>
                          </w:divBdr>
                        </w:div>
                        <w:div w:id="1548910021">
                          <w:marLeft w:val="0"/>
                          <w:marRight w:val="0"/>
                          <w:marTop w:val="0"/>
                          <w:marBottom w:val="0"/>
                          <w:divBdr>
                            <w:top w:val="none" w:sz="0" w:space="0" w:color="auto"/>
                            <w:left w:val="none" w:sz="0" w:space="0" w:color="auto"/>
                            <w:bottom w:val="none" w:sz="0" w:space="0" w:color="auto"/>
                            <w:right w:val="none" w:sz="0" w:space="0" w:color="auto"/>
                          </w:divBdr>
                        </w:div>
                        <w:div w:id="410935506">
                          <w:marLeft w:val="0"/>
                          <w:marRight w:val="0"/>
                          <w:marTop w:val="0"/>
                          <w:marBottom w:val="0"/>
                          <w:divBdr>
                            <w:top w:val="none" w:sz="0" w:space="0" w:color="auto"/>
                            <w:left w:val="none" w:sz="0" w:space="0" w:color="auto"/>
                            <w:bottom w:val="none" w:sz="0" w:space="0" w:color="auto"/>
                            <w:right w:val="none" w:sz="0" w:space="0" w:color="auto"/>
                          </w:divBdr>
                        </w:div>
                        <w:div w:id="267079978">
                          <w:marLeft w:val="0"/>
                          <w:marRight w:val="0"/>
                          <w:marTop w:val="0"/>
                          <w:marBottom w:val="0"/>
                          <w:divBdr>
                            <w:top w:val="none" w:sz="0" w:space="0" w:color="auto"/>
                            <w:left w:val="none" w:sz="0" w:space="0" w:color="auto"/>
                            <w:bottom w:val="none" w:sz="0" w:space="0" w:color="auto"/>
                            <w:right w:val="none" w:sz="0" w:space="0" w:color="auto"/>
                          </w:divBdr>
                        </w:div>
                        <w:div w:id="1194223182">
                          <w:marLeft w:val="0"/>
                          <w:marRight w:val="0"/>
                          <w:marTop w:val="0"/>
                          <w:marBottom w:val="0"/>
                          <w:divBdr>
                            <w:top w:val="none" w:sz="0" w:space="0" w:color="auto"/>
                            <w:left w:val="none" w:sz="0" w:space="0" w:color="auto"/>
                            <w:bottom w:val="none" w:sz="0" w:space="0" w:color="auto"/>
                            <w:right w:val="none" w:sz="0" w:space="0" w:color="auto"/>
                          </w:divBdr>
                        </w:div>
                        <w:div w:id="170216807">
                          <w:marLeft w:val="0"/>
                          <w:marRight w:val="0"/>
                          <w:marTop w:val="0"/>
                          <w:marBottom w:val="0"/>
                          <w:divBdr>
                            <w:top w:val="none" w:sz="0" w:space="0" w:color="auto"/>
                            <w:left w:val="none" w:sz="0" w:space="0" w:color="auto"/>
                            <w:bottom w:val="none" w:sz="0" w:space="0" w:color="auto"/>
                            <w:right w:val="none" w:sz="0" w:space="0" w:color="auto"/>
                          </w:divBdr>
                        </w:div>
                        <w:div w:id="917790578">
                          <w:marLeft w:val="0"/>
                          <w:marRight w:val="0"/>
                          <w:marTop w:val="0"/>
                          <w:marBottom w:val="0"/>
                          <w:divBdr>
                            <w:top w:val="none" w:sz="0" w:space="0" w:color="auto"/>
                            <w:left w:val="none" w:sz="0" w:space="0" w:color="auto"/>
                            <w:bottom w:val="none" w:sz="0" w:space="0" w:color="auto"/>
                            <w:right w:val="none" w:sz="0" w:space="0" w:color="auto"/>
                          </w:divBdr>
                        </w:div>
                        <w:div w:id="1299873747">
                          <w:marLeft w:val="0"/>
                          <w:marRight w:val="0"/>
                          <w:marTop w:val="0"/>
                          <w:marBottom w:val="0"/>
                          <w:divBdr>
                            <w:top w:val="none" w:sz="0" w:space="0" w:color="auto"/>
                            <w:left w:val="none" w:sz="0" w:space="0" w:color="auto"/>
                            <w:bottom w:val="none" w:sz="0" w:space="0" w:color="auto"/>
                            <w:right w:val="none" w:sz="0" w:space="0" w:color="auto"/>
                          </w:divBdr>
                        </w:div>
                        <w:div w:id="2006932964">
                          <w:marLeft w:val="0"/>
                          <w:marRight w:val="0"/>
                          <w:marTop w:val="0"/>
                          <w:marBottom w:val="0"/>
                          <w:divBdr>
                            <w:top w:val="none" w:sz="0" w:space="0" w:color="auto"/>
                            <w:left w:val="none" w:sz="0" w:space="0" w:color="auto"/>
                            <w:bottom w:val="none" w:sz="0" w:space="0" w:color="auto"/>
                            <w:right w:val="none" w:sz="0" w:space="0" w:color="auto"/>
                          </w:divBdr>
                        </w:div>
                      </w:divsChild>
                    </w:div>
                    <w:div w:id="1303343294">
                      <w:marLeft w:val="0"/>
                      <w:marRight w:val="0"/>
                      <w:marTop w:val="0"/>
                      <w:marBottom w:val="0"/>
                      <w:divBdr>
                        <w:top w:val="none" w:sz="0" w:space="0" w:color="auto"/>
                        <w:left w:val="none" w:sz="0" w:space="0" w:color="auto"/>
                        <w:bottom w:val="none" w:sz="0" w:space="0" w:color="auto"/>
                        <w:right w:val="none" w:sz="0" w:space="0" w:color="auto"/>
                      </w:divBdr>
                      <w:divsChild>
                        <w:div w:id="1414087435">
                          <w:marLeft w:val="0"/>
                          <w:marRight w:val="0"/>
                          <w:marTop w:val="0"/>
                          <w:marBottom w:val="0"/>
                          <w:divBdr>
                            <w:top w:val="none" w:sz="0" w:space="0" w:color="auto"/>
                            <w:left w:val="none" w:sz="0" w:space="0" w:color="auto"/>
                            <w:bottom w:val="none" w:sz="0" w:space="0" w:color="auto"/>
                            <w:right w:val="none" w:sz="0" w:space="0" w:color="auto"/>
                          </w:divBdr>
                        </w:div>
                        <w:div w:id="1355573404">
                          <w:marLeft w:val="0"/>
                          <w:marRight w:val="0"/>
                          <w:marTop w:val="0"/>
                          <w:marBottom w:val="0"/>
                          <w:divBdr>
                            <w:top w:val="none" w:sz="0" w:space="0" w:color="auto"/>
                            <w:left w:val="none" w:sz="0" w:space="0" w:color="auto"/>
                            <w:bottom w:val="none" w:sz="0" w:space="0" w:color="auto"/>
                            <w:right w:val="none" w:sz="0" w:space="0" w:color="auto"/>
                          </w:divBdr>
                        </w:div>
                        <w:div w:id="930620143">
                          <w:marLeft w:val="0"/>
                          <w:marRight w:val="0"/>
                          <w:marTop w:val="0"/>
                          <w:marBottom w:val="0"/>
                          <w:divBdr>
                            <w:top w:val="none" w:sz="0" w:space="0" w:color="auto"/>
                            <w:left w:val="none" w:sz="0" w:space="0" w:color="auto"/>
                            <w:bottom w:val="none" w:sz="0" w:space="0" w:color="auto"/>
                            <w:right w:val="none" w:sz="0" w:space="0" w:color="auto"/>
                          </w:divBdr>
                        </w:div>
                        <w:div w:id="189731687">
                          <w:marLeft w:val="0"/>
                          <w:marRight w:val="0"/>
                          <w:marTop w:val="0"/>
                          <w:marBottom w:val="0"/>
                          <w:divBdr>
                            <w:top w:val="none" w:sz="0" w:space="0" w:color="auto"/>
                            <w:left w:val="none" w:sz="0" w:space="0" w:color="auto"/>
                            <w:bottom w:val="none" w:sz="0" w:space="0" w:color="auto"/>
                            <w:right w:val="none" w:sz="0" w:space="0" w:color="auto"/>
                          </w:divBdr>
                        </w:div>
                        <w:div w:id="801534478">
                          <w:marLeft w:val="0"/>
                          <w:marRight w:val="0"/>
                          <w:marTop w:val="0"/>
                          <w:marBottom w:val="0"/>
                          <w:divBdr>
                            <w:top w:val="none" w:sz="0" w:space="0" w:color="auto"/>
                            <w:left w:val="none" w:sz="0" w:space="0" w:color="auto"/>
                            <w:bottom w:val="none" w:sz="0" w:space="0" w:color="auto"/>
                            <w:right w:val="none" w:sz="0" w:space="0" w:color="auto"/>
                          </w:divBdr>
                        </w:div>
                        <w:div w:id="323052163">
                          <w:marLeft w:val="0"/>
                          <w:marRight w:val="0"/>
                          <w:marTop w:val="0"/>
                          <w:marBottom w:val="0"/>
                          <w:divBdr>
                            <w:top w:val="none" w:sz="0" w:space="0" w:color="auto"/>
                            <w:left w:val="none" w:sz="0" w:space="0" w:color="auto"/>
                            <w:bottom w:val="none" w:sz="0" w:space="0" w:color="auto"/>
                            <w:right w:val="none" w:sz="0" w:space="0" w:color="auto"/>
                          </w:divBdr>
                        </w:div>
                        <w:div w:id="1948463848">
                          <w:marLeft w:val="0"/>
                          <w:marRight w:val="0"/>
                          <w:marTop w:val="0"/>
                          <w:marBottom w:val="0"/>
                          <w:divBdr>
                            <w:top w:val="none" w:sz="0" w:space="0" w:color="auto"/>
                            <w:left w:val="none" w:sz="0" w:space="0" w:color="auto"/>
                            <w:bottom w:val="none" w:sz="0" w:space="0" w:color="auto"/>
                            <w:right w:val="none" w:sz="0" w:space="0" w:color="auto"/>
                          </w:divBdr>
                        </w:div>
                        <w:div w:id="1336956407">
                          <w:marLeft w:val="0"/>
                          <w:marRight w:val="0"/>
                          <w:marTop w:val="0"/>
                          <w:marBottom w:val="0"/>
                          <w:divBdr>
                            <w:top w:val="none" w:sz="0" w:space="0" w:color="auto"/>
                            <w:left w:val="none" w:sz="0" w:space="0" w:color="auto"/>
                            <w:bottom w:val="none" w:sz="0" w:space="0" w:color="auto"/>
                            <w:right w:val="none" w:sz="0" w:space="0" w:color="auto"/>
                          </w:divBdr>
                        </w:div>
                        <w:div w:id="944995531">
                          <w:marLeft w:val="0"/>
                          <w:marRight w:val="0"/>
                          <w:marTop w:val="0"/>
                          <w:marBottom w:val="0"/>
                          <w:divBdr>
                            <w:top w:val="none" w:sz="0" w:space="0" w:color="auto"/>
                            <w:left w:val="none" w:sz="0" w:space="0" w:color="auto"/>
                            <w:bottom w:val="none" w:sz="0" w:space="0" w:color="auto"/>
                            <w:right w:val="none" w:sz="0" w:space="0" w:color="auto"/>
                          </w:divBdr>
                        </w:div>
                        <w:div w:id="1406143707">
                          <w:marLeft w:val="0"/>
                          <w:marRight w:val="0"/>
                          <w:marTop w:val="0"/>
                          <w:marBottom w:val="0"/>
                          <w:divBdr>
                            <w:top w:val="none" w:sz="0" w:space="0" w:color="auto"/>
                            <w:left w:val="none" w:sz="0" w:space="0" w:color="auto"/>
                            <w:bottom w:val="none" w:sz="0" w:space="0" w:color="auto"/>
                            <w:right w:val="none" w:sz="0" w:space="0" w:color="auto"/>
                          </w:divBdr>
                        </w:div>
                        <w:div w:id="374888191">
                          <w:marLeft w:val="0"/>
                          <w:marRight w:val="0"/>
                          <w:marTop w:val="0"/>
                          <w:marBottom w:val="0"/>
                          <w:divBdr>
                            <w:top w:val="none" w:sz="0" w:space="0" w:color="auto"/>
                            <w:left w:val="none" w:sz="0" w:space="0" w:color="auto"/>
                            <w:bottom w:val="none" w:sz="0" w:space="0" w:color="auto"/>
                            <w:right w:val="none" w:sz="0" w:space="0" w:color="auto"/>
                          </w:divBdr>
                        </w:div>
                        <w:div w:id="2006475390">
                          <w:marLeft w:val="0"/>
                          <w:marRight w:val="0"/>
                          <w:marTop w:val="0"/>
                          <w:marBottom w:val="0"/>
                          <w:divBdr>
                            <w:top w:val="none" w:sz="0" w:space="0" w:color="auto"/>
                            <w:left w:val="none" w:sz="0" w:space="0" w:color="auto"/>
                            <w:bottom w:val="none" w:sz="0" w:space="0" w:color="auto"/>
                            <w:right w:val="none" w:sz="0" w:space="0" w:color="auto"/>
                          </w:divBdr>
                        </w:div>
                        <w:div w:id="1132791297">
                          <w:marLeft w:val="0"/>
                          <w:marRight w:val="0"/>
                          <w:marTop w:val="0"/>
                          <w:marBottom w:val="0"/>
                          <w:divBdr>
                            <w:top w:val="none" w:sz="0" w:space="0" w:color="auto"/>
                            <w:left w:val="none" w:sz="0" w:space="0" w:color="auto"/>
                            <w:bottom w:val="none" w:sz="0" w:space="0" w:color="auto"/>
                            <w:right w:val="none" w:sz="0" w:space="0" w:color="auto"/>
                          </w:divBdr>
                        </w:div>
                      </w:divsChild>
                    </w:div>
                    <w:div w:id="12148982">
                      <w:marLeft w:val="0"/>
                      <w:marRight w:val="0"/>
                      <w:marTop w:val="0"/>
                      <w:marBottom w:val="0"/>
                      <w:divBdr>
                        <w:top w:val="none" w:sz="0" w:space="0" w:color="auto"/>
                        <w:left w:val="none" w:sz="0" w:space="0" w:color="auto"/>
                        <w:bottom w:val="none" w:sz="0" w:space="0" w:color="auto"/>
                        <w:right w:val="none" w:sz="0" w:space="0" w:color="auto"/>
                      </w:divBdr>
                      <w:divsChild>
                        <w:div w:id="1072854605">
                          <w:marLeft w:val="0"/>
                          <w:marRight w:val="0"/>
                          <w:marTop w:val="0"/>
                          <w:marBottom w:val="0"/>
                          <w:divBdr>
                            <w:top w:val="none" w:sz="0" w:space="0" w:color="auto"/>
                            <w:left w:val="none" w:sz="0" w:space="0" w:color="auto"/>
                            <w:bottom w:val="none" w:sz="0" w:space="0" w:color="auto"/>
                            <w:right w:val="none" w:sz="0" w:space="0" w:color="auto"/>
                          </w:divBdr>
                        </w:div>
                      </w:divsChild>
                    </w:div>
                    <w:div w:id="1152211831">
                      <w:marLeft w:val="0"/>
                      <w:marRight w:val="0"/>
                      <w:marTop w:val="0"/>
                      <w:marBottom w:val="0"/>
                      <w:divBdr>
                        <w:top w:val="none" w:sz="0" w:space="0" w:color="auto"/>
                        <w:left w:val="none" w:sz="0" w:space="0" w:color="auto"/>
                        <w:bottom w:val="none" w:sz="0" w:space="0" w:color="auto"/>
                        <w:right w:val="none" w:sz="0" w:space="0" w:color="auto"/>
                      </w:divBdr>
                      <w:divsChild>
                        <w:div w:id="366368807">
                          <w:marLeft w:val="0"/>
                          <w:marRight w:val="0"/>
                          <w:marTop w:val="0"/>
                          <w:marBottom w:val="0"/>
                          <w:divBdr>
                            <w:top w:val="none" w:sz="0" w:space="0" w:color="auto"/>
                            <w:left w:val="none" w:sz="0" w:space="0" w:color="auto"/>
                            <w:bottom w:val="none" w:sz="0" w:space="0" w:color="auto"/>
                            <w:right w:val="none" w:sz="0" w:space="0" w:color="auto"/>
                          </w:divBdr>
                        </w:div>
                        <w:div w:id="560674761">
                          <w:marLeft w:val="0"/>
                          <w:marRight w:val="0"/>
                          <w:marTop w:val="0"/>
                          <w:marBottom w:val="0"/>
                          <w:divBdr>
                            <w:top w:val="none" w:sz="0" w:space="0" w:color="auto"/>
                            <w:left w:val="none" w:sz="0" w:space="0" w:color="auto"/>
                            <w:bottom w:val="none" w:sz="0" w:space="0" w:color="auto"/>
                            <w:right w:val="none" w:sz="0" w:space="0" w:color="auto"/>
                          </w:divBdr>
                        </w:div>
                        <w:div w:id="855658130">
                          <w:marLeft w:val="0"/>
                          <w:marRight w:val="0"/>
                          <w:marTop w:val="0"/>
                          <w:marBottom w:val="0"/>
                          <w:divBdr>
                            <w:top w:val="none" w:sz="0" w:space="0" w:color="auto"/>
                            <w:left w:val="none" w:sz="0" w:space="0" w:color="auto"/>
                            <w:bottom w:val="none" w:sz="0" w:space="0" w:color="auto"/>
                            <w:right w:val="none" w:sz="0" w:space="0" w:color="auto"/>
                          </w:divBdr>
                        </w:div>
                        <w:div w:id="1139494530">
                          <w:marLeft w:val="0"/>
                          <w:marRight w:val="0"/>
                          <w:marTop w:val="0"/>
                          <w:marBottom w:val="0"/>
                          <w:divBdr>
                            <w:top w:val="none" w:sz="0" w:space="0" w:color="auto"/>
                            <w:left w:val="none" w:sz="0" w:space="0" w:color="auto"/>
                            <w:bottom w:val="none" w:sz="0" w:space="0" w:color="auto"/>
                            <w:right w:val="none" w:sz="0" w:space="0" w:color="auto"/>
                          </w:divBdr>
                        </w:div>
                        <w:div w:id="5832939">
                          <w:marLeft w:val="0"/>
                          <w:marRight w:val="0"/>
                          <w:marTop w:val="0"/>
                          <w:marBottom w:val="0"/>
                          <w:divBdr>
                            <w:top w:val="none" w:sz="0" w:space="0" w:color="auto"/>
                            <w:left w:val="none" w:sz="0" w:space="0" w:color="auto"/>
                            <w:bottom w:val="none" w:sz="0" w:space="0" w:color="auto"/>
                            <w:right w:val="none" w:sz="0" w:space="0" w:color="auto"/>
                          </w:divBdr>
                        </w:div>
                      </w:divsChild>
                    </w:div>
                    <w:div w:id="262956002">
                      <w:marLeft w:val="0"/>
                      <w:marRight w:val="0"/>
                      <w:marTop w:val="0"/>
                      <w:marBottom w:val="0"/>
                      <w:divBdr>
                        <w:top w:val="none" w:sz="0" w:space="0" w:color="auto"/>
                        <w:left w:val="none" w:sz="0" w:space="0" w:color="auto"/>
                        <w:bottom w:val="none" w:sz="0" w:space="0" w:color="auto"/>
                        <w:right w:val="none" w:sz="0" w:space="0" w:color="auto"/>
                      </w:divBdr>
                      <w:divsChild>
                        <w:div w:id="1381436772">
                          <w:marLeft w:val="0"/>
                          <w:marRight w:val="0"/>
                          <w:marTop w:val="0"/>
                          <w:marBottom w:val="0"/>
                          <w:divBdr>
                            <w:top w:val="none" w:sz="0" w:space="0" w:color="auto"/>
                            <w:left w:val="none" w:sz="0" w:space="0" w:color="auto"/>
                            <w:bottom w:val="none" w:sz="0" w:space="0" w:color="auto"/>
                            <w:right w:val="none" w:sz="0" w:space="0" w:color="auto"/>
                          </w:divBdr>
                        </w:div>
                        <w:div w:id="1380978953">
                          <w:marLeft w:val="0"/>
                          <w:marRight w:val="0"/>
                          <w:marTop w:val="0"/>
                          <w:marBottom w:val="0"/>
                          <w:divBdr>
                            <w:top w:val="none" w:sz="0" w:space="0" w:color="auto"/>
                            <w:left w:val="none" w:sz="0" w:space="0" w:color="auto"/>
                            <w:bottom w:val="none" w:sz="0" w:space="0" w:color="auto"/>
                            <w:right w:val="none" w:sz="0" w:space="0" w:color="auto"/>
                          </w:divBdr>
                        </w:div>
                        <w:div w:id="237178019">
                          <w:marLeft w:val="0"/>
                          <w:marRight w:val="0"/>
                          <w:marTop w:val="0"/>
                          <w:marBottom w:val="0"/>
                          <w:divBdr>
                            <w:top w:val="none" w:sz="0" w:space="0" w:color="auto"/>
                            <w:left w:val="none" w:sz="0" w:space="0" w:color="auto"/>
                            <w:bottom w:val="none" w:sz="0" w:space="0" w:color="auto"/>
                            <w:right w:val="none" w:sz="0" w:space="0" w:color="auto"/>
                          </w:divBdr>
                        </w:div>
                        <w:div w:id="821507930">
                          <w:marLeft w:val="0"/>
                          <w:marRight w:val="0"/>
                          <w:marTop w:val="0"/>
                          <w:marBottom w:val="0"/>
                          <w:divBdr>
                            <w:top w:val="none" w:sz="0" w:space="0" w:color="auto"/>
                            <w:left w:val="none" w:sz="0" w:space="0" w:color="auto"/>
                            <w:bottom w:val="none" w:sz="0" w:space="0" w:color="auto"/>
                            <w:right w:val="none" w:sz="0" w:space="0" w:color="auto"/>
                          </w:divBdr>
                        </w:div>
                        <w:div w:id="14622150">
                          <w:marLeft w:val="0"/>
                          <w:marRight w:val="0"/>
                          <w:marTop w:val="0"/>
                          <w:marBottom w:val="0"/>
                          <w:divBdr>
                            <w:top w:val="none" w:sz="0" w:space="0" w:color="auto"/>
                            <w:left w:val="none" w:sz="0" w:space="0" w:color="auto"/>
                            <w:bottom w:val="none" w:sz="0" w:space="0" w:color="auto"/>
                            <w:right w:val="none" w:sz="0" w:space="0" w:color="auto"/>
                          </w:divBdr>
                        </w:div>
                        <w:div w:id="812792761">
                          <w:marLeft w:val="0"/>
                          <w:marRight w:val="0"/>
                          <w:marTop w:val="0"/>
                          <w:marBottom w:val="0"/>
                          <w:divBdr>
                            <w:top w:val="none" w:sz="0" w:space="0" w:color="auto"/>
                            <w:left w:val="none" w:sz="0" w:space="0" w:color="auto"/>
                            <w:bottom w:val="none" w:sz="0" w:space="0" w:color="auto"/>
                            <w:right w:val="none" w:sz="0" w:space="0" w:color="auto"/>
                          </w:divBdr>
                        </w:div>
                        <w:div w:id="902299677">
                          <w:marLeft w:val="0"/>
                          <w:marRight w:val="0"/>
                          <w:marTop w:val="0"/>
                          <w:marBottom w:val="0"/>
                          <w:divBdr>
                            <w:top w:val="none" w:sz="0" w:space="0" w:color="auto"/>
                            <w:left w:val="none" w:sz="0" w:space="0" w:color="auto"/>
                            <w:bottom w:val="none" w:sz="0" w:space="0" w:color="auto"/>
                            <w:right w:val="none" w:sz="0" w:space="0" w:color="auto"/>
                          </w:divBdr>
                        </w:div>
                        <w:div w:id="426581095">
                          <w:marLeft w:val="0"/>
                          <w:marRight w:val="0"/>
                          <w:marTop w:val="0"/>
                          <w:marBottom w:val="0"/>
                          <w:divBdr>
                            <w:top w:val="none" w:sz="0" w:space="0" w:color="auto"/>
                            <w:left w:val="none" w:sz="0" w:space="0" w:color="auto"/>
                            <w:bottom w:val="none" w:sz="0" w:space="0" w:color="auto"/>
                            <w:right w:val="none" w:sz="0" w:space="0" w:color="auto"/>
                          </w:divBdr>
                        </w:div>
                        <w:div w:id="327099278">
                          <w:marLeft w:val="0"/>
                          <w:marRight w:val="0"/>
                          <w:marTop w:val="0"/>
                          <w:marBottom w:val="0"/>
                          <w:divBdr>
                            <w:top w:val="none" w:sz="0" w:space="0" w:color="auto"/>
                            <w:left w:val="none" w:sz="0" w:space="0" w:color="auto"/>
                            <w:bottom w:val="none" w:sz="0" w:space="0" w:color="auto"/>
                            <w:right w:val="none" w:sz="0" w:space="0" w:color="auto"/>
                          </w:divBdr>
                        </w:div>
                        <w:div w:id="34547979">
                          <w:marLeft w:val="0"/>
                          <w:marRight w:val="0"/>
                          <w:marTop w:val="0"/>
                          <w:marBottom w:val="0"/>
                          <w:divBdr>
                            <w:top w:val="none" w:sz="0" w:space="0" w:color="auto"/>
                            <w:left w:val="none" w:sz="0" w:space="0" w:color="auto"/>
                            <w:bottom w:val="none" w:sz="0" w:space="0" w:color="auto"/>
                            <w:right w:val="none" w:sz="0" w:space="0" w:color="auto"/>
                          </w:divBdr>
                        </w:div>
                        <w:div w:id="214657364">
                          <w:marLeft w:val="0"/>
                          <w:marRight w:val="0"/>
                          <w:marTop w:val="0"/>
                          <w:marBottom w:val="0"/>
                          <w:divBdr>
                            <w:top w:val="none" w:sz="0" w:space="0" w:color="auto"/>
                            <w:left w:val="none" w:sz="0" w:space="0" w:color="auto"/>
                            <w:bottom w:val="none" w:sz="0" w:space="0" w:color="auto"/>
                            <w:right w:val="none" w:sz="0" w:space="0" w:color="auto"/>
                          </w:divBdr>
                        </w:div>
                        <w:div w:id="1402100085">
                          <w:marLeft w:val="0"/>
                          <w:marRight w:val="0"/>
                          <w:marTop w:val="0"/>
                          <w:marBottom w:val="0"/>
                          <w:divBdr>
                            <w:top w:val="none" w:sz="0" w:space="0" w:color="auto"/>
                            <w:left w:val="none" w:sz="0" w:space="0" w:color="auto"/>
                            <w:bottom w:val="none" w:sz="0" w:space="0" w:color="auto"/>
                            <w:right w:val="none" w:sz="0" w:space="0" w:color="auto"/>
                          </w:divBdr>
                        </w:div>
                        <w:div w:id="466512574">
                          <w:marLeft w:val="0"/>
                          <w:marRight w:val="0"/>
                          <w:marTop w:val="0"/>
                          <w:marBottom w:val="0"/>
                          <w:divBdr>
                            <w:top w:val="none" w:sz="0" w:space="0" w:color="auto"/>
                            <w:left w:val="none" w:sz="0" w:space="0" w:color="auto"/>
                            <w:bottom w:val="none" w:sz="0" w:space="0" w:color="auto"/>
                            <w:right w:val="none" w:sz="0" w:space="0" w:color="auto"/>
                          </w:divBdr>
                        </w:div>
                        <w:div w:id="73675529">
                          <w:marLeft w:val="0"/>
                          <w:marRight w:val="0"/>
                          <w:marTop w:val="0"/>
                          <w:marBottom w:val="0"/>
                          <w:divBdr>
                            <w:top w:val="none" w:sz="0" w:space="0" w:color="auto"/>
                            <w:left w:val="none" w:sz="0" w:space="0" w:color="auto"/>
                            <w:bottom w:val="none" w:sz="0" w:space="0" w:color="auto"/>
                            <w:right w:val="none" w:sz="0" w:space="0" w:color="auto"/>
                          </w:divBdr>
                        </w:div>
                        <w:div w:id="1846246277">
                          <w:marLeft w:val="0"/>
                          <w:marRight w:val="0"/>
                          <w:marTop w:val="0"/>
                          <w:marBottom w:val="0"/>
                          <w:divBdr>
                            <w:top w:val="none" w:sz="0" w:space="0" w:color="auto"/>
                            <w:left w:val="none" w:sz="0" w:space="0" w:color="auto"/>
                            <w:bottom w:val="none" w:sz="0" w:space="0" w:color="auto"/>
                            <w:right w:val="none" w:sz="0" w:space="0" w:color="auto"/>
                          </w:divBdr>
                        </w:div>
                        <w:div w:id="2112892307">
                          <w:marLeft w:val="0"/>
                          <w:marRight w:val="0"/>
                          <w:marTop w:val="0"/>
                          <w:marBottom w:val="0"/>
                          <w:divBdr>
                            <w:top w:val="none" w:sz="0" w:space="0" w:color="auto"/>
                            <w:left w:val="none" w:sz="0" w:space="0" w:color="auto"/>
                            <w:bottom w:val="none" w:sz="0" w:space="0" w:color="auto"/>
                            <w:right w:val="none" w:sz="0" w:space="0" w:color="auto"/>
                          </w:divBdr>
                        </w:div>
                        <w:div w:id="1085761183">
                          <w:marLeft w:val="0"/>
                          <w:marRight w:val="0"/>
                          <w:marTop w:val="0"/>
                          <w:marBottom w:val="0"/>
                          <w:divBdr>
                            <w:top w:val="none" w:sz="0" w:space="0" w:color="auto"/>
                            <w:left w:val="none" w:sz="0" w:space="0" w:color="auto"/>
                            <w:bottom w:val="none" w:sz="0" w:space="0" w:color="auto"/>
                            <w:right w:val="none" w:sz="0" w:space="0" w:color="auto"/>
                          </w:divBdr>
                        </w:div>
                        <w:div w:id="764110931">
                          <w:marLeft w:val="0"/>
                          <w:marRight w:val="0"/>
                          <w:marTop w:val="0"/>
                          <w:marBottom w:val="0"/>
                          <w:divBdr>
                            <w:top w:val="none" w:sz="0" w:space="0" w:color="auto"/>
                            <w:left w:val="none" w:sz="0" w:space="0" w:color="auto"/>
                            <w:bottom w:val="none" w:sz="0" w:space="0" w:color="auto"/>
                            <w:right w:val="none" w:sz="0" w:space="0" w:color="auto"/>
                          </w:divBdr>
                        </w:div>
                        <w:div w:id="496458928">
                          <w:marLeft w:val="0"/>
                          <w:marRight w:val="0"/>
                          <w:marTop w:val="0"/>
                          <w:marBottom w:val="0"/>
                          <w:divBdr>
                            <w:top w:val="none" w:sz="0" w:space="0" w:color="auto"/>
                            <w:left w:val="none" w:sz="0" w:space="0" w:color="auto"/>
                            <w:bottom w:val="none" w:sz="0" w:space="0" w:color="auto"/>
                            <w:right w:val="none" w:sz="0" w:space="0" w:color="auto"/>
                          </w:divBdr>
                        </w:div>
                        <w:div w:id="1212762779">
                          <w:marLeft w:val="0"/>
                          <w:marRight w:val="0"/>
                          <w:marTop w:val="0"/>
                          <w:marBottom w:val="0"/>
                          <w:divBdr>
                            <w:top w:val="none" w:sz="0" w:space="0" w:color="auto"/>
                            <w:left w:val="none" w:sz="0" w:space="0" w:color="auto"/>
                            <w:bottom w:val="none" w:sz="0" w:space="0" w:color="auto"/>
                            <w:right w:val="none" w:sz="0" w:space="0" w:color="auto"/>
                          </w:divBdr>
                        </w:div>
                        <w:div w:id="1860968400">
                          <w:marLeft w:val="0"/>
                          <w:marRight w:val="0"/>
                          <w:marTop w:val="0"/>
                          <w:marBottom w:val="0"/>
                          <w:divBdr>
                            <w:top w:val="none" w:sz="0" w:space="0" w:color="auto"/>
                            <w:left w:val="none" w:sz="0" w:space="0" w:color="auto"/>
                            <w:bottom w:val="none" w:sz="0" w:space="0" w:color="auto"/>
                            <w:right w:val="none" w:sz="0" w:space="0" w:color="auto"/>
                          </w:divBdr>
                        </w:div>
                        <w:div w:id="316691408">
                          <w:marLeft w:val="0"/>
                          <w:marRight w:val="0"/>
                          <w:marTop w:val="0"/>
                          <w:marBottom w:val="0"/>
                          <w:divBdr>
                            <w:top w:val="none" w:sz="0" w:space="0" w:color="auto"/>
                            <w:left w:val="none" w:sz="0" w:space="0" w:color="auto"/>
                            <w:bottom w:val="none" w:sz="0" w:space="0" w:color="auto"/>
                            <w:right w:val="none" w:sz="0" w:space="0" w:color="auto"/>
                          </w:divBdr>
                        </w:div>
                        <w:div w:id="1256941336">
                          <w:marLeft w:val="0"/>
                          <w:marRight w:val="0"/>
                          <w:marTop w:val="0"/>
                          <w:marBottom w:val="0"/>
                          <w:divBdr>
                            <w:top w:val="none" w:sz="0" w:space="0" w:color="auto"/>
                            <w:left w:val="none" w:sz="0" w:space="0" w:color="auto"/>
                            <w:bottom w:val="none" w:sz="0" w:space="0" w:color="auto"/>
                            <w:right w:val="none" w:sz="0" w:space="0" w:color="auto"/>
                          </w:divBdr>
                        </w:div>
                        <w:div w:id="1032078426">
                          <w:marLeft w:val="0"/>
                          <w:marRight w:val="0"/>
                          <w:marTop w:val="0"/>
                          <w:marBottom w:val="0"/>
                          <w:divBdr>
                            <w:top w:val="none" w:sz="0" w:space="0" w:color="auto"/>
                            <w:left w:val="none" w:sz="0" w:space="0" w:color="auto"/>
                            <w:bottom w:val="none" w:sz="0" w:space="0" w:color="auto"/>
                            <w:right w:val="none" w:sz="0" w:space="0" w:color="auto"/>
                          </w:divBdr>
                          <w:divsChild>
                            <w:div w:id="1404640304">
                              <w:marLeft w:val="0"/>
                              <w:marRight w:val="0"/>
                              <w:marTop w:val="0"/>
                              <w:marBottom w:val="0"/>
                              <w:divBdr>
                                <w:top w:val="none" w:sz="0" w:space="0" w:color="auto"/>
                                <w:left w:val="none" w:sz="0" w:space="0" w:color="auto"/>
                                <w:bottom w:val="none" w:sz="0" w:space="0" w:color="auto"/>
                                <w:right w:val="none" w:sz="0" w:space="0" w:color="auto"/>
                              </w:divBdr>
                            </w:div>
                            <w:div w:id="1217426882">
                              <w:marLeft w:val="0"/>
                              <w:marRight w:val="0"/>
                              <w:marTop w:val="0"/>
                              <w:marBottom w:val="0"/>
                              <w:divBdr>
                                <w:top w:val="none" w:sz="0" w:space="0" w:color="auto"/>
                                <w:left w:val="none" w:sz="0" w:space="0" w:color="auto"/>
                                <w:bottom w:val="none" w:sz="0" w:space="0" w:color="auto"/>
                                <w:right w:val="none" w:sz="0" w:space="0" w:color="auto"/>
                              </w:divBdr>
                            </w:div>
                          </w:divsChild>
                        </w:div>
                        <w:div w:id="892351277">
                          <w:marLeft w:val="0"/>
                          <w:marRight w:val="0"/>
                          <w:marTop w:val="0"/>
                          <w:marBottom w:val="0"/>
                          <w:divBdr>
                            <w:top w:val="none" w:sz="0" w:space="0" w:color="auto"/>
                            <w:left w:val="none" w:sz="0" w:space="0" w:color="auto"/>
                            <w:bottom w:val="none" w:sz="0" w:space="0" w:color="auto"/>
                            <w:right w:val="none" w:sz="0" w:space="0" w:color="auto"/>
                          </w:divBdr>
                          <w:divsChild>
                            <w:div w:id="68157503">
                              <w:marLeft w:val="0"/>
                              <w:marRight w:val="0"/>
                              <w:marTop w:val="0"/>
                              <w:marBottom w:val="0"/>
                              <w:divBdr>
                                <w:top w:val="none" w:sz="0" w:space="0" w:color="auto"/>
                                <w:left w:val="none" w:sz="0" w:space="0" w:color="auto"/>
                                <w:bottom w:val="none" w:sz="0" w:space="0" w:color="auto"/>
                                <w:right w:val="none" w:sz="0" w:space="0" w:color="auto"/>
                              </w:divBdr>
                            </w:div>
                            <w:div w:id="872424038">
                              <w:marLeft w:val="0"/>
                              <w:marRight w:val="0"/>
                              <w:marTop w:val="0"/>
                              <w:marBottom w:val="0"/>
                              <w:divBdr>
                                <w:top w:val="none" w:sz="0" w:space="0" w:color="auto"/>
                                <w:left w:val="none" w:sz="0" w:space="0" w:color="auto"/>
                                <w:bottom w:val="none" w:sz="0" w:space="0" w:color="auto"/>
                                <w:right w:val="none" w:sz="0" w:space="0" w:color="auto"/>
                              </w:divBdr>
                            </w:div>
                          </w:divsChild>
                        </w:div>
                        <w:div w:id="493423755">
                          <w:marLeft w:val="0"/>
                          <w:marRight w:val="0"/>
                          <w:marTop w:val="0"/>
                          <w:marBottom w:val="0"/>
                          <w:divBdr>
                            <w:top w:val="none" w:sz="0" w:space="0" w:color="auto"/>
                            <w:left w:val="none" w:sz="0" w:space="0" w:color="auto"/>
                            <w:bottom w:val="none" w:sz="0" w:space="0" w:color="auto"/>
                            <w:right w:val="none" w:sz="0" w:space="0" w:color="auto"/>
                          </w:divBdr>
                          <w:divsChild>
                            <w:div w:id="1130825877">
                              <w:marLeft w:val="0"/>
                              <w:marRight w:val="0"/>
                              <w:marTop w:val="0"/>
                              <w:marBottom w:val="0"/>
                              <w:divBdr>
                                <w:top w:val="none" w:sz="0" w:space="0" w:color="auto"/>
                                <w:left w:val="none" w:sz="0" w:space="0" w:color="auto"/>
                                <w:bottom w:val="none" w:sz="0" w:space="0" w:color="auto"/>
                                <w:right w:val="none" w:sz="0" w:space="0" w:color="auto"/>
                              </w:divBdr>
                            </w:div>
                            <w:div w:id="81266736">
                              <w:marLeft w:val="0"/>
                              <w:marRight w:val="0"/>
                              <w:marTop w:val="0"/>
                              <w:marBottom w:val="0"/>
                              <w:divBdr>
                                <w:top w:val="none" w:sz="0" w:space="0" w:color="auto"/>
                                <w:left w:val="none" w:sz="0" w:space="0" w:color="auto"/>
                                <w:bottom w:val="none" w:sz="0" w:space="0" w:color="auto"/>
                                <w:right w:val="none" w:sz="0" w:space="0" w:color="auto"/>
                              </w:divBdr>
                            </w:div>
                          </w:divsChild>
                        </w:div>
                        <w:div w:id="745808592">
                          <w:marLeft w:val="0"/>
                          <w:marRight w:val="0"/>
                          <w:marTop w:val="0"/>
                          <w:marBottom w:val="0"/>
                          <w:divBdr>
                            <w:top w:val="none" w:sz="0" w:space="0" w:color="auto"/>
                            <w:left w:val="none" w:sz="0" w:space="0" w:color="auto"/>
                            <w:bottom w:val="none" w:sz="0" w:space="0" w:color="auto"/>
                            <w:right w:val="none" w:sz="0" w:space="0" w:color="auto"/>
                          </w:divBdr>
                          <w:divsChild>
                            <w:div w:id="765807222">
                              <w:marLeft w:val="0"/>
                              <w:marRight w:val="0"/>
                              <w:marTop w:val="0"/>
                              <w:marBottom w:val="0"/>
                              <w:divBdr>
                                <w:top w:val="none" w:sz="0" w:space="0" w:color="auto"/>
                                <w:left w:val="none" w:sz="0" w:space="0" w:color="auto"/>
                                <w:bottom w:val="none" w:sz="0" w:space="0" w:color="auto"/>
                                <w:right w:val="none" w:sz="0" w:space="0" w:color="auto"/>
                              </w:divBdr>
                            </w:div>
                            <w:div w:id="296254387">
                              <w:marLeft w:val="0"/>
                              <w:marRight w:val="0"/>
                              <w:marTop w:val="0"/>
                              <w:marBottom w:val="0"/>
                              <w:divBdr>
                                <w:top w:val="none" w:sz="0" w:space="0" w:color="auto"/>
                                <w:left w:val="none" w:sz="0" w:space="0" w:color="auto"/>
                                <w:bottom w:val="none" w:sz="0" w:space="0" w:color="auto"/>
                                <w:right w:val="none" w:sz="0" w:space="0" w:color="auto"/>
                              </w:divBdr>
                            </w:div>
                          </w:divsChild>
                        </w:div>
                        <w:div w:id="233470418">
                          <w:marLeft w:val="0"/>
                          <w:marRight w:val="0"/>
                          <w:marTop w:val="0"/>
                          <w:marBottom w:val="0"/>
                          <w:divBdr>
                            <w:top w:val="none" w:sz="0" w:space="0" w:color="auto"/>
                            <w:left w:val="none" w:sz="0" w:space="0" w:color="auto"/>
                            <w:bottom w:val="none" w:sz="0" w:space="0" w:color="auto"/>
                            <w:right w:val="none" w:sz="0" w:space="0" w:color="auto"/>
                          </w:divBdr>
                          <w:divsChild>
                            <w:div w:id="1582106313">
                              <w:marLeft w:val="0"/>
                              <w:marRight w:val="0"/>
                              <w:marTop w:val="0"/>
                              <w:marBottom w:val="0"/>
                              <w:divBdr>
                                <w:top w:val="none" w:sz="0" w:space="0" w:color="auto"/>
                                <w:left w:val="none" w:sz="0" w:space="0" w:color="auto"/>
                                <w:bottom w:val="none" w:sz="0" w:space="0" w:color="auto"/>
                                <w:right w:val="none" w:sz="0" w:space="0" w:color="auto"/>
                              </w:divBdr>
                            </w:div>
                            <w:div w:id="518394088">
                              <w:marLeft w:val="0"/>
                              <w:marRight w:val="0"/>
                              <w:marTop w:val="0"/>
                              <w:marBottom w:val="0"/>
                              <w:divBdr>
                                <w:top w:val="none" w:sz="0" w:space="0" w:color="auto"/>
                                <w:left w:val="none" w:sz="0" w:space="0" w:color="auto"/>
                                <w:bottom w:val="none" w:sz="0" w:space="0" w:color="auto"/>
                                <w:right w:val="none" w:sz="0" w:space="0" w:color="auto"/>
                              </w:divBdr>
                            </w:div>
                            <w:div w:id="1399523451">
                              <w:marLeft w:val="0"/>
                              <w:marRight w:val="0"/>
                              <w:marTop w:val="0"/>
                              <w:marBottom w:val="0"/>
                              <w:divBdr>
                                <w:top w:val="none" w:sz="0" w:space="0" w:color="auto"/>
                                <w:left w:val="none" w:sz="0" w:space="0" w:color="auto"/>
                                <w:bottom w:val="none" w:sz="0" w:space="0" w:color="auto"/>
                                <w:right w:val="none" w:sz="0" w:space="0" w:color="auto"/>
                              </w:divBdr>
                            </w:div>
                            <w:div w:id="114374472">
                              <w:marLeft w:val="0"/>
                              <w:marRight w:val="0"/>
                              <w:marTop w:val="0"/>
                              <w:marBottom w:val="0"/>
                              <w:divBdr>
                                <w:top w:val="none" w:sz="0" w:space="0" w:color="auto"/>
                                <w:left w:val="none" w:sz="0" w:space="0" w:color="auto"/>
                                <w:bottom w:val="none" w:sz="0" w:space="0" w:color="auto"/>
                                <w:right w:val="none" w:sz="0" w:space="0" w:color="auto"/>
                              </w:divBdr>
                            </w:div>
                            <w:div w:id="525483146">
                              <w:marLeft w:val="0"/>
                              <w:marRight w:val="0"/>
                              <w:marTop w:val="0"/>
                              <w:marBottom w:val="0"/>
                              <w:divBdr>
                                <w:top w:val="none" w:sz="0" w:space="0" w:color="auto"/>
                                <w:left w:val="none" w:sz="0" w:space="0" w:color="auto"/>
                                <w:bottom w:val="none" w:sz="0" w:space="0" w:color="auto"/>
                                <w:right w:val="none" w:sz="0" w:space="0" w:color="auto"/>
                              </w:divBdr>
                            </w:div>
                            <w:div w:id="1615553759">
                              <w:marLeft w:val="0"/>
                              <w:marRight w:val="0"/>
                              <w:marTop w:val="0"/>
                              <w:marBottom w:val="0"/>
                              <w:divBdr>
                                <w:top w:val="none" w:sz="0" w:space="0" w:color="auto"/>
                                <w:left w:val="none" w:sz="0" w:space="0" w:color="auto"/>
                                <w:bottom w:val="none" w:sz="0" w:space="0" w:color="auto"/>
                                <w:right w:val="none" w:sz="0" w:space="0" w:color="auto"/>
                              </w:divBdr>
                            </w:div>
                            <w:div w:id="1028726091">
                              <w:marLeft w:val="0"/>
                              <w:marRight w:val="0"/>
                              <w:marTop w:val="0"/>
                              <w:marBottom w:val="0"/>
                              <w:divBdr>
                                <w:top w:val="none" w:sz="0" w:space="0" w:color="auto"/>
                                <w:left w:val="none" w:sz="0" w:space="0" w:color="auto"/>
                                <w:bottom w:val="none" w:sz="0" w:space="0" w:color="auto"/>
                                <w:right w:val="none" w:sz="0" w:space="0" w:color="auto"/>
                              </w:divBdr>
                            </w:div>
                            <w:div w:id="232086278">
                              <w:marLeft w:val="0"/>
                              <w:marRight w:val="0"/>
                              <w:marTop w:val="0"/>
                              <w:marBottom w:val="0"/>
                              <w:divBdr>
                                <w:top w:val="none" w:sz="0" w:space="0" w:color="auto"/>
                                <w:left w:val="none" w:sz="0" w:space="0" w:color="auto"/>
                                <w:bottom w:val="none" w:sz="0" w:space="0" w:color="auto"/>
                                <w:right w:val="none" w:sz="0" w:space="0" w:color="auto"/>
                              </w:divBdr>
                            </w:div>
                            <w:div w:id="1515413284">
                              <w:marLeft w:val="0"/>
                              <w:marRight w:val="0"/>
                              <w:marTop w:val="0"/>
                              <w:marBottom w:val="0"/>
                              <w:divBdr>
                                <w:top w:val="none" w:sz="0" w:space="0" w:color="auto"/>
                                <w:left w:val="none" w:sz="0" w:space="0" w:color="auto"/>
                                <w:bottom w:val="none" w:sz="0" w:space="0" w:color="auto"/>
                                <w:right w:val="none" w:sz="0" w:space="0" w:color="auto"/>
                              </w:divBdr>
                            </w:div>
                            <w:div w:id="1636330380">
                              <w:marLeft w:val="0"/>
                              <w:marRight w:val="0"/>
                              <w:marTop w:val="0"/>
                              <w:marBottom w:val="0"/>
                              <w:divBdr>
                                <w:top w:val="none" w:sz="0" w:space="0" w:color="auto"/>
                                <w:left w:val="none" w:sz="0" w:space="0" w:color="auto"/>
                                <w:bottom w:val="none" w:sz="0" w:space="0" w:color="auto"/>
                                <w:right w:val="none" w:sz="0" w:space="0" w:color="auto"/>
                              </w:divBdr>
                            </w:div>
                            <w:div w:id="751896994">
                              <w:marLeft w:val="0"/>
                              <w:marRight w:val="0"/>
                              <w:marTop w:val="0"/>
                              <w:marBottom w:val="0"/>
                              <w:divBdr>
                                <w:top w:val="none" w:sz="0" w:space="0" w:color="auto"/>
                                <w:left w:val="none" w:sz="0" w:space="0" w:color="auto"/>
                                <w:bottom w:val="none" w:sz="0" w:space="0" w:color="auto"/>
                                <w:right w:val="none" w:sz="0" w:space="0" w:color="auto"/>
                              </w:divBdr>
                            </w:div>
                          </w:divsChild>
                        </w:div>
                        <w:div w:id="1631787619">
                          <w:marLeft w:val="0"/>
                          <w:marRight w:val="0"/>
                          <w:marTop w:val="0"/>
                          <w:marBottom w:val="0"/>
                          <w:divBdr>
                            <w:top w:val="none" w:sz="0" w:space="0" w:color="auto"/>
                            <w:left w:val="none" w:sz="0" w:space="0" w:color="auto"/>
                            <w:bottom w:val="none" w:sz="0" w:space="0" w:color="auto"/>
                            <w:right w:val="none" w:sz="0" w:space="0" w:color="auto"/>
                          </w:divBdr>
                          <w:divsChild>
                            <w:div w:id="2010792232">
                              <w:marLeft w:val="0"/>
                              <w:marRight w:val="0"/>
                              <w:marTop w:val="0"/>
                              <w:marBottom w:val="0"/>
                              <w:divBdr>
                                <w:top w:val="none" w:sz="0" w:space="0" w:color="auto"/>
                                <w:left w:val="none" w:sz="0" w:space="0" w:color="auto"/>
                                <w:bottom w:val="none" w:sz="0" w:space="0" w:color="auto"/>
                                <w:right w:val="none" w:sz="0" w:space="0" w:color="auto"/>
                              </w:divBdr>
                            </w:div>
                            <w:div w:id="2014795663">
                              <w:marLeft w:val="0"/>
                              <w:marRight w:val="0"/>
                              <w:marTop w:val="0"/>
                              <w:marBottom w:val="0"/>
                              <w:divBdr>
                                <w:top w:val="none" w:sz="0" w:space="0" w:color="auto"/>
                                <w:left w:val="none" w:sz="0" w:space="0" w:color="auto"/>
                                <w:bottom w:val="none" w:sz="0" w:space="0" w:color="auto"/>
                                <w:right w:val="none" w:sz="0" w:space="0" w:color="auto"/>
                              </w:divBdr>
                            </w:div>
                            <w:div w:id="387999711">
                              <w:marLeft w:val="0"/>
                              <w:marRight w:val="0"/>
                              <w:marTop w:val="0"/>
                              <w:marBottom w:val="0"/>
                              <w:divBdr>
                                <w:top w:val="none" w:sz="0" w:space="0" w:color="auto"/>
                                <w:left w:val="none" w:sz="0" w:space="0" w:color="auto"/>
                                <w:bottom w:val="none" w:sz="0" w:space="0" w:color="auto"/>
                                <w:right w:val="none" w:sz="0" w:space="0" w:color="auto"/>
                              </w:divBdr>
                            </w:div>
                            <w:div w:id="1000158414">
                              <w:marLeft w:val="0"/>
                              <w:marRight w:val="0"/>
                              <w:marTop w:val="0"/>
                              <w:marBottom w:val="0"/>
                              <w:divBdr>
                                <w:top w:val="none" w:sz="0" w:space="0" w:color="auto"/>
                                <w:left w:val="none" w:sz="0" w:space="0" w:color="auto"/>
                                <w:bottom w:val="none" w:sz="0" w:space="0" w:color="auto"/>
                                <w:right w:val="none" w:sz="0" w:space="0" w:color="auto"/>
                              </w:divBdr>
                            </w:div>
                          </w:divsChild>
                        </w:div>
                        <w:div w:id="1288780454">
                          <w:marLeft w:val="0"/>
                          <w:marRight w:val="0"/>
                          <w:marTop w:val="0"/>
                          <w:marBottom w:val="0"/>
                          <w:divBdr>
                            <w:top w:val="none" w:sz="0" w:space="0" w:color="auto"/>
                            <w:left w:val="none" w:sz="0" w:space="0" w:color="auto"/>
                            <w:bottom w:val="none" w:sz="0" w:space="0" w:color="auto"/>
                            <w:right w:val="none" w:sz="0" w:space="0" w:color="auto"/>
                          </w:divBdr>
                          <w:divsChild>
                            <w:div w:id="53239383">
                              <w:marLeft w:val="0"/>
                              <w:marRight w:val="0"/>
                              <w:marTop w:val="0"/>
                              <w:marBottom w:val="0"/>
                              <w:divBdr>
                                <w:top w:val="none" w:sz="0" w:space="0" w:color="auto"/>
                                <w:left w:val="none" w:sz="0" w:space="0" w:color="auto"/>
                                <w:bottom w:val="none" w:sz="0" w:space="0" w:color="auto"/>
                                <w:right w:val="none" w:sz="0" w:space="0" w:color="auto"/>
                              </w:divBdr>
                            </w:div>
                            <w:div w:id="450323794">
                              <w:marLeft w:val="0"/>
                              <w:marRight w:val="0"/>
                              <w:marTop w:val="0"/>
                              <w:marBottom w:val="0"/>
                              <w:divBdr>
                                <w:top w:val="none" w:sz="0" w:space="0" w:color="auto"/>
                                <w:left w:val="none" w:sz="0" w:space="0" w:color="auto"/>
                                <w:bottom w:val="none" w:sz="0" w:space="0" w:color="auto"/>
                                <w:right w:val="none" w:sz="0" w:space="0" w:color="auto"/>
                              </w:divBdr>
                            </w:div>
                            <w:div w:id="1819227715">
                              <w:marLeft w:val="0"/>
                              <w:marRight w:val="0"/>
                              <w:marTop w:val="0"/>
                              <w:marBottom w:val="0"/>
                              <w:divBdr>
                                <w:top w:val="none" w:sz="0" w:space="0" w:color="auto"/>
                                <w:left w:val="none" w:sz="0" w:space="0" w:color="auto"/>
                                <w:bottom w:val="none" w:sz="0" w:space="0" w:color="auto"/>
                                <w:right w:val="none" w:sz="0" w:space="0" w:color="auto"/>
                              </w:divBdr>
                            </w:div>
                            <w:div w:id="58986486">
                              <w:marLeft w:val="0"/>
                              <w:marRight w:val="0"/>
                              <w:marTop w:val="0"/>
                              <w:marBottom w:val="0"/>
                              <w:divBdr>
                                <w:top w:val="none" w:sz="0" w:space="0" w:color="auto"/>
                                <w:left w:val="none" w:sz="0" w:space="0" w:color="auto"/>
                                <w:bottom w:val="none" w:sz="0" w:space="0" w:color="auto"/>
                                <w:right w:val="none" w:sz="0" w:space="0" w:color="auto"/>
                              </w:divBdr>
                            </w:div>
                          </w:divsChild>
                        </w:div>
                        <w:div w:id="39332396">
                          <w:marLeft w:val="0"/>
                          <w:marRight w:val="0"/>
                          <w:marTop w:val="0"/>
                          <w:marBottom w:val="0"/>
                          <w:divBdr>
                            <w:top w:val="none" w:sz="0" w:space="0" w:color="auto"/>
                            <w:left w:val="none" w:sz="0" w:space="0" w:color="auto"/>
                            <w:bottom w:val="none" w:sz="0" w:space="0" w:color="auto"/>
                            <w:right w:val="none" w:sz="0" w:space="0" w:color="auto"/>
                          </w:divBdr>
                        </w:div>
                        <w:div w:id="1796873055">
                          <w:marLeft w:val="0"/>
                          <w:marRight w:val="0"/>
                          <w:marTop w:val="0"/>
                          <w:marBottom w:val="0"/>
                          <w:divBdr>
                            <w:top w:val="none" w:sz="0" w:space="0" w:color="auto"/>
                            <w:left w:val="none" w:sz="0" w:space="0" w:color="auto"/>
                            <w:bottom w:val="none" w:sz="0" w:space="0" w:color="auto"/>
                            <w:right w:val="none" w:sz="0" w:space="0" w:color="auto"/>
                          </w:divBdr>
                        </w:div>
                        <w:div w:id="816460091">
                          <w:marLeft w:val="0"/>
                          <w:marRight w:val="0"/>
                          <w:marTop w:val="0"/>
                          <w:marBottom w:val="0"/>
                          <w:divBdr>
                            <w:top w:val="none" w:sz="0" w:space="0" w:color="auto"/>
                            <w:left w:val="none" w:sz="0" w:space="0" w:color="auto"/>
                            <w:bottom w:val="none" w:sz="0" w:space="0" w:color="auto"/>
                            <w:right w:val="none" w:sz="0" w:space="0" w:color="auto"/>
                          </w:divBdr>
                        </w:div>
                        <w:div w:id="747384906">
                          <w:marLeft w:val="0"/>
                          <w:marRight w:val="0"/>
                          <w:marTop w:val="0"/>
                          <w:marBottom w:val="0"/>
                          <w:divBdr>
                            <w:top w:val="none" w:sz="0" w:space="0" w:color="auto"/>
                            <w:left w:val="none" w:sz="0" w:space="0" w:color="auto"/>
                            <w:bottom w:val="none" w:sz="0" w:space="0" w:color="auto"/>
                            <w:right w:val="none" w:sz="0" w:space="0" w:color="auto"/>
                          </w:divBdr>
                        </w:div>
                        <w:div w:id="877934483">
                          <w:marLeft w:val="0"/>
                          <w:marRight w:val="0"/>
                          <w:marTop w:val="0"/>
                          <w:marBottom w:val="0"/>
                          <w:divBdr>
                            <w:top w:val="none" w:sz="0" w:space="0" w:color="auto"/>
                            <w:left w:val="none" w:sz="0" w:space="0" w:color="auto"/>
                            <w:bottom w:val="none" w:sz="0" w:space="0" w:color="auto"/>
                            <w:right w:val="none" w:sz="0" w:space="0" w:color="auto"/>
                          </w:divBdr>
                        </w:div>
                        <w:div w:id="143936582">
                          <w:marLeft w:val="0"/>
                          <w:marRight w:val="0"/>
                          <w:marTop w:val="0"/>
                          <w:marBottom w:val="0"/>
                          <w:divBdr>
                            <w:top w:val="none" w:sz="0" w:space="0" w:color="auto"/>
                            <w:left w:val="none" w:sz="0" w:space="0" w:color="auto"/>
                            <w:bottom w:val="none" w:sz="0" w:space="0" w:color="auto"/>
                            <w:right w:val="none" w:sz="0" w:space="0" w:color="auto"/>
                          </w:divBdr>
                        </w:div>
                        <w:div w:id="1707219056">
                          <w:marLeft w:val="0"/>
                          <w:marRight w:val="0"/>
                          <w:marTop w:val="0"/>
                          <w:marBottom w:val="0"/>
                          <w:divBdr>
                            <w:top w:val="none" w:sz="0" w:space="0" w:color="auto"/>
                            <w:left w:val="none" w:sz="0" w:space="0" w:color="auto"/>
                            <w:bottom w:val="none" w:sz="0" w:space="0" w:color="auto"/>
                            <w:right w:val="none" w:sz="0" w:space="0" w:color="auto"/>
                          </w:divBdr>
                        </w:div>
                      </w:divsChild>
                    </w:div>
                    <w:div w:id="727455092">
                      <w:marLeft w:val="0"/>
                      <w:marRight w:val="0"/>
                      <w:marTop w:val="0"/>
                      <w:marBottom w:val="0"/>
                      <w:divBdr>
                        <w:top w:val="none" w:sz="0" w:space="0" w:color="auto"/>
                        <w:left w:val="none" w:sz="0" w:space="0" w:color="auto"/>
                        <w:bottom w:val="none" w:sz="0" w:space="0" w:color="auto"/>
                        <w:right w:val="none" w:sz="0" w:space="0" w:color="auto"/>
                      </w:divBdr>
                      <w:divsChild>
                        <w:div w:id="1853686127">
                          <w:marLeft w:val="0"/>
                          <w:marRight w:val="0"/>
                          <w:marTop w:val="0"/>
                          <w:marBottom w:val="0"/>
                          <w:divBdr>
                            <w:top w:val="none" w:sz="0" w:space="0" w:color="auto"/>
                            <w:left w:val="none" w:sz="0" w:space="0" w:color="auto"/>
                            <w:bottom w:val="none" w:sz="0" w:space="0" w:color="auto"/>
                            <w:right w:val="none" w:sz="0" w:space="0" w:color="auto"/>
                          </w:divBdr>
                        </w:div>
                        <w:div w:id="674696804">
                          <w:marLeft w:val="0"/>
                          <w:marRight w:val="0"/>
                          <w:marTop w:val="0"/>
                          <w:marBottom w:val="0"/>
                          <w:divBdr>
                            <w:top w:val="none" w:sz="0" w:space="0" w:color="auto"/>
                            <w:left w:val="none" w:sz="0" w:space="0" w:color="auto"/>
                            <w:bottom w:val="none" w:sz="0" w:space="0" w:color="auto"/>
                            <w:right w:val="none" w:sz="0" w:space="0" w:color="auto"/>
                          </w:divBdr>
                        </w:div>
                        <w:div w:id="78714891">
                          <w:marLeft w:val="0"/>
                          <w:marRight w:val="0"/>
                          <w:marTop w:val="0"/>
                          <w:marBottom w:val="0"/>
                          <w:divBdr>
                            <w:top w:val="none" w:sz="0" w:space="0" w:color="auto"/>
                            <w:left w:val="none" w:sz="0" w:space="0" w:color="auto"/>
                            <w:bottom w:val="none" w:sz="0" w:space="0" w:color="auto"/>
                            <w:right w:val="none" w:sz="0" w:space="0" w:color="auto"/>
                          </w:divBdr>
                        </w:div>
                        <w:div w:id="1377314395">
                          <w:marLeft w:val="0"/>
                          <w:marRight w:val="0"/>
                          <w:marTop w:val="0"/>
                          <w:marBottom w:val="0"/>
                          <w:divBdr>
                            <w:top w:val="none" w:sz="0" w:space="0" w:color="auto"/>
                            <w:left w:val="none" w:sz="0" w:space="0" w:color="auto"/>
                            <w:bottom w:val="none" w:sz="0" w:space="0" w:color="auto"/>
                            <w:right w:val="none" w:sz="0" w:space="0" w:color="auto"/>
                          </w:divBdr>
                        </w:div>
                        <w:div w:id="228855038">
                          <w:marLeft w:val="0"/>
                          <w:marRight w:val="0"/>
                          <w:marTop w:val="0"/>
                          <w:marBottom w:val="0"/>
                          <w:divBdr>
                            <w:top w:val="none" w:sz="0" w:space="0" w:color="auto"/>
                            <w:left w:val="none" w:sz="0" w:space="0" w:color="auto"/>
                            <w:bottom w:val="none" w:sz="0" w:space="0" w:color="auto"/>
                            <w:right w:val="none" w:sz="0" w:space="0" w:color="auto"/>
                          </w:divBdr>
                          <w:divsChild>
                            <w:div w:id="1313095647">
                              <w:marLeft w:val="0"/>
                              <w:marRight w:val="0"/>
                              <w:marTop w:val="0"/>
                              <w:marBottom w:val="0"/>
                              <w:divBdr>
                                <w:top w:val="none" w:sz="0" w:space="0" w:color="auto"/>
                                <w:left w:val="none" w:sz="0" w:space="0" w:color="auto"/>
                                <w:bottom w:val="none" w:sz="0" w:space="0" w:color="auto"/>
                                <w:right w:val="none" w:sz="0" w:space="0" w:color="auto"/>
                              </w:divBdr>
                            </w:div>
                            <w:div w:id="270480576">
                              <w:marLeft w:val="0"/>
                              <w:marRight w:val="0"/>
                              <w:marTop w:val="0"/>
                              <w:marBottom w:val="0"/>
                              <w:divBdr>
                                <w:top w:val="none" w:sz="0" w:space="0" w:color="auto"/>
                                <w:left w:val="none" w:sz="0" w:space="0" w:color="auto"/>
                                <w:bottom w:val="none" w:sz="0" w:space="0" w:color="auto"/>
                                <w:right w:val="none" w:sz="0" w:space="0" w:color="auto"/>
                              </w:divBdr>
                            </w:div>
                            <w:div w:id="89669654">
                              <w:marLeft w:val="0"/>
                              <w:marRight w:val="0"/>
                              <w:marTop w:val="0"/>
                              <w:marBottom w:val="0"/>
                              <w:divBdr>
                                <w:top w:val="none" w:sz="0" w:space="0" w:color="auto"/>
                                <w:left w:val="none" w:sz="0" w:space="0" w:color="auto"/>
                                <w:bottom w:val="none" w:sz="0" w:space="0" w:color="auto"/>
                                <w:right w:val="none" w:sz="0" w:space="0" w:color="auto"/>
                              </w:divBdr>
                            </w:div>
                            <w:div w:id="1161189783">
                              <w:marLeft w:val="0"/>
                              <w:marRight w:val="0"/>
                              <w:marTop w:val="0"/>
                              <w:marBottom w:val="0"/>
                              <w:divBdr>
                                <w:top w:val="none" w:sz="0" w:space="0" w:color="auto"/>
                                <w:left w:val="none" w:sz="0" w:space="0" w:color="auto"/>
                                <w:bottom w:val="none" w:sz="0" w:space="0" w:color="auto"/>
                                <w:right w:val="none" w:sz="0" w:space="0" w:color="auto"/>
                              </w:divBdr>
                            </w:div>
                          </w:divsChild>
                        </w:div>
                        <w:div w:id="1985354024">
                          <w:marLeft w:val="0"/>
                          <w:marRight w:val="0"/>
                          <w:marTop w:val="0"/>
                          <w:marBottom w:val="0"/>
                          <w:divBdr>
                            <w:top w:val="none" w:sz="0" w:space="0" w:color="auto"/>
                            <w:left w:val="none" w:sz="0" w:space="0" w:color="auto"/>
                            <w:bottom w:val="none" w:sz="0" w:space="0" w:color="auto"/>
                            <w:right w:val="none" w:sz="0" w:space="0" w:color="auto"/>
                          </w:divBdr>
                          <w:divsChild>
                            <w:div w:id="2020619233">
                              <w:marLeft w:val="0"/>
                              <w:marRight w:val="0"/>
                              <w:marTop w:val="0"/>
                              <w:marBottom w:val="0"/>
                              <w:divBdr>
                                <w:top w:val="none" w:sz="0" w:space="0" w:color="auto"/>
                                <w:left w:val="none" w:sz="0" w:space="0" w:color="auto"/>
                                <w:bottom w:val="none" w:sz="0" w:space="0" w:color="auto"/>
                                <w:right w:val="none" w:sz="0" w:space="0" w:color="auto"/>
                              </w:divBdr>
                            </w:div>
                            <w:div w:id="2036467075">
                              <w:marLeft w:val="0"/>
                              <w:marRight w:val="0"/>
                              <w:marTop w:val="0"/>
                              <w:marBottom w:val="0"/>
                              <w:divBdr>
                                <w:top w:val="none" w:sz="0" w:space="0" w:color="auto"/>
                                <w:left w:val="none" w:sz="0" w:space="0" w:color="auto"/>
                                <w:bottom w:val="none" w:sz="0" w:space="0" w:color="auto"/>
                                <w:right w:val="none" w:sz="0" w:space="0" w:color="auto"/>
                              </w:divBdr>
                            </w:div>
                          </w:divsChild>
                        </w:div>
                        <w:div w:id="1547912902">
                          <w:marLeft w:val="0"/>
                          <w:marRight w:val="0"/>
                          <w:marTop w:val="0"/>
                          <w:marBottom w:val="0"/>
                          <w:divBdr>
                            <w:top w:val="none" w:sz="0" w:space="0" w:color="auto"/>
                            <w:left w:val="none" w:sz="0" w:space="0" w:color="auto"/>
                            <w:bottom w:val="none" w:sz="0" w:space="0" w:color="auto"/>
                            <w:right w:val="none" w:sz="0" w:space="0" w:color="auto"/>
                          </w:divBdr>
                          <w:divsChild>
                            <w:div w:id="105658526">
                              <w:marLeft w:val="0"/>
                              <w:marRight w:val="0"/>
                              <w:marTop w:val="0"/>
                              <w:marBottom w:val="0"/>
                              <w:divBdr>
                                <w:top w:val="none" w:sz="0" w:space="0" w:color="auto"/>
                                <w:left w:val="none" w:sz="0" w:space="0" w:color="auto"/>
                                <w:bottom w:val="none" w:sz="0" w:space="0" w:color="auto"/>
                                <w:right w:val="none" w:sz="0" w:space="0" w:color="auto"/>
                              </w:divBdr>
                            </w:div>
                            <w:div w:id="662976587">
                              <w:marLeft w:val="0"/>
                              <w:marRight w:val="0"/>
                              <w:marTop w:val="0"/>
                              <w:marBottom w:val="0"/>
                              <w:divBdr>
                                <w:top w:val="none" w:sz="0" w:space="0" w:color="auto"/>
                                <w:left w:val="none" w:sz="0" w:space="0" w:color="auto"/>
                                <w:bottom w:val="none" w:sz="0" w:space="0" w:color="auto"/>
                                <w:right w:val="none" w:sz="0" w:space="0" w:color="auto"/>
                              </w:divBdr>
                            </w:div>
                            <w:div w:id="1887790184">
                              <w:marLeft w:val="0"/>
                              <w:marRight w:val="0"/>
                              <w:marTop w:val="0"/>
                              <w:marBottom w:val="0"/>
                              <w:divBdr>
                                <w:top w:val="none" w:sz="0" w:space="0" w:color="auto"/>
                                <w:left w:val="none" w:sz="0" w:space="0" w:color="auto"/>
                                <w:bottom w:val="none" w:sz="0" w:space="0" w:color="auto"/>
                                <w:right w:val="none" w:sz="0" w:space="0" w:color="auto"/>
                              </w:divBdr>
                            </w:div>
                            <w:div w:id="531266549">
                              <w:marLeft w:val="0"/>
                              <w:marRight w:val="0"/>
                              <w:marTop w:val="0"/>
                              <w:marBottom w:val="0"/>
                              <w:divBdr>
                                <w:top w:val="none" w:sz="0" w:space="0" w:color="auto"/>
                                <w:left w:val="none" w:sz="0" w:space="0" w:color="auto"/>
                                <w:bottom w:val="none" w:sz="0" w:space="0" w:color="auto"/>
                                <w:right w:val="none" w:sz="0" w:space="0" w:color="auto"/>
                              </w:divBdr>
                            </w:div>
                            <w:div w:id="1109011296">
                              <w:marLeft w:val="0"/>
                              <w:marRight w:val="0"/>
                              <w:marTop w:val="0"/>
                              <w:marBottom w:val="0"/>
                              <w:divBdr>
                                <w:top w:val="none" w:sz="0" w:space="0" w:color="auto"/>
                                <w:left w:val="none" w:sz="0" w:space="0" w:color="auto"/>
                                <w:bottom w:val="none" w:sz="0" w:space="0" w:color="auto"/>
                                <w:right w:val="none" w:sz="0" w:space="0" w:color="auto"/>
                              </w:divBdr>
                            </w:div>
                            <w:div w:id="8962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1893">
                      <w:marLeft w:val="0"/>
                      <w:marRight w:val="0"/>
                      <w:marTop w:val="0"/>
                      <w:marBottom w:val="0"/>
                      <w:divBdr>
                        <w:top w:val="none" w:sz="0" w:space="0" w:color="auto"/>
                        <w:left w:val="none" w:sz="0" w:space="0" w:color="auto"/>
                        <w:bottom w:val="none" w:sz="0" w:space="0" w:color="auto"/>
                        <w:right w:val="none" w:sz="0" w:space="0" w:color="auto"/>
                      </w:divBdr>
                      <w:divsChild>
                        <w:div w:id="27025960">
                          <w:marLeft w:val="0"/>
                          <w:marRight w:val="0"/>
                          <w:marTop w:val="0"/>
                          <w:marBottom w:val="0"/>
                          <w:divBdr>
                            <w:top w:val="none" w:sz="0" w:space="0" w:color="auto"/>
                            <w:left w:val="none" w:sz="0" w:space="0" w:color="auto"/>
                            <w:bottom w:val="none" w:sz="0" w:space="0" w:color="auto"/>
                            <w:right w:val="none" w:sz="0" w:space="0" w:color="auto"/>
                          </w:divBdr>
                        </w:div>
                        <w:div w:id="1535535625">
                          <w:marLeft w:val="0"/>
                          <w:marRight w:val="0"/>
                          <w:marTop w:val="0"/>
                          <w:marBottom w:val="0"/>
                          <w:divBdr>
                            <w:top w:val="none" w:sz="0" w:space="0" w:color="auto"/>
                            <w:left w:val="none" w:sz="0" w:space="0" w:color="auto"/>
                            <w:bottom w:val="none" w:sz="0" w:space="0" w:color="auto"/>
                            <w:right w:val="none" w:sz="0" w:space="0" w:color="auto"/>
                          </w:divBdr>
                        </w:div>
                        <w:div w:id="1093547548">
                          <w:marLeft w:val="0"/>
                          <w:marRight w:val="0"/>
                          <w:marTop w:val="0"/>
                          <w:marBottom w:val="0"/>
                          <w:divBdr>
                            <w:top w:val="none" w:sz="0" w:space="0" w:color="auto"/>
                            <w:left w:val="none" w:sz="0" w:space="0" w:color="auto"/>
                            <w:bottom w:val="none" w:sz="0" w:space="0" w:color="auto"/>
                            <w:right w:val="none" w:sz="0" w:space="0" w:color="auto"/>
                          </w:divBdr>
                        </w:div>
                        <w:div w:id="1668167194">
                          <w:marLeft w:val="0"/>
                          <w:marRight w:val="0"/>
                          <w:marTop w:val="0"/>
                          <w:marBottom w:val="0"/>
                          <w:divBdr>
                            <w:top w:val="none" w:sz="0" w:space="0" w:color="auto"/>
                            <w:left w:val="none" w:sz="0" w:space="0" w:color="auto"/>
                            <w:bottom w:val="none" w:sz="0" w:space="0" w:color="auto"/>
                            <w:right w:val="none" w:sz="0" w:space="0" w:color="auto"/>
                          </w:divBdr>
                        </w:div>
                        <w:div w:id="1199316324">
                          <w:marLeft w:val="0"/>
                          <w:marRight w:val="0"/>
                          <w:marTop w:val="0"/>
                          <w:marBottom w:val="0"/>
                          <w:divBdr>
                            <w:top w:val="none" w:sz="0" w:space="0" w:color="auto"/>
                            <w:left w:val="none" w:sz="0" w:space="0" w:color="auto"/>
                            <w:bottom w:val="none" w:sz="0" w:space="0" w:color="auto"/>
                            <w:right w:val="none" w:sz="0" w:space="0" w:color="auto"/>
                          </w:divBdr>
                        </w:div>
                        <w:div w:id="526718667">
                          <w:marLeft w:val="0"/>
                          <w:marRight w:val="0"/>
                          <w:marTop w:val="0"/>
                          <w:marBottom w:val="0"/>
                          <w:divBdr>
                            <w:top w:val="none" w:sz="0" w:space="0" w:color="auto"/>
                            <w:left w:val="none" w:sz="0" w:space="0" w:color="auto"/>
                            <w:bottom w:val="none" w:sz="0" w:space="0" w:color="auto"/>
                            <w:right w:val="none" w:sz="0" w:space="0" w:color="auto"/>
                          </w:divBdr>
                          <w:divsChild>
                            <w:div w:id="1685208285">
                              <w:marLeft w:val="0"/>
                              <w:marRight w:val="0"/>
                              <w:marTop w:val="0"/>
                              <w:marBottom w:val="0"/>
                              <w:divBdr>
                                <w:top w:val="none" w:sz="0" w:space="0" w:color="auto"/>
                                <w:left w:val="none" w:sz="0" w:space="0" w:color="auto"/>
                                <w:bottom w:val="none" w:sz="0" w:space="0" w:color="auto"/>
                                <w:right w:val="none" w:sz="0" w:space="0" w:color="auto"/>
                              </w:divBdr>
                            </w:div>
                            <w:div w:id="894657603">
                              <w:marLeft w:val="0"/>
                              <w:marRight w:val="0"/>
                              <w:marTop w:val="0"/>
                              <w:marBottom w:val="0"/>
                              <w:divBdr>
                                <w:top w:val="none" w:sz="0" w:space="0" w:color="auto"/>
                                <w:left w:val="none" w:sz="0" w:space="0" w:color="auto"/>
                                <w:bottom w:val="none" w:sz="0" w:space="0" w:color="auto"/>
                                <w:right w:val="none" w:sz="0" w:space="0" w:color="auto"/>
                              </w:divBdr>
                            </w:div>
                            <w:div w:id="615452312">
                              <w:marLeft w:val="0"/>
                              <w:marRight w:val="0"/>
                              <w:marTop w:val="0"/>
                              <w:marBottom w:val="0"/>
                              <w:divBdr>
                                <w:top w:val="none" w:sz="0" w:space="0" w:color="auto"/>
                                <w:left w:val="none" w:sz="0" w:space="0" w:color="auto"/>
                                <w:bottom w:val="none" w:sz="0" w:space="0" w:color="auto"/>
                                <w:right w:val="none" w:sz="0" w:space="0" w:color="auto"/>
                              </w:divBdr>
                            </w:div>
                            <w:div w:id="708069762">
                              <w:marLeft w:val="0"/>
                              <w:marRight w:val="0"/>
                              <w:marTop w:val="0"/>
                              <w:marBottom w:val="0"/>
                              <w:divBdr>
                                <w:top w:val="none" w:sz="0" w:space="0" w:color="auto"/>
                                <w:left w:val="none" w:sz="0" w:space="0" w:color="auto"/>
                                <w:bottom w:val="none" w:sz="0" w:space="0" w:color="auto"/>
                                <w:right w:val="none" w:sz="0" w:space="0" w:color="auto"/>
                              </w:divBdr>
                            </w:div>
                          </w:divsChild>
                        </w:div>
                        <w:div w:id="1556815787">
                          <w:marLeft w:val="0"/>
                          <w:marRight w:val="0"/>
                          <w:marTop w:val="0"/>
                          <w:marBottom w:val="0"/>
                          <w:divBdr>
                            <w:top w:val="none" w:sz="0" w:space="0" w:color="auto"/>
                            <w:left w:val="none" w:sz="0" w:space="0" w:color="auto"/>
                            <w:bottom w:val="none" w:sz="0" w:space="0" w:color="auto"/>
                            <w:right w:val="none" w:sz="0" w:space="0" w:color="auto"/>
                          </w:divBdr>
                          <w:divsChild>
                            <w:div w:id="1675112954">
                              <w:marLeft w:val="0"/>
                              <w:marRight w:val="0"/>
                              <w:marTop w:val="0"/>
                              <w:marBottom w:val="0"/>
                              <w:divBdr>
                                <w:top w:val="none" w:sz="0" w:space="0" w:color="auto"/>
                                <w:left w:val="none" w:sz="0" w:space="0" w:color="auto"/>
                                <w:bottom w:val="none" w:sz="0" w:space="0" w:color="auto"/>
                                <w:right w:val="none" w:sz="0" w:space="0" w:color="auto"/>
                              </w:divBdr>
                            </w:div>
                            <w:div w:id="1060132239">
                              <w:marLeft w:val="0"/>
                              <w:marRight w:val="0"/>
                              <w:marTop w:val="0"/>
                              <w:marBottom w:val="0"/>
                              <w:divBdr>
                                <w:top w:val="none" w:sz="0" w:space="0" w:color="auto"/>
                                <w:left w:val="none" w:sz="0" w:space="0" w:color="auto"/>
                                <w:bottom w:val="none" w:sz="0" w:space="0" w:color="auto"/>
                                <w:right w:val="none" w:sz="0" w:space="0" w:color="auto"/>
                              </w:divBdr>
                            </w:div>
                            <w:div w:id="47342934">
                              <w:marLeft w:val="0"/>
                              <w:marRight w:val="0"/>
                              <w:marTop w:val="0"/>
                              <w:marBottom w:val="0"/>
                              <w:divBdr>
                                <w:top w:val="none" w:sz="0" w:space="0" w:color="auto"/>
                                <w:left w:val="none" w:sz="0" w:space="0" w:color="auto"/>
                                <w:bottom w:val="none" w:sz="0" w:space="0" w:color="auto"/>
                                <w:right w:val="none" w:sz="0" w:space="0" w:color="auto"/>
                              </w:divBdr>
                            </w:div>
                            <w:div w:id="857044954">
                              <w:marLeft w:val="0"/>
                              <w:marRight w:val="0"/>
                              <w:marTop w:val="0"/>
                              <w:marBottom w:val="0"/>
                              <w:divBdr>
                                <w:top w:val="none" w:sz="0" w:space="0" w:color="auto"/>
                                <w:left w:val="none" w:sz="0" w:space="0" w:color="auto"/>
                                <w:bottom w:val="none" w:sz="0" w:space="0" w:color="auto"/>
                                <w:right w:val="none" w:sz="0" w:space="0" w:color="auto"/>
                              </w:divBdr>
                            </w:div>
                            <w:div w:id="1738238822">
                              <w:marLeft w:val="0"/>
                              <w:marRight w:val="0"/>
                              <w:marTop w:val="0"/>
                              <w:marBottom w:val="0"/>
                              <w:divBdr>
                                <w:top w:val="none" w:sz="0" w:space="0" w:color="auto"/>
                                <w:left w:val="none" w:sz="0" w:space="0" w:color="auto"/>
                                <w:bottom w:val="none" w:sz="0" w:space="0" w:color="auto"/>
                                <w:right w:val="none" w:sz="0" w:space="0" w:color="auto"/>
                              </w:divBdr>
                            </w:div>
                            <w:div w:id="806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54432">
                      <w:marLeft w:val="0"/>
                      <w:marRight w:val="0"/>
                      <w:marTop w:val="0"/>
                      <w:marBottom w:val="0"/>
                      <w:divBdr>
                        <w:top w:val="none" w:sz="0" w:space="0" w:color="auto"/>
                        <w:left w:val="none" w:sz="0" w:space="0" w:color="auto"/>
                        <w:bottom w:val="none" w:sz="0" w:space="0" w:color="auto"/>
                        <w:right w:val="none" w:sz="0" w:space="0" w:color="auto"/>
                      </w:divBdr>
                      <w:divsChild>
                        <w:div w:id="1084648442">
                          <w:marLeft w:val="0"/>
                          <w:marRight w:val="0"/>
                          <w:marTop w:val="0"/>
                          <w:marBottom w:val="0"/>
                          <w:divBdr>
                            <w:top w:val="none" w:sz="0" w:space="0" w:color="auto"/>
                            <w:left w:val="none" w:sz="0" w:space="0" w:color="auto"/>
                            <w:bottom w:val="none" w:sz="0" w:space="0" w:color="auto"/>
                            <w:right w:val="none" w:sz="0" w:space="0" w:color="auto"/>
                          </w:divBdr>
                        </w:div>
                        <w:div w:id="2009211270">
                          <w:marLeft w:val="0"/>
                          <w:marRight w:val="0"/>
                          <w:marTop w:val="0"/>
                          <w:marBottom w:val="0"/>
                          <w:divBdr>
                            <w:top w:val="none" w:sz="0" w:space="0" w:color="auto"/>
                            <w:left w:val="none" w:sz="0" w:space="0" w:color="auto"/>
                            <w:bottom w:val="none" w:sz="0" w:space="0" w:color="auto"/>
                            <w:right w:val="none" w:sz="0" w:space="0" w:color="auto"/>
                          </w:divBdr>
                        </w:div>
                        <w:div w:id="457796576">
                          <w:marLeft w:val="0"/>
                          <w:marRight w:val="0"/>
                          <w:marTop w:val="0"/>
                          <w:marBottom w:val="0"/>
                          <w:divBdr>
                            <w:top w:val="none" w:sz="0" w:space="0" w:color="auto"/>
                            <w:left w:val="none" w:sz="0" w:space="0" w:color="auto"/>
                            <w:bottom w:val="none" w:sz="0" w:space="0" w:color="auto"/>
                            <w:right w:val="none" w:sz="0" w:space="0" w:color="auto"/>
                          </w:divBdr>
                        </w:div>
                        <w:div w:id="856038756">
                          <w:marLeft w:val="0"/>
                          <w:marRight w:val="0"/>
                          <w:marTop w:val="0"/>
                          <w:marBottom w:val="0"/>
                          <w:divBdr>
                            <w:top w:val="none" w:sz="0" w:space="0" w:color="auto"/>
                            <w:left w:val="none" w:sz="0" w:space="0" w:color="auto"/>
                            <w:bottom w:val="none" w:sz="0" w:space="0" w:color="auto"/>
                            <w:right w:val="none" w:sz="0" w:space="0" w:color="auto"/>
                          </w:divBdr>
                          <w:divsChild>
                            <w:div w:id="1056246796">
                              <w:marLeft w:val="0"/>
                              <w:marRight w:val="0"/>
                              <w:marTop w:val="0"/>
                              <w:marBottom w:val="0"/>
                              <w:divBdr>
                                <w:top w:val="none" w:sz="0" w:space="0" w:color="auto"/>
                                <w:left w:val="none" w:sz="0" w:space="0" w:color="auto"/>
                                <w:bottom w:val="none" w:sz="0" w:space="0" w:color="auto"/>
                                <w:right w:val="none" w:sz="0" w:space="0" w:color="auto"/>
                              </w:divBdr>
                            </w:div>
                            <w:div w:id="1480925003">
                              <w:marLeft w:val="0"/>
                              <w:marRight w:val="0"/>
                              <w:marTop w:val="0"/>
                              <w:marBottom w:val="0"/>
                              <w:divBdr>
                                <w:top w:val="none" w:sz="0" w:space="0" w:color="auto"/>
                                <w:left w:val="none" w:sz="0" w:space="0" w:color="auto"/>
                                <w:bottom w:val="none" w:sz="0" w:space="0" w:color="auto"/>
                                <w:right w:val="none" w:sz="0" w:space="0" w:color="auto"/>
                              </w:divBdr>
                            </w:div>
                            <w:div w:id="1180697892">
                              <w:marLeft w:val="0"/>
                              <w:marRight w:val="0"/>
                              <w:marTop w:val="0"/>
                              <w:marBottom w:val="0"/>
                              <w:divBdr>
                                <w:top w:val="none" w:sz="0" w:space="0" w:color="auto"/>
                                <w:left w:val="none" w:sz="0" w:space="0" w:color="auto"/>
                                <w:bottom w:val="none" w:sz="0" w:space="0" w:color="auto"/>
                                <w:right w:val="none" w:sz="0" w:space="0" w:color="auto"/>
                              </w:divBdr>
                            </w:div>
                            <w:div w:id="123516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30622">
                      <w:marLeft w:val="0"/>
                      <w:marRight w:val="0"/>
                      <w:marTop w:val="0"/>
                      <w:marBottom w:val="0"/>
                      <w:divBdr>
                        <w:top w:val="none" w:sz="0" w:space="0" w:color="auto"/>
                        <w:left w:val="none" w:sz="0" w:space="0" w:color="auto"/>
                        <w:bottom w:val="none" w:sz="0" w:space="0" w:color="auto"/>
                        <w:right w:val="none" w:sz="0" w:space="0" w:color="auto"/>
                      </w:divBdr>
                      <w:divsChild>
                        <w:div w:id="654186789">
                          <w:marLeft w:val="0"/>
                          <w:marRight w:val="0"/>
                          <w:marTop w:val="0"/>
                          <w:marBottom w:val="0"/>
                          <w:divBdr>
                            <w:top w:val="none" w:sz="0" w:space="0" w:color="auto"/>
                            <w:left w:val="none" w:sz="0" w:space="0" w:color="auto"/>
                            <w:bottom w:val="none" w:sz="0" w:space="0" w:color="auto"/>
                            <w:right w:val="none" w:sz="0" w:space="0" w:color="auto"/>
                          </w:divBdr>
                        </w:div>
                        <w:div w:id="1512379915">
                          <w:marLeft w:val="0"/>
                          <w:marRight w:val="0"/>
                          <w:marTop w:val="0"/>
                          <w:marBottom w:val="0"/>
                          <w:divBdr>
                            <w:top w:val="none" w:sz="0" w:space="0" w:color="auto"/>
                            <w:left w:val="none" w:sz="0" w:space="0" w:color="auto"/>
                            <w:bottom w:val="none" w:sz="0" w:space="0" w:color="auto"/>
                            <w:right w:val="none" w:sz="0" w:space="0" w:color="auto"/>
                          </w:divBdr>
                        </w:div>
                        <w:div w:id="716781528">
                          <w:marLeft w:val="0"/>
                          <w:marRight w:val="0"/>
                          <w:marTop w:val="0"/>
                          <w:marBottom w:val="0"/>
                          <w:divBdr>
                            <w:top w:val="none" w:sz="0" w:space="0" w:color="auto"/>
                            <w:left w:val="none" w:sz="0" w:space="0" w:color="auto"/>
                            <w:bottom w:val="none" w:sz="0" w:space="0" w:color="auto"/>
                            <w:right w:val="none" w:sz="0" w:space="0" w:color="auto"/>
                          </w:divBdr>
                        </w:div>
                        <w:div w:id="292447769">
                          <w:marLeft w:val="0"/>
                          <w:marRight w:val="0"/>
                          <w:marTop w:val="0"/>
                          <w:marBottom w:val="0"/>
                          <w:divBdr>
                            <w:top w:val="none" w:sz="0" w:space="0" w:color="auto"/>
                            <w:left w:val="none" w:sz="0" w:space="0" w:color="auto"/>
                            <w:bottom w:val="none" w:sz="0" w:space="0" w:color="auto"/>
                            <w:right w:val="none" w:sz="0" w:space="0" w:color="auto"/>
                          </w:divBdr>
                        </w:div>
                        <w:div w:id="450125284">
                          <w:marLeft w:val="0"/>
                          <w:marRight w:val="0"/>
                          <w:marTop w:val="0"/>
                          <w:marBottom w:val="0"/>
                          <w:divBdr>
                            <w:top w:val="none" w:sz="0" w:space="0" w:color="auto"/>
                            <w:left w:val="none" w:sz="0" w:space="0" w:color="auto"/>
                            <w:bottom w:val="none" w:sz="0" w:space="0" w:color="auto"/>
                            <w:right w:val="none" w:sz="0" w:space="0" w:color="auto"/>
                          </w:divBdr>
                        </w:div>
                        <w:div w:id="1083262365">
                          <w:marLeft w:val="0"/>
                          <w:marRight w:val="0"/>
                          <w:marTop w:val="0"/>
                          <w:marBottom w:val="0"/>
                          <w:divBdr>
                            <w:top w:val="none" w:sz="0" w:space="0" w:color="auto"/>
                            <w:left w:val="none" w:sz="0" w:space="0" w:color="auto"/>
                            <w:bottom w:val="none" w:sz="0" w:space="0" w:color="auto"/>
                            <w:right w:val="none" w:sz="0" w:space="0" w:color="auto"/>
                          </w:divBdr>
                        </w:div>
                      </w:divsChild>
                    </w:div>
                    <w:div w:id="1179394666">
                      <w:marLeft w:val="0"/>
                      <w:marRight w:val="0"/>
                      <w:marTop w:val="0"/>
                      <w:marBottom w:val="0"/>
                      <w:divBdr>
                        <w:top w:val="none" w:sz="0" w:space="0" w:color="auto"/>
                        <w:left w:val="none" w:sz="0" w:space="0" w:color="auto"/>
                        <w:bottom w:val="none" w:sz="0" w:space="0" w:color="auto"/>
                        <w:right w:val="none" w:sz="0" w:space="0" w:color="auto"/>
                      </w:divBdr>
                      <w:divsChild>
                        <w:div w:id="1406956814">
                          <w:marLeft w:val="0"/>
                          <w:marRight w:val="0"/>
                          <w:marTop w:val="0"/>
                          <w:marBottom w:val="0"/>
                          <w:divBdr>
                            <w:top w:val="none" w:sz="0" w:space="0" w:color="auto"/>
                            <w:left w:val="none" w:sz="0" w:space="0" w:color="auto"/>
                            <w:bottom w:val="none" w:sz="0" w:space="0" w:color="auto"/>
                            <w:right w:val="none" w:sz="0" w:space="0" w:color="auto"/>
                          </w:divBdr>
                        </w:div>
                        <w:div w:id="1278100748">
                          <w:marLeft w:val="0"/>
                          <w:marRight w:val="0"/>
                          <w:marTop w:val="0"/>
                          <w:marBottom w:val="0"/>
                          <w:divBdr>
                            <w:top w:val="none" w:sz="0" w:space="0" w:color="auto"/>
                            <w:left w:val="none" w:sz="0" w:space="0" w:color="auto"/>
                            <w:bottom w:val="none" w:sz="0" w:space="0" w:color="auto"/>
                            <w:right w:val="none" w:sz="0" w:space="0" w:color="auto"/>
                          </w:divBdr>
                        </w:div>
                        <w:div w:id="1660232748">
                          <w:marLeft w:val="0"/>
                          <w:marRight w:val="0"/>
                          <w:marTop w:val="0"/>
                          <w:marBottom w:val="0"/>
                          <w:divBdr>
                            <w:top w:val="none" w:sz="0" w:space="0" w:color="auto"/>
                            <w:left w:val="none" w:sz="0" w:space="0" w:color="auto"/>
                            <w:bottom w:val="none" w:sz="0" w:space="0" w:color="auto"/>
                            <w:right w:val="none" w:sz="0" w:space="0" w:color="auto"/>
                          </w:divBdr>
                        </w:div>
                        <w:div w:id="441271233">
                          <w:marLeft w:val="0"/>
                          <w:marRight w:val="0"/>
                          <w:marTop w:val="0"/>
                          <w:marBottom w:val="0"/>
                          <w:divBdr>
                            <w:top w:val="none" w:sz="0" w:space="0" w:color="auto"/>
                            <w:left w:val="none" w:sz="0" w:space="0" w:color="auto"/>
                            <w:bottom w:val="none" w:sz="0" w:space="0" w:color="auto"/>
                            <w:right w:val="none" w:sz="0" w:space="0" w:color="auto"/>
                          </w:divBdr>
                        </w:div>
                        <w:div w:id="1743604283">
                          <w:marLeft w:val="0"/>
                          <w:marRight w:val="0"/>
                          <w:marTop w:val="0"/>
                          <w:marBottom w:val="0"/>
                          <w:divBdr>
                            <w:top w:val="none" w:sz="0" w:space="0" w:color="auto"/>
                            <w:left w:val="none" w:sz="0" w:space="0" w:color="auto"/>
                            <w:bottom w:val="none" w:sz="0" w:space="0" w:color="auto"/>
                            <w:right w:val="none" w:sz="0" w:space="0" w:color="auto"/>
                          </w:divBdr>
                        </w:div>
                        <w:div w:id="752316614">
                          <w:marLeft w:val="0"/>
                          <w:marRight w:val="0"/>
                          <w:marTop w:val="0"/>
                          <w:marBottom w:val="0"/>
                          <w:divBdr>
                            <w:top w:val="none" w:sz="0" w:space="0" w:color="auto"/>
                            <w:left w:val="none" w:sz="0" w:space="0" w:color="auto"/>
                            <w:bottom w:val="none" w:sz="0" w:space="0" w:color="auto"/>
                            <w:right w:val="none" w:sz="0" w:space="0" w:color="auto"/>
                          </w:divBdr>
                        </w:div>
                        <w:div w:id="1510946641">
                          <w:marLeft w:val="0"/>
                          <w:marRight w:val="0"/>
                          <w:marTop w:val="0"/>
                          <w:marBottom w:val="0"/>
                          <w:divBdr>
                            <w:top w:val="none" w:sz="0" w:space="0" w:color="auto"/>
                            <w:left w:val="none" w:sz="0" w:space="0" w:color="auto"/>
                            <w:bottom w:val="none" w:sz="0" w:space="0" w:color="auto"/>
                            <w:right w:val="none" w:sz="0" w:space="0" w:color="auto"/>
                          </w:divBdr>
                        </w:div>
                      </w:divsChild>
                    </w:div>
                    <w:div w:id="1316758474">
                      <w:marLeft w:val="0"/>
                      <w:marRight w:val="0"/>
                      <w:marTop w:val="0"/>
                      <w:marBottom w:val="0"/>
                      <w:divBdr>
                        <w:top w:val="none" w:sz="0" w:space="0" w:color="auto"/>
                        <w:left w:val="none" w:sz="0" w:space="0" w:color="auto"/>
                        <w:bottom w:val="none" w:sz="0" w:space="0" w:color="auto"/>
                        <w:right w:val="none" w:sz="0" w:space="0" w:color="auto"/>
                      </w:divBdr>
                      <w:divsChild>
                        <w:div w:id="946228668">
                          <w:marLeft w:val="0"/>
                          <w:marRight w:val="0"/>
                          <w:marTop w:val="0"/>
                          <w:marBottom w:val="0"/>
                          <w:divBdr>
                            <w:top w:val="none" w:sz="0" w:space="0" w:color="auto"/>
                            <w:left w:val="none" w:sz="0" w:space="0" w:color="auto"/>
                            <w:bottom w:val="none" w:sz="0" w:space="0" w:color="auto"/>
                            <w:right w:val="none" w:sz="0" w:space="0" w:color="auto"/>
                          </w:divBdr>
                        </w:div>
                        <w:div w:id="543952681">
                          <w:marLeft w:val="0"/>
                          <w:marRight w:val="0"/>
                          <w:marTop w:val="0"/>
                          <w:marBottom w:val="0"/>
                          <w:divBdr>
                            <w:top w:val="none" w:sz="0" w:space="0" w:color="auto"/>
                            <w:left w:val="none" w:sz="0" w:space="0" w:color="auto"/>
                            <w:bottom w:val="none" w:sz="0" w:space="0" w:color="auto"/>
                            <w:right w:val="none" w:sz="0" w:space="0" w:color="auto"/>
                          </w:divBdr>
                        </w:div>
                        <w:div w:id="2039698610">
                          <w:marLeft w:val="0"/>
                          <w:marRight w:val="0"/>
                          <w:marTop w:val="0"/>
                          <w:marBottom w:val="0"/>
                          <w:divBdr>
                            <w:top w:val="none" w:sz="0" w:space="0" w:color="auto"/>
                            <w:left w:val="none" w:sz="0" w:space="0" w:color="auto"/>
                            <w:bottom w:val="none" w:sz="0" w:space="0" w:color="auto"/>
                            <w:right w:val="none" w:sz="0" w:space="0" w:color="auto"/>
                          </w:divBdr>
                        </w:div>
                        <w:div w:id="1254362868">
                          <w:marLeft w:val="0"/>
                          <w:marRight w:val="0"/>
                          <w:marTop w:val="0"/>
                          <w:marBottom w:val="0"/>
                          <w:divBdr>
                            <w:top w:val="none" w:sz="0" w:space="0" w:color="auto"/>
                            <w:left w:val="none" w:sz="0" w:space="0" w:color="auto"/>
                            <w:bottom w:val="none" w:sz="0" w:space="0" w:color="auto"/>
                            <w:right w:val="none" w:sz="0" w:space="0" w:color="auto"/>
                          </w:divBdr>
                        </w:div>
                        <w:div w:id="422144513">
                          <w:marLeft w:val="0"/>
                          <w:marRight w:val="0"/>
                          <w:marTop w:val="0"/>
                          <w:marBottom w:val="0"/>
                          <w:divBdr>
                            <w:top w:val="none" w:sz="0" w:space="0" w:color="auto"/>
                            <w:left w:val="none" w:sz="0" w:space="0" w:color="auto"/>
                            <w:bottom w:val="none" w:sz="0" w:space="0" w:color="auto"/>
                            <w:right w:val="none" w:sz="0" w:space="0" w:color="auto"/>
                          </w:divBdr>
                        </w:div>
                      </w:divsChild>
                    </w:div>
                    <w:div w:id="84152876">
                      <w:marLeft w:val="0"/>
                      <w:marRight w:val="0"/>
                      <w:marTop w:val="0"/>
                      <w:marBottom w:val="0"/>
                      <w:divBdr>
                        <w:top w:val="none" w:sz="0" w:space="0" w:color="auto"/>
                        <w:left w:val="none" w:sz="0" w:space="0" w:color="auto"/>
                        <w:bottom w:val="none" w:sz="0" w:space="0" w:color="auto"/>
                        <w:right w:val="none" w:sz="0" w:space="0" w:color="auto"/>
                      </w:divBdr>
                      <w:divsChild>
                        <w:div w:id="2040813609">
                          <w:marLeft w:val="0"/>
                          <w:marRight w:val="0"/>
                          <w:marTop w:val="0"/>
                          <w:marBottom w:val="0"/>
                          <w:divBdr>
                            <w:top w:val="none" w:sz="0" w:space="0" w:color="auto"/>
                            <w:left w:val="none" w:sz="0" w:space="0" w:color="auto"/>
                            <w:bottom w:val="none" w:sz="0" w:space="0" w:color="auto"/>
                            <w:right w:val="none" w:sz="0" w:space="0" w:color="auto"/>
                          </w:divBdr>
                        </w:div>
                        <w:div w:id="319501312">
                          <w:marLeft w:val="0"/>
                          <w:marRight w:val="0"/>
                          <w:marTop w:val="0"/>
                          <w:marBottom w:val="0"/>
                          <w:divBdr>
                            <w:top w:val="none" w:sz="0" w:space="0" w:color="auto"/>
                            <w:left w:val="none" w:sz="0" w:space="0" w:color="auto"/>
                            <w:bottom w:val="none" w:sz="0" w:space="0" w:color="auto"/>
                            <w:right w:val="none" w:sz="0" w:space="0" w:color="auto"/>
                          </w:divBdr>
                        </w:div>
                        <w:div w:id="1838954334">
                          <w:marLeft w:val="0"/>
                          <w:marRight w:val="0"/>
                          <w:marTop w:val="0"/>
                          <w:marBottom w:val="0"/>
                          <w:divBdr>
                            <w:top w:val="none" w:sz="0" w:space="0" w:color="auto"/>
                            <w:left w:val="none" w:sz="0" w:space="0" w:color="auto"/>
                            <w:bottom w:val="none" w:sz="0" w:space="0" w:color="auto"/>
                            <w:right w:val="none" w:sz="0" w:space="0" w:color="auto"/>
                          </w:divBdr>
                        </w:div>
                        <w:div w:id="1850484404">
                          <w:marLeft w:val="0"/>
                          <w:marRight w:val="0"/>
                          <w:marTop w:val="0"/>
                          <w:marBottom w:val="0"/>
                          <w:divBdr>
                            <w:top w:val="none" w:sz="0" w:space="0" w:color="auto"/>
                            <w:left w:val="none" w:sz="0" w:space="0" w:color="auto"/>
                            <w:bottom w:val="none" w:sz="0" w:space="0" w:color="auto"/>
                            <w:right w:val="none" w:sz="0" w:space="0" w:color="auto"/>
                          </w:divBdr>
                        </w:div>
                        <w:div w:id="482428686">
                          <w:marLeft w:val="0"/>
                          <w:marRight w:val="0"/>
                          <w:marTop w:val="0"/>
                          <w:marBottom w:val="0"/>
                          <w:divBdr>
                            <w:top w:val="none" w:sz="0" w:space="0" w:color="auto"/>
                            <w:left w:val="none" w:sz="0" w:space="0" w:color="auto"/>
                            <w:bottom w:val="none" w:sz="0" w:space="0" w:color="auto"/>
                            <w:right w:val="none" w:sz="0" w:space="0" w:color="auto"/>
                          </w:divBdr>
                        </w:div>
                      </w:divsChild>
                    </w:div>
                    <w:div w:id="804813596">
                      <w:marLeft w:val="0"/>
                      <w:marRight w:val="0"/>
                      <w:marTop w:val="0"/>
                      <w:marBottom w:val="0"/>
                      <w:divBdr>
                        <w:top w:val="none" w:sz="0" w:space="0" w:color="auto"/>
                        <w:left w:val="none" w:sz="0" w:space="0" w:color="auto"/>
                        <w:bottom w:val="none" w:sz="0" w:space="0" w:color="auto"/>
                        <w:right w:val="none" w:sz="0" w:space="0" w:color="auto"/>
                      </w:divBdr>
                      <w:divsChild>
                        <w:div w:id="1844781940">
                          <w:marLeft w:val="0"/>
                          <w:marRight w:val="0"/>
                          <w:marTop w:val="0"/>
                          <w:marBottom w:val="0"/>
                          <w:divBdr>
                            <w:top w:val="none" w:sz="0" w:space="0" w:color="auto"/>
                            <w:left w:val="none" w:sz="0" w:space="0" w:color="auto"/>
                            <w:bottom w:val="none" w:sz="0" w:space="0" w:color="auto"/>
                            <w:right w:val="none" w:sz="0" w:space="0" w:color="auto"/>
                          </w:divBdr>
                        </w:div>
                        <w:div w:id="527645954">
                          <w:marLeft w:val="0"/>
                          <w:marRight w:val="0"/>
                          <w:marTop w:val="0"/>
                          <w:marBottom w:val="0"/>
                          <w:divBdr>
                            <w:top w:val="none" w:sz="0" w:space="0" w:color="auto"/>
                            <w:left w:val="none" w:sz="0" w:space="0" w:color="auto"/>
                            <w:bottom w:val="none" w:sz="0" w:space="0" w:color="auto"/>
                            <w:right w:val="none" w:sz="0" w:space="0" w:color="auto"/>
                          </w:divBdr>
                        </w:div>
                        <w:div w:id="1869097343">
                          <w:marLeft w:val="0"/>
                          <w:marRight w:val="0"/>
                          <w:marTop w:val="0"/>
                          <w:marBottom w:val="0"/>
                          <w:divBdr>
                            <w:top w:val="none" w:sz="0" w:space="0" w:color="auto"/>
                            <w:left w:val="none" w:sz="0" w:space="0" w:color="auto"/>
                            <w:bottom w:val="none" w:sz="0" w:space="0" w:color="auto"/>
                            <w:right w:val="none" w:sz="0" w:space="0" w:color="auto"/>
                          </w:divBdr>
                        </w:div>
                        <w:div w:id="1969701880">
                          <w:marLeft w:val="0"/>
                          <w:marRight w:val="0"/>
                          <w:marTop w:val="0"/>
                          <w:marBottom w:val="0"/>
                          <w:divBdr>
                            <w:top w:val="none" w:sz="0" w:space="0" w:color="auto"/>
                            <w:left w:val="none" w:sz="0" w:space="0" w:color="auto"/>
                            <w:bottom w:val="none" w:sz="0" w:space="0" w:color="auto"/>
                            <w:right w:val="none" w:sz="0" w:space="0" w:color="auto"/>
                          </w:divBdr>
                        </w:div>
                        <w:div w:id="1389113849">
                          <w:marLeft w:val="0"/>
                          <w:marRight w:val="0"/>
                          <w:marTop w:val="0"/>
                          <w:marBottom w:val="0"/>
                          <w:divBdr>
                            <w:top w:val="none" w:sz="0" w:space="0" w:color="auto"/>
                            <w:left w:val="none" w:sz="0" w:space="0" w:color="auto"/>
                            <w:bottom w:val="none" w:sz="0" w:space="0" w:color="auto"/>
                            <w:right w:val="none" w:sz="0" w:space="0" w:color="auto"/>
                          </w:divBdr>
                        </w:div>
                      </w:divsChild>
                    </w:div>
                    <w:div w:id="1573739657">
                      <w:marLeft w:val="0"/>
                      <w:marRight w:val="0"/>
                      <w:marTop w:val="0"/>
                      <w:marBottom w:val="0"/>
                      <w:divBdr>
                        <w:top w:val="none" w:sz="0" w:space="0" w:color="auto"/>
                        <w:left w:val="none" w:sz="0" w:space="0" w:color="auto"/>
                        <w:bottom w:val="none" w:sz="0" w:space="0" w:color="auto"/>
                        <w:right w:val="none" w:sz="0" w:space="0" w:color="auto"/>
                      </w:divBdr>
                      <w:divsChild>
                        <w:div w:id="177694222">
                          <w:marLeft w:val="0"/>
                          <w:marRight w:val="0"/>
                          <w:marTop w:val="0"/>
                          <w:marBottom w:val="0"/>
                          <w:divBdr>
                            <w:top w:val="none" w:sz="0" w:space="0" w:color="auto"/>
                            <w:left w:val="none" w:sz="0" w:space="0" w:color="auto"/>
                            <w:bottom w:val="none" w:sz="0" w:space="0" w:color="auto"/>
                            <w:right w:val="none" w:sz="0" w:space="0" w:color="auto"/>
                          </w:divBdr>
                        </w:div>
                        <w:div w:id="871961038">
                          <w:marLeft w:val="0"/>
                          <w:marRight w:val="0"/>
                          <w:marTop w:val="0"/>
                          <w:marBottom w:val="0"/>
                          <w:divBdr>
                            <w:top w:val="none" w:sz="0" w:space="0" w:color="auto"/>
                            <w:left w:val="none" w:sz="0" w:space="0" w:color="auto"/>
                            <w:bottom w:val="none" w:sz="0" w:space="0" w:color="auto"/>
                            <w:right w:val="none" w:sz="0" w:space="0" w:color="auto"/>
                          </w:divBdr>
                        </w:div>
                        <w:div w:id="853348772">
                          <w:marLeft w:val="0"/>
                          <w:marRight w:val="0"/>
                          <w:marTop w:val="0"/>
                          <w:marBottom w:val="0"/>
                          <w:divBdr>
                            <w:top w:val="none" w:sz="0" w:space="0" w:color="auto"/>
                            <w:left w:val="none" w:sz="0" w:space="0" w:color="auto"/>
                            <w:bottom w:val="none" w:sz="0" w:space="0" w:color="auto"/>
                            <w:right w:val="none" w:sz="0" w:space="0" w:color="auto"/>
                          </w:divBdr>
                        </w:div>
                        <w:div w:id="1197818092">
                          <w:marLeft w:val="0"/>
                          <w:marRight w:val="0"/>
                          <w:marTop w:val="0"/>
                          <w:marBottom w:val="0"/>
                          <w:divBdr>
                            <w:top w:val="none" w:sz="0" w:space="0" w:color="auto"/>
                            <w:left w:val="none" w:sz="0" w:space="0" w:color="auto"/>
                            <w:bottom w:val="none" w:sz="0" w:space="0" w:color="auto"/>
                            <w:right w:val="none" w:sz="0" w:space="0" w:color="auto"/>
                          </w:divBdr>
                        </w:div>
                        <w:div w:id="1325478366">
                          <w:marLeft w:val="0"/>
                          <w:marRight w:val="0"/>
                          <w:marTop w:val="0"/>
                          <w:marBottom w:val="0"/>
                          <w:divBdr>
                            <w:top w:val="none" w:sz="0" w:space="0" w:color="auto"/>
                            <w:left w:val="none" w:sz="0" w:space="0" w:color="auto"/>
                            <w:bottom w:val="none" w:sz="0" w:space="0" w:color="auto"/>
                            <w:right w:val="none" w:sz="0" w:space="0" w:color="auto"/>
                          </w:divBdr>
                          <w:divsChild>
                            <w:div w:id="642320644">
                              <w:marLeft w:val="0"/>
                              <w:marRight w:val="0"/>
                              <w:marTop w:val="0"/>
                              <w:marBottom w:val="0"/>
                              <w:divBdr>
                                <w:top w:val="none" w:sz="0" w:space="0" w:color="auto"/>
                                <w:left w:val="none" w:sz="0" w:space="0" w:color="auto"/>
                                <w:bottom w:val="none" w:sz="0" w:space="0" w:color="auto"/>
                                <w:right w:val="none" w:sz="0" w:space="0" w:color="auto"/>
                              </w:divBdr>
                            </w:div>
                            <w:div w:id="330252912">
                              <w:marLeft w:val="0"/>
                              <w:marRight w:val="0"/>
                              <w:marTop w:val="0"/>
                              <w:marBottom w:val="0"/>
                              <w:divBdr>
                                <w:top w:val="none" w:sz="0" w:space="0" w:color="auto"/>
                                <w:left w:val="none" w:sz="0" w:space="0" w:color="auto"/>
                                <w:bottom w:val="none" w:sz="0" w:space="0" w:color="auto"/>
                                <w:right w:val="none" w:sz="0" w:space="0" w:color="auto"/>
                              </w:divBdr>
                            </w:div>
                            <w:div w:id="971667415">
                              <w:marLeft w:val="0"/>
                              <w:marRight w:val="0"/>
                              <w:marTop w:val="0"/>
                              <w:marBottom w:val="0"/>
                              <w:divBdr>
                                <w:top w:val="none" w:sz="0" w:space="0" w:color="auto"/>
                                <w:left w:val="none" w:sz="0" w:space="0" w:color="auto"/>
                                <w:bottom w:val="none" w:sz="0" w:space="0" w:color="auto"/>
                                <w:right w:val="none" w:sz="0" w:space="0" w:color="auto"/>
                              </w:divBdr>
                            </w:div>
                            <w:div w:id="1798795130">
                              <w:marLeft w:val="0"/>
                              <w:marRight w:val="0"/>
                              <w:marTop w:val="0"/>
                              <w:marBottom w:val="0"/>
                              <w:divBdr>
                                <w:top w:val="none" w:sz="0" w:space="0" w:color="auto"/>
                                <w:left w:val="none" w:sz="0" w:space="0" w:color="auto"/>
                                <w:bottom w:val="none" w:sz="0" w:space="0" w:color="auto"/>
                                <w:right w:val="none" w:sz="0" w:space="0" w:color="auto"/>
                              </w:divBdr>
                            </w:div>
                          </w:divsChild>
                        </w:div>
                        <w:div w:id="938490821">
                          <w:marLeft w:val="0"/>
                          <w:marRight w:val="0"/>
                          <w:marTop w:val="0"/>
                          <w:marBottom w:val="0"/>
                          <w:divBdr>
                            <w:top w:val="none" w:sz="0" w:space="0" w:color="auto"/>
                            <w:left w:val="none" w:sz="0" w:space="0" w:color="auto"/>
                            <w:bottom w:val="none" w:sz="0" w:space="0" w:color="auto"/>
                            <w:right w:val="none" w:sz="0" w:space="0" w:color="auto"/>
                          </w:divBdr>
                          <w:divsChild>
                            <w:div w:id="140511683">
                              <w:marLeft w:val="0"/>
                              <w:marRight w:val="0"/>
                              <w:marTop w:val="0"/>
                              <w:marBottom w:val="0"/>
                              <w:divBdr>
                                <w:top w:val="none" w:sz="0" w:space="0" w:color="auto"/>
                                <w:left w:val="none" w:sz="0" w:space="0" w:color="auto"/>
                                <w:bottom w:val="none" w:sz="0" w:space="0" w:color="auto"/>
                                <w:right w:val="none" w:sz="0" w:space="0" w:color="auto"/>
                              </w:divBdr>
                            </w:div>
                            <w:div w:id="181015201">
                              <w:marLeft w:val="0"/>
                              <w:marRight w:val="0"/>
                              <w:marTop w:val="0"/>
                              <w:marBottom w:val="0"/>
                              <w:divBdr>
                                <w:top w:val="none" w:sz="0" w:space="0" w:color="auto"/>
                                <w:left w:val="none" w:sz="0" w:space="0" w:color="auto"/>
                                <w:bottom w:val="none" w:sz="0" w:space="0" w:color="auto"/>
                                <w:right w:val="none" w:sz="0" w:space="0" w:color="auto"/>
                              </w:divBdr>
                            </w:div>
                            <w:div w:id="1921325834">
                              <w:marLeft w:val="0"/>
                              <w:marRight w:val="0"/>
                              <w:marTop w:val="0"/>
                              <w:marBottom w:val="0"/>
                              <w:divBdr>
                                <w:top w:val="none" w:sz="0" w:space="0" w:color="auto"/>
                                <w:left w:val="none" w:sz="0" w:space="0" w:color="auto"/>
                                <w:bottom w:val="none" w:sz="0" w:space="0" w:color="auto"/>
                                <w:right w:val="none" w:sz="0" w:space="0" w:color="auto"/>
                              </w:divBdr>
                            </w:div>
                            <w:div w:id="1004011781">
                              <w:marLeft w:val="0"/>
                              <w:marRight w:val="0"/>
                              <w:marTop w:val="0"/>
                              <w:marBottom w:val="0"/>
                              <w:divBdr>
                                <w:top w:val="none" w:sz="0" w:space="0" w:color="auto"/>
                                <w:left w:val="none" w:sz="0" w:space="0" w:color="auto"/>
                                <w:bottom w:val="none" w:sz="0" w:space="0" w:color="auto"/>
                                <w:right w:val="none" w:sz="0" w:space="0" w:color="auto"/>
                              </w:divBdr>
                            </w:div>
                            <w:div w:id="1521503572">
                              <w:marLeft w:val="0"/>
                              <w:marRight w:val="0"/>
                              <w:marTop w:val="0"/>
                              <w:marBottom w:val="0"/>
                              <w:divBdr>
                                <w:top w:val="none" w:sz="0" w:space="0" w:color="auto"/>
                                <w:left w:val="none" w:sz="0" w:space="0" w:color="auto"/>
                                <w:bottom w:val="none" w:sz="0" w:space="0" w:color="auto"/>
                                <w:right w:val="none" w:sz="0" w:space="0" w:color="auto"/>
                              </w:divBdr>
                            </w:div>
                            <w:div w:id="1475679344">
                              <w:marLeft w:val="0"/>
                              <w:marRight w:val="0"/>
                              <w:marTop w:val="0"/>
                              <w:marBottom w:val="0"/>
                              <w:divBdr>
                                <w:top w:val="none" w:sz="0" w:space="0" w:color="auto"/>
                                <w:left w:val="none" w:sz="0" w:space="0" w:color="auto"/>
                                <w:bottom w:val="none" w:sz="0" w:space="0" w:color="auto"/>
                                <w:right w:val="none" w:sz="0" w:space="0" w:color="auto"/>
                              </w:divBdr>
                            </w:div>
                            <w:div w:id="782268510">
                              <w:marLeft w:val="0"/>
                              <w:marRight w:val="0"/>
                              <w:marTop w:val="0"/>
                              <w:marBottom w:val="0"/>
                              <w:divBdr>
                                <w:top w:val="none" w:sz="0" w:space="0" w:color="auto"/>
                                <w:left w:val="none" w:sz="0" w:space="0" w:color="auto"/>
                                <w:bottom w:val="none" w:sz="0" w:space="0" w:color="auto"/>
                                <w:right w:val="none" w:sz="0" w:space="0" w:color="auto"/>
                              </w:divBdr>
                            </w:div>
                            <w:div w:id="1497569733">
                              <w:marLeft w:val="0"/>
                              <w:marRight w:val="0"/>
                              <w:marTop w:val="0"/>
                              <w:marBottom w:val="0"/>
                              <w:divBdr>
                                <w:top w:val="none" w:sz="0" w:space="0" w:color="auto"/>
                                <w:left w:val="none" w:sz="0" w:space="0" w:color="auto"/>
                                <w:bottom w:val="none" w:sz="0" w:space="0" w:color="auto"/>
                                <w:right w:val="none" w:sz="0" w:space="0" w:color="auto"/>
                              </w:divBdr>
                            </w:div>
                          </w:divsChild>
                        </w:div>
                        <w:div w:id="1740984231">
                          <w:marLeft w:val="0"/>
                          <w:marRight w:val="0"/>
                          <w:marTop w:val="0"/>
                          <w:marBottom w:val="0"/>
                          <w:divBdr>
                            <w:top w:val="none" w:sz="0" w:space="0" w:color="auto"/>
                            <w:left w:val="none" w:sz="0" w:space="0" w:color="auto"/>
                            <w:bottom w:val="none" w:sz="0" w:space="0" w:color="auto"/>
                            <w:right w:val="none" w:sz="0" w:space="0" w:color="auto"/>
                          </w:divBdr>
                          <w:divsChild>
                            <w:div w:id="1731921623">
                              <w:marLeft w:val="0"/>
                              <w:marRight w:val="0"/>
                              <w:marTop w:val="0"/>
                              <w:marBottom w:val="0"/>
                              <w:divBdr>
                                <w:top w:val="none" w:sz="0" w:space="0" w:color="auto"/>
                                <w:left w:val="none" w:sz="0" w:space="0" w:color="auto"/>
                                <w:bottom w:val="none" w:sz="0" w:space="0" w:color="auto"/>
                                <w:right w:val="none" w:sz="0" w:space="0" w:color="auto"/>
                              </w:divBdr>
                            </w:div>
                            <w:div w:id="20401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3803">
                      <w:marLeft w:val="0"/>
                      <w:marRight w:val="0"/>
                      <w:marTop w:val="0"/>
                      <w:marBottom w:val="0"/>
                      <w:divBdr>
                        <w:top w:val="none" w:sz="0" w:space="0" w:color="auto"/>
                        <w:left w:val="none" w:sz="0" w:space="0" w:color="auto"/>
                        <w:bottom w:val="none" w:sz="0" w:space="0" w:color="auto"/>
                        <w:right w:val="none" w:sz="0" w:space="0" w:color="auto"/>
                      </w:divBdr>
                      <w:divsChild>
                        <w:div w:id="460269613">
                          <w:marLeft w:val="0"/>
                          <w:marRight w:val="0"/>
                          <w:marTop w:val="0"/>
                          <w:marBottom w:val="0"/>
                          <w:divBdr>
                            <w:top w:val="none" w:sz="0" w:space="0" w:color="auto"/>
                            <w:left w:val="none" w:sz="0" w:space="0" w:color="auto"/>
                            <w:bottom w:val="none" w:sz="0" w:space="0" w:color="auto"/>
                            <w:right w:val="none" w:sz="0" w:space="0" w:color="auto"/>
                          </w:divBdr>
                        </w:div>
                        <w:div w:id="1832869308">
                          <w:marLeft w:val="0"/>
                          <w:marRight w:val="0"/>
                          <w:marTop w:val="0"/>
                          <w:marBottom w:val="0"/>
                          <w:divBdr>
                            <w:top w:val="none" w:sz="0" w:space="0" w:color="auto"/>
                            <w:left w:val="none" w:sz="0" w:space="0" w:color="auto"/>
                            <w:bottom w:val="none" w:sz="0" w:space="0" w:color="auto"/>
                            <w:right w:val="none" w:sz="0" w:space="0" w:color="auto"/>
                          </w:divBdr>
                        </w:div>
                        <w:div w:id="1741097352">
                          <w:marLeft w:val="0"/>
                          <w:marRight w:val="0"/>
                          <w:marTop w:val="0"/>
                          <w:marBottom w:val="0"/>
                          <w:divBdr>
                            <w:top w:val="none" w:sz="0" w:space="0" w:color="auto"/>
                            <w:left w:val="none" w:sz="0" w:space="0" w:color="auto"/>
                            <w:bottom w:val="none" w:sz="0" w:space="0" w:color="auto"/>
                            <w:right w:val="none" w:sz="0" w:space="0" w:color="auto"/>
                          </w:divBdr>
                        </w:div>
                        <w:div w:id="604389969">
                          <w:marLeft w:val="0"/>
                          <w:marRight w:val="0"/>
                          <w:marTop w:val="0"/>
                          <w:marBottom w:val="0"/>
                          <w:divBdr>
                            <w:top w:val="none" w:sz="0" w:space="0" w:color="auto"/>
                            <w:left w:val="none" w:sz="0" w:space="0" w:color="auto"/>
                            <w:bottom w:val="none" w:sz="0" w:space="0" w:color="auto"/>
                            <w:right w:val="none" w:sz="0" w:space="0" w:color="auto"/>
                          </w:divBdr>
                        </w:div>
                        <w:div w:id="931815530">
                          <w:marLeft w:val="0"/>
                          <w:marRight w:val="0"/>
                          <w:marTop w:val="0"/>
                          <w:marBottom w:val="0"/>
                          <w:divBdr>
                            <w:top w:val="none" w:sz="0" w:space="0" w:color="auto"/>
                            <w:left w:val="none" w:sz="0" w:space="0" w:color="auto"/>
                            <w:bottom w:val="none" w:sz="0" w:space="0" w:color="auto"/>
                            <w:right w:val="none" w:sz="0" w:space="0" w:color="auto"/>
                          </w:divBdr>
                        </w:div>
                        <w:div w:id="1798720727">
                          <w:marLeft w:val="0"/>
                          <w:marRight w:val="0"/>
                          <w:marTop w:val="0"/>
                          <w:marBottom w:val="0"/>
                          <w:divBdr>
                            <w:top w:val="none" w:sz="0" w:space="0" w:color="auto"/>
                            <w:left w:val="none" w:sz="0" w:space="0" w:color="auto"/>
                            <w:bottom w:val="none" w:sz="0" w:space="0" w:color="auto"/>
                            <w:right w:val="none" w:sz="0" w:space="0" w:color="auto"/>
                          </w:divBdr>
                          <w:divsChild>
                            <w:div w:id="2037384961">
                              <w:marLeft w:val="0"/>
                              <w:marRight w:val="0"/>
                              <w:marTop w:val="0"/>
                              <w:marBottom w:val="0"/>
                              <w:divBdr>
                                <w:top w:val="none" w:sz="0" w:space="0" w:color="auto"/>
                                <w:left w:val="none" w:sz="0" w:space="0" w:color="auto"/>
                                <w:bottom w:val="none" w:sz="0" w:space="0" w:color="auto"/>
                                <w:right w:val="none" w:sz="0" w:space="0" w:color="auto"/>
                              </w:divBdr>
                            </w:div>
                            <w:div w:id="491216927">
                              <w:marLeft w:val="0"/>
                              <w:marRight w:val="0"/>
                              <w:marTop w:val="0"/>
                              <w:marBottom w:val="0"/>
                              <w:divBdr>
                                <w:top w:val="none" w:sz="0" w:space="0" w:color="auto"/>
                                <w:left w:val="none" w:sz="0" w:space="0" w:color="auto"/>
                                <w:bottom w:val="none" w:sz="0" w:space="0" w:color="auto"/>
                                <w:right w:val="none" w:sz="0" w:space="0" w:color="auto"/>
                              </w:divBdr>
                            </w:div>
                            <w:div w:id="1152333993">
                              <w:marLeft w:val="0"/>
                              <w:marRight w:val="0"/>
                              <w:marTop w:val="0"/>
                              <w:marBottom w:val="0"/>
                              <w:divBdr>
                                <w:top w:val="none" w:sz="0" w:space="0" w:color="auto"/>
                                <w:left w:val="none" w:sz="0" w:space="0" w:color="auto"/>
                                <w:bottom w:val="none" w:sz="0" w:space="0" w:color="auto"/>
                                <w:right w:val="none" w:sz="0" w:space="0" w:color="auto"/>
                              </w:divBdr>
                            </w:div>
                            <w:div w:id="1741245044">
                              <w:marLeft w:val="0"/>
                              <w:marRight w:val="0"/>
                              <w:marTop w:val="0"/>
                              <w:marBottom w:val="0"/>
                              <w:divBdr>
                                <w:top w:val="none" w:sz="0" w:space="0" w:color="auto"/>
                                <w:left w:val="none" w:sz="0" w:space="0" w:color="auto"/>
                                <w:bottom w:val="none" w:sz="0" w:space="0" w:color="auto"/>
                                <w:right w:val="none" w:sz="0" w:space="0" w:color="auto"/>
                              </w:divBdr>
                            </w:div>
                            <w:div w:id="944995086">
                              <w:marLeft w:val="0"/>
                              <w:marRight w:val="0"/>
                              <w:marTop w:val="0"/>
                              <w:marBottom w:val="0"/>
                              <w:divBdr>
                                <w:top w:val="none" w:sz="0" w:space="0" w:color="auto"/>
                                <w:left w:val="none" w:sz="0" w:space="0" w:color="auto"/>
                                <w:bottom w:val="none" w:sz="0" w:space="0" w:color="auto"/>
                                <w:right w:val="none" w:sz="0" w:space="0" w:color="auto"/>
                              </w:divBdr>
                            </w:div>
                            <w:div w:id="880019032">
                              <w:marLeft w:val="0"/>
                              <w:marRight w:val="0"/>
                              <w:marTop w:val="0"/>
                              <w:marBottom w:val="0"/>
                              <w:divBdr>
                                <w:top w:val="none" w:sz="0" w:space="0" w:color="auto"/>
                                <w:left w:val="none" w:sz="0" w:space="0" w:color="auto"/>
                                <w:bottom w:val="none" w:sz="0" w:space="0" w:color="auto"/>
                                <w:right w:val="none" w:sz="0" w:space="0" w:color="auto"/>
                              </w:divBdr>
                            </w:div>
                          </w:divsChild>
                        </w:div>
                        <w:div w:id="1766341700">
                          <w:marLeft w:val="0"/>
                          <w:marRight w:val="0"/>
                          <w:marTop w:val="0"/>
                          <w:marBottom w:val="0"/>
                          <w:divBdr>
                            <w:top w:val="none" w:sz="0" w:space="0" w:color="auto"/>
                            <w:left w:val="none" w:sz="0" w:space="0" w:color="auto"/>
                            <w:bottom w:val="none" w:sz="0" w:space="0" w:color="auto"/>
                            <w:right w:val="none" w:sz="0" w:space="0" w:color="auto"/>
                          </w:divBdr>
                          <w:divsChild>
                            <w:div w:id="1413232612">
                              <w:marLeft w:val="0"/>
                              <w:marRight w:val="0"/>
                              <w:marTop w:val="0"/>
                              <w:marBottom w:val="0"/>
                              <w:divBdr>
                                <w:top w:val="none" w:sz="0" w:space="0" w:color="auto"/>
                                <w:left w:val="none" w:sz="0" w:space="0" w:color="auto"/>
                                <w:bottom w:val="none" w:sz="0" w:space="0" w:color="auto"/>
                                <w:right w:val="none" w:sz="0" w:space="0" w:color="auto"/>
                              </w:divBdr>
                            </w:div>
                            <w:div w:id="1054157534">
                              <w:marLeft w:val="0"/>
                              <w:marRight w:val="0"/>
                              <w:marTop w:val="0"/>
                              <w:marBottom w:val="0"/>
                              <w:divBdr>
                                <w:top w:val="none" w:sz="0" w:space="0" w:color="auto"/>
                                <w:left w:val="none" w:sz="0" w:space="0" w:color="auto"/>
                                <w:bottom w:val="none" w:sz="0" w:space="0" w:color="auto"/>
                                <w:right w:val="none" w:sz="0" w:space="0" w:color="auto"/>
                              </w:divBdr>
                            </w:div>
                            <w:div w:id="1211770309">
                              <w:marLeft w:val="0"/>
                              <w:marRight w:val="0"/>
                              <w:marTop w:val="0"/>
                              <w:marBottom w:val="0"/>
                              <w:divBdr>
                                <w:top w:val="none" w:sz="0" w:space="0" w:color="auto"/>
                                <w:left w:val="none" w:sz="0" w:space="0" w:color="auto"/>
                                <w:bottom w:val="none" w:sz="0" w:space="0" w:color="auto"/>
                                <w:right w:val="none" w:sz="0" w:space="0" w:color="auto"/>
                              </w:divBdr>
                            </w:div>
                            <w:div w:id="178071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7251">
                      <w:marLeft w:val="0"/>
                      <w:marRight w:val="0"/>
                      <w:marTop w:val="0"/>
                      <w:marBottom w:val="0"/>
                      <w:divBdr>
                        <w:top w:val="none" w:sz="0" w:space="0" w:color="auto"/>
                        <w:left w:val="none" w:sz="0" w:space="0" w:color="auto"/>
                        <w:bottom w:val="none" w:sz="0" w:space="0" w:color="auto"/>
                        <w:right w:val="none" w:sz="0" w:space="0" w:color="auto"/>
                      </w:divBdr>
                      <w:divsChild>
                        <w:div w:id="222300288">
                          <w:marLeft w:val="0"/>
                          <w:marRight w:val="0"/>
                          <w:marTop w:val="0"/>
                          <w:marBottom w:val="0"/>
                          <w:divBdr>
                            <w:top w:val="none" w:sz="0" w:space="0" w:color="auto"/>
                            <w:left w:val="none" w:sz="0" w:space="0" w:color="auto"/>
                            <w:bottom w:val="none" w:sz="0" w:space="0" w:color="auto"/>
                            <w:right w:val="none" w:sz="0" w:space="0" w:color="auto"/>
                          </w:divBdr>
                        </w:div>
                        <w:div w:id="384641578">
                          <w:marLeft w:val="0"/>
                          <w:marRight w:val="0"/>
                          <w:marTop w:val="0"/>
                          <w:marBottom w:val="0"/>
                          <w:divBdr>
                            <w:top w:val="none" w:sz="0" w:space="0" w:color="auto"/>
                            <w:left w:val="none" w:sz="0" w:space="0" w:color="auto"/>
                            <w:bottom w:val="none" w:sz="0" w:space="0" w:color="auto"/>
                            <w:right w:val="none" w:sz="0" w:space="0" w:color="auto"/>
                          </w:divBdr>
                        </w:div>
                        <w:div w:id="357858978">
                          <w:marLeft w:val="0"/>
                          <w:marRight w:val="0"/>
                          <w:marTop w:val="0"/>
                          <w:marBottom w:val="0"/>
                          <w:divBdr>
                            <w:top w:val="none" w:sz="0" w:space="0" w:color="auto"/>
                            <w:left w:val="none" w:sz="0" w:space="0" w:color="auto"/>
                            <w:bottom w:val="none" w:sz="0" w:space="0" w:color="auto"/>
                            <w:right w:val="none" w:sz="0" w:space="0" w:color="auto"/>
                          </w:divBdr>
                        </w:div>
                        <w:div w:id="2007122301">
                          <w:marLeft w:val="0"/>
                          <w:marRight w:val="0"/>
                          <w:marTop w:val="0"/>
                          <w:marBottom w:val="0"/>
                          <w:divBdr>
                            <w:top w:val="none" w:sz="0" w:space="0" w:color="auto"/>
                            <w:left w:val="none" w:sz="0" w:space="0" w:color="auto"/>
                            <w:bottom w:val="none" w:sz="0" w:space="0" w:color="auto"/>
                            <w:right w:val="none" w:sz="0" w:space="0" w:color="auto"/>
                          </w:divBdr>
                        </w:div>
                        <w:div w:id="1488940528">
                          <w:marLeft w:val="0"/>
                          <w:marRight w:val="0"/>
                          <w:marTop w:val="0"/>
                          <w:marBottom w:val="0"/>
                          <w:divBdr>
                            <w:top w:val="none" w:sz="0" w:space="0" w:color="auto"/>
                            <w:left w:val="none" w:sz="0" w:space="0" w:color="auto"/>
                            <w:bottom w:val="none" w:sz="0" w:space="0" w:color="auto"/>
                            <w:right w:val="none" w:sz="0" w:space="0" w:color="auto"/>
                          </w:divBdr>
                        </w:div>
                        <w:div w:id="267927965">
                          <w:marLeft w:val="0"/>
                          <w:marRight w:val="0"/>
                          <w:marTop w:val="0"/>
                          <w:marBottom w:val="0"/>
                          <w:divBdr>
                            <w:top w:val="none" w:sz="0" w:space="0" w:color="auto"/>
                            <w:left w:val="none" w:sz="0" w:space="0" w:color="auto"/>
                            <w:bottom w:val="none" w:sz="0" w:space="0" w:color="auto"/>
                            <w:right w:val="none" w:sz="0" w:space="0" w:color="auto"/>
                          </w:divBdr>
                        </w:div>
                      </w:divsChild>
                    </w:div>
                    <w:div w:id="379746830">
                      <w:marLeft w:val="0"/>
                      <w:marRight w:val="0"/>
                      <w:marTop w:val="0"/>
                      <w:marBottom w:val="0"/>
                      <w:divBdr>
                        <w:top w:val="none" w:sz="0" w:space="0" w:color="auto"/>
                        <w:left w:val="none" w:sz="0" w:space="0" w:color="auto"/>
                        <w:bottom w:val="none" w:sz="0" w:space="0" w:color="auto"/>
                        <w:right w:val="none" w:sz="0" w:space="0" w:color="auto"/>
                      </w:divBdr>
                      <w:divsChild>
                        <w:div w:id="2020547863">
                          <w:marLeft w:val="0"/>
                          <w:marRight w:val="0"/>
                          <w:marTop w:val="0"/>
                          <w:marBottom w:val="0"/>
                          <w:divBdr>
                            <w:top w:val="none" w:sz="0" w:space="0" w:color="auto"/>
                            <w:left w:val="none" w:sz="0" w:space="0" w:color="auto"/>
                            <w:bottom w:val="none" w:sz="0" w:space="0" w:color="auto"/>
                            <w:right w:val="none" w:sz="0" w:space="0" w:color="auto"/>
                          </w:divBdr>
                        </w:div>
                        <w:div w:id="1022128525">
                          <w:marLeft w:val="0"/>
                          <w:marRight w:val="0"/>
                          <w:marTop w:val="0"/>
                          <w:marBottom w:val="0"/>
                          <w:divBdr>
                            <w:top w:val="none" w:sz="0" w:space="0" w:color="auto"/>
                            <w:left w:val="none" w:sz="0" w:space="0" w:color="auto"/>
                            <w:bottom w:val="none" w:sz="0" w:space="0" w:color="auto"/>
                            <w:right w:val="none" w:sz="0" w:space="0" w:color="auto"/>
                          </w:divBdr>
                        </w:div>
                        <w:div w:id="2052142980">
                          <w:marLeft w:val="0"/>
                          <w:marRight w:val="0"/>
                          <w:marTop w:val="0"/>
                          <w:marBottom w:val="0"/>
                          <w:divBdr>
                            <w:top w:val="none" w:sz="0" w:space="0" w:color="auto"/>
                            <w:left w:val="none" w:sz="0" w:space="0" w:color="auto"/>
                            <w:bottom w:val="none" w:sz="0" w:space="0" w:color="auto"/>
                            <w:right w:val="none" w:sz="0" w:space="0" w:color="auto"/>
                          </w:divBdr>
                        </w:div>
                        <w:div w:id="985742565">
                          <w:marLeft w:val="0"/>
                          <w:marRight w:val="0"/>
                          <w:marTop w:val="0"/>
                          <w:marBottom w:val="0"/>
                          <w:divBdr>
                            <w:top w:val="none" w:sz="0" w:space="0" w:color="auto"/>
                            <w:left w:val="none" w:sz="0" w:space="0" w:color="auto"/>
                            <w:bottom w:val="none" w:sz="0" w:space="0" w:color="auto"/>
                            <w:right w:val="none" w:sz="0" w:space="0" w:color="auto"/>
                          </w:divBdr>
                        </w:div>
                        <w:div w:id="1244602634">
                          <w:marLeft w:val="0"/>
                          <w:marRight w:val="0"/>
                          <w:marTop w:val="0"/>
                          <w:marBottom w:val="0"/>
                          <w:divBdr>
                            <w:top w:val="none" w:sz="0" w:space="0" w:color="auto"/>
                            <w:left w:val="none" w:sz="0" w:space="0" w:color="auto"/>
                            <w:bottom w:val="none" w:sz="0" w:space="0" w:color="auto"/>
                            <w:right w:val="none" w:sz="0" w:space="0" w:color="auto"/>
                          </w:divBdr>
                          <w:divsChild>
                            <w:div w:id="1365053753">
                              <w:marLeft w:val="0"/>
                              <w:marRight w:val="0"/>
                              <w:marTop w:val="0"/>
                              <w:marBottom w:val="0"/>
                              <w:divBdr>
                                <w:top w:val="none" w:sz="0" w:space="0" w:color="auto"/>
                                <w:left w:val="none" w:sz="0" w:space="0" w:color="auto"/>
                                <w:bottom w:val="none" w:sz="0" w:space="0" w:color="auto"/>
                                <w:right w:val="none" w:sz="0" w:space="0" w:color="auto"/>
                              </w:divBdr>
                            </w:div>
                            <w:div w:id="528031206">
                              <w:marLeft w:val="0"/>
                              <w:marRight w:val="0"/>
                              <w:marTop w:val="0"/>
                              <w:marBottom w:val="0"/>
                              <w:divBdr>
                                <w:top w:val="none" w:sz="0" w:space="0" w:color="auto"/>
                                <w:left w:val="none" w:sz="0" w:space="0" w:color="auto"/>
                                <w:bottom w:val="none" w:sz="0" w:space="0" w:color="auto"/>
                                <w:right w:val="none" w:sz="0" w:space="0" w:color="auto"/>
                              </w:divBdr>
                            </w:div>
                            <w:div w:id="38718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1174">
                      <w:marLeft w:val="0"/>
                      <w:marRight w:val="0"/>
                      <w:marTop w:val="0"/>
                      <w:marBottom w:val="0"/>
                      <w:divBdr>
                        <w:top w:val="none" w:sz="0" w:space="0" w:color="auto"/>
                        <w:left w:val="none" w:sz="0" w:space="0" w:color="auto"/>
                        <w:bottom w:val="none" w:sz="0" w:space="0" w:color="auto"/>
                        <w:right w:val="none" w:sz="0" w:space="0" w:color="auto"/>
                      </w:divBdr>
                      <w:divsChild>
                        <w:div w:id="261299986">
                          <w:marLeft w:val="0"/>
                          <w:marRight w:val="0"/>
                          <w:marTop w:val="0"/>
                          <w:marBottom w:val="0"/>
                          <w:divBdr>
                            <w:top w:val="none" w:sz="0" w:space="0" w:color="auto"/>
                            <w:left w:val="none" w:sz="0" w:space="0" w:color="auto"/>
                            <w:bottom w:val="none" w:sz="0" w:space="0" w:color="auto"/>
                            <w:right w:val="none" w:sz="0" w:space="0" w:color="auto"/>
                          </w:divBdr>
                        </w:div>
                        <w:div w:id="2076078229">
                          <w:marLeft w:val="0"/>
                          <w:marRight w:val="0"/>
                          <w:marTop w:val="0"/>
                          <w:marBottom w:val="0"/>
                          <w:divBdr>
                            <w:top w:val="none" w:sz="0" w:space="0" w:color="auto"/>
                            <w:left w:val="none" w:sz="0" w:space="0" w:color="auto"/>
                            <w:bottom w:val="none" w:sz="0" w:space="0" w:color="auto"/>
                            <w:right w:val="none" w:sz="0" w:space="0" w:color="auto"/>
                          </w:divBdr>
                        </w:div>
                        <w:div w:id="763914427">
                          <w:marLeft w:val="0"/>
                          <w:marRight w:val="0"/>
                          <w:marTop w:val="0"/>
                          <w:marBottom w:val="0"/>
                          <w:divBdr>
                            <w:top w:val="none" w:sz="0" w:space="0" w:color="auto"/>
                            <w:left w:val="none" w:sz="0" w:space="0" w:color="auto"/>
                            <w:bottom w:val="none" w:sz="0" w:space="0" w:color="auto"/>
                            <w:right w:val="none" w:sz="0" w:space="0" w:color="auto"/>
                          </w:divBdr>
                        </w:div>
                        <w:div w:id="1045566308">
                          <w:marLeft w:val="0"/>
                          <w:marRight w:val="0"/>
                          <w:marTop w:val="0"/>
                          <w:marBottom w:val="0"/>
                          <w:divBdr>
                            <w:top w:val="none" w:sz="0" w:space="0" w:color="auto"/>
                            <w:left w:val="none" w:sz="0" w:space="0" w:color="auto"/>
                            <w:bottom w:val="none" w:sz="0" w:space="0" w:color="auto"/>
                            <w:right w:val="none" w:sz="0" w:space="0" w:color="auto"/>
                          </w:divBdr>
                        </w:div>
                        <w:div w:id="710688046">
                          <w:marLeft w:val="0"/>
                          <w:marRight w:val="0"/>
                          <w:marTop w:val="0"/>
                          <w:marBottom w:val="0"/>
                          <w:divBdr>
                            <w:top w:val="none" w:sz="0" w:space="0" w:color="auto"/>
                            <w:left w:val="none" w:sz="0" w:space="0" w:color="auto"/>
                            <w:bottom w:val="none" w:sz="0" w:space="0" w:color="auto"/>
                            <w:right w:val="none" w:sz="0" w:space="0" w:color="auto"/>
                          </w:divBdr>
                        </w:div>
                      </w:divsChild>
                    </w:div>
                    <w:div w:id="1781870458">
                      <w:marLeft w:val="0"/>
                      <w:marRight w:val="0"/>
                      <w:marTop w:val="0"/>
                      <w:marBottom w:val="0"/>
                      <w:divBdr>
                        <w:top w:val="none" w:sz="0" w:space="0" w:color="auto"/>
                        <w:left w:val="none" w:sz="0" w:space="0" w:color="auto"/>
                        <w:bottom w:val="none" w:sz="0" w:space="0" w:color="auto"/>
                        <w:right w:val="none" w:sz="0" w:space="0" w:color="auto"/>
                      </w:divBdr>
                      <w:divsChild>
                        <w:div w:id="2139716859">
                          <w:marLeft w:val="0"/>
                          <w:marRight w:val="0"/>
                          <w:marTop w:val="0"/>
                          <w:marBottom w:val="0"/>
                          <w:divBdr>
                            <w:top w:val="none" w:sz="0" w:space="0" w:color="auto"/>
                            <w:left w:val="none" w:sz="0" w:space="0" w:color="auto"/>
                            <w:bottom w:val="none" w:sz="0" w:space="0" w:color="auto"/>
                            <w:right w:val="none" w:sz="0" w:space="0" w:color="auto"/>
                          </w:divBdr>
                        </w:div>
                        <w:div w:id="913205954">
                          <w:marLeft w:val="0"/>
                          <w:marRight w:val="0"/>
                          <w:marTop w:val="0"/>
                          <w:marBottom w:val="0"/>
                          <w:divBdr>
                            <w:top w:val="none" w:sz="0" w:space="0" w:color="auto"/>
                            <w:left w:val="none" w:sz="0" w:space="0" w:color="auto"/>
                            <w:bottom w:val="none" w:sz="0" w:space="0" w:color="auto"/>
                            <w:right w:val="none" w:sz="0" w:space="0" w:color="auto"/>
                          </w:divBdr>
                        </w:div>
                        <w:div w:id="996810508">
                          <w:marLeft w:val="0"/>
                          <w:marRight w:val="0"/>
                          <w:marTop w:val="0"/>
                          <w:marBottom w:val="0"/>
                          <w:divBdr>
                            <w:top w:val="none" w:sz="0" w:space="0" w:color="auto"/>
                            <w:left w:val="none" w:sz="0" w:space="0" w:color="auto"/>
                            <w:bottom w:val="none" w:sz="0" w:space="0" w:color="auto"/>
                            <w:right w:val="none" w:sz="0" w:space="0" w:color="auto"/>
                          </w:divBdr>
                        </w:div>
                        <w:div w:id="1288968745">
                          <w:marLeft w:val="0"/>
                          <w:marRight w:val="0"/>
                          <w:marTop w:val="0"/>
                          <w:marBottom w:val="0"/>
                          <w:divBdr>
                            <w:top w:val="none" w:sz="0" w:space="0" w:color="auto"/>
                            <w:left w:val="none" w:sz="0" w:space="0" w:color="auto"/>
                            <w:bottom w:val="none" w:sz="0" w:space="0" w:color="auto"/>
                            <w:right w:val="none" w:sz="0" w:space="0" w:color="auto"/>
                          </w:divBdr>
                        </w:div>
                        <w:div w:id="808400542">
                          <w:marLeft w:val="0"/>
                          <w:marRight w:val="0"/>
                          <w:marTop w:val="0"/>
                          <w:marBottom w:val="0"/>
                          <w:divBdr>
                            <w:top w:val="none" w:sz="0" w:space="0" w:color="auto"/>
                            <w:left w:val="none" w:sz="0" w:space="0" w:color="auto"/>
                            <w:bottom w:val="none" w:sz="0" w:space="0" w:color="auto"/>
                            <w:right w:val="none" w:sz="0" w:space="0" w:color="auto"/>
                          </w:divBdr>
                          <w:divsChild>
                            <w:div w:id="2140685869">
                              <w:marLeft w:val="0"/>
                              <w:marRight w:val="0"/>
                              <w:marTop w:val="0"/>
                              <w:marBottom w:val="0"/>
                              <w:divBdr>
                                <w:top w:val="none" w:sz="0" w:space="0" w:color="auto"/>
                                <w:left w:val="none" w:sz="0" w:space="0" w:color="auto"/>
                                <w:bottom w:val="none" w:sz="0" w:space="0" w:color="auto"/>
                                <w:right w:val="none" w:sz="0" w:space="0" w:color="auto"/>
                              </w:divBdr>
                            </w:div>
                            <w:div w:id="1515608977">
                              <w:marLeft w:val="0"/>
                              <w:marRight w:val="0"/>
                              <w:marTop w:val="0"/>
                              <w:marBottom w:val="0"/>
                              <w:divBdr>
                                <w:top w:val="none" w:sz="0" w:space="0" w:color="auto"/>
                                <w:left w:val="none" w:sz="0" w:space="0" w:color="auto"/>
                                <w:bottom w:val="none" w:sz="0" w:space="0" w:color="auto"/>
                                <w:right w:val="none" w:sz="0" w:space="0" w:color="auto"/>
                              </w:divBdr>
                            </w:div>
                            <w:div w:id="283082039">
                              <w:marLeft w:val="0"/>
                              <w:marRight w:val="0"/>
                              <w:marTop w:val="0"/>
                              <w:marBottom w:val="0"/>
                              <w:divBdr>
                                <w:top w:val="none" w:sz="0" w:space="0" w:color="auto"/>
                                <w:left w:val="none" w:sz="0" w:space="0" w:color="auto"/>
                                <w:bottom w:val="none" w:sz="0" w:space="0" w:color="auto"/>
                                <w:right w:val="none" w:sz="0" w:space="0" w:color="auto"/>
                              </w:divBdr>
                            </w:div>
                            <w:div w:id="308099177">
                              <w:marLeft w:val="0"/>
                              <w:marRight w:val="0"/>
                              <w:marTop w:val="0"/>
                              <w:marBottom w:val="0"/>
                              <w:divBdr>
                                <w:top w:val="none" w:sz="0" w:space="0" w:color="auto"/>
                                <w:left w:val="none" w:sz="0" w:space="0" w:color="auto"/>
                                <w:bottom w:val="none" w:sz="0" w:space="0" w:color="auto"/>
                                <w:right w:val="none" w:sz="0" w:space="0" w:color="auto"/>
                              </w:divBdr>
                            </w:div>
                            <w:div w:id="799568149">
                              <w:marLeft w:val="0"/>
                              <w:marRight w:val="0"/>
                              <w:marTop w:val="0"/>
                              <w:marBottom w:val="0"/>
                              <w:divBdr>
                                <w:top w:val="none" w:sz="0" w:space="0" w:color="auto"/>
                                <w:left w:val="none" w:sz="0" w:space="0" w:color="auto"/>
                                <w:bottom w:val="none" w:sz="0" w:space="0" w:color="auto"/>
                                <w:right w:val="none" w:sz="0" w:space="0" w:color="auto"/>
                              </w:divBdr>
                            </w:div>
                            <w:div w:id="15741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9536">
                      <w:marLeft w:val="0"/>
                      <w:marRight w:val="0"/>
                      <w:marTop w:val="0"/>
                      <w:marBottom w:val="0"/>
                      <w:divBdr>
                        <w:top w:val="none" w:sz="0" w:space="0" w:color="auto"/>
                        <w:left w:val="none" w:sz="0" w:space="0" w:color="auto"/>
                        <w:bottom w:val="none" w:sz="0" w:space="0" w:color="auto"/>
                        <w:right w:val="none" w:sz="0" w:space="0" w:color="auto"/>
                      </w:divBdr>
                      <w:divsChild>
                        <w:div w:id="423918835">
                          <w:marLeft w:val="0"/>
                          <w:marRight w:val="0"/>
                          <w:marTop w:val="0"/>
                          <w:marBottom w:val="0"/>
                          <w:divBdr>
                            <w:top w:val="none" w:sz="0" w:space="0" w:color="auto"/>
                            <w:left w:val="none" w:sz="0" w:space="0" w:color="auto"/>
                            <w:bottom w:val="none" w:sz="0" w:space="0" w:color="auto"/>
                            <w:right w:val="none" w:sz="0" w:space="0" w:color="auto"/>
                          </w:divBdr>
                        </w:div>
                        <w:div w:id="1103233094">
                          <w:marLeft w:val="0"/>
                          <w:marRight w:val="0"/>
                          <w:marTop w:val="0"/>
                          <w:marBottom w:val="0"/>
                          <w:divBdr>
                            <w:top w:val="none" w:sz="0" w:space="0" w:color="auto"/>
                            <w:left w:val="none" w:sz="0" w:space="0" w:color="auto"/>
                            <w:bottom w:val="none" w:sz="0" w:space="0" w:color="auto"/>
                            <w:right w:val="none" w:sz="0" w:space="0" w:color="auto"/>
                          </w:divBdr>
                        </w:div>
                        <w:div w:id="174342807">
                          <w:marLeft w:val="0"/>
                          <w:marRight w:val="0"/>
                          <w:marTop w:val="0"/>
                          <w:marBottom w:val="0"/>
                          <w:divBdr>
                            <w:top w:val="none" w:sz="0" w:space="0" w:color="auto"/>
                            <w:left w:val="none" w:sz="0" w:space="0" w:color="auto"/>
                            <w:bottom w:val="none" w:sz="0" w:space="0" w:color="auto"/>
                            <w:right w:val="none" w:sz="0" w:space="0" w:color="auto"/>
                          </w:divBdr>
                        </w:div>
                        <w:div w:id="1559321823">
                          <w:marLeft w:val="0"/>
                          <w:marRight w:val="0"/>
                          <w:marTop w:val="0"/>
                          <w:marBottom w:val="0"/>
                          <w:divBdr>
                            <w:top w:val="none" w:sz="0" w:space="0" w:color="auto"/>
                            <w:left w:val="none" w:sz="0" w:space="0" w:color="auto"/>
                            <w:bottom w:val="none" w:sz="0" w:space="0" w:color="auto"/>
                            <w:right w:val="none" w:sz="0" w:space="0" w:color="auto"/>
                          </w:divBdr>
                        </w:div>
                      </w:divsChild>
                    </w:div>
                    <w:div w:id="750006353">
                      <w:marLeft w:val="0"/>
                      <w:marRight w:val="0"/>
                      <w:marTop w:val="0"/>
                      <w:marBottom w:val="0"/>
                      <w:divBdr>
                        <w:top w:val="none" w:sz="0" w:space="0" w:color="auto"/>
                        <w:left w:val="none" w:sz="0" w:space="0" w:color="auto"/>
                        <w:bottom w:val="none" w:sz="0" w:space="0" w:color="auto"/>
                        <w:right w:val="none" w:sz="0" w:space="0" w:color="auto"/>
                      </w:divBdr>
                      <w:divsChild>
                        <w:div w:id="2134594916">
                          <w:marLeft w:val="0"/>
                          <w:marRight w:val="0"/>
                          <w:marTop w:val="0"/>
                          <w:marBottom w:val="0"/>
                          <w:divBdr>
                            <w:top w:val="none" w:sz="0" w:space="0" w:color="auto"/>
                            <w:left w:val="none" w:sz="0" w:space="0" w:color="auto"/>
                            <w:bottom w:val="none" w:sz="0" w:space="0" w:color="auto"/>
                            <w:right w:val="none" w:sz="0" w:space="0" w:color="auto"/>
                          </w:divBdr>
                        </w:div>
                        <w:div w:id="1009528899">
                          <w:marLeft w:val="0"/>
                          <w:marRight w:val="0"/>
                          <w:marTop w:val="0"/>
                          <w:marBottom w:val="0"/>
                          <w:divBdr>
                            <w:top w:val="none" w:sz="0" w:space="0" w:color="auto"/>
                            <w:left w:val="none" w:sz="0" w:space="0" w:color="auto"/>
                            <w:bottom w:val="none" w:sz="0" w:space="0" w:color="auto"/>
                            <w:right w:val="none" w:sz="0" w:space="0" w:color="auto"/>
                          </w:divBdr>
                        </w:div>
                        <w:div w:id="279801038">
                          <w:marLeft w:val="0"/>
                          <w:marRight w:val="0"/>
                          <w:marTop w:val="0"/>
                          <w:marBottom w:val="0"/>
                          <w:divBdr>
                            <w:top w:val="none" w:sz="0" w:space="0" w:color="auto"/>
                            <w:left w:val="none" w:sz="0" w:space="0" w:color="auto"/>
                            <w:bottom w:val="none" w:sz="0" w:space="0" w:color="auto"/>
                            <w:right w:val="none" w:sz="0" w:space="0" w:color="auto"/>
                          </w:divBdr>
                        </w:div>
                        <w:div w:id="1425953508">
                          <w:marLeft w:val="0"/>
                          <w:marRight w:val="0"/>
                          <w:marTop w:val="0"/>
                          <w:marBottom w:val="0"/>
                          <w:divBdr>
                            <w:top w:val="none" w:sz="0" w:space="0" w:color="auto"/>
                            <w:left w:val="none" w:sz="0" w:space="0" w:color="auto"/>
                            <w:bottom w:val="none" w:sz="0" w:space="0" w:color="auto"/>
                            <w:right w:val="none" w:sz="0" w:space="0" w:color="auto"/>
                          </w:divBdr>
                        </w:div>
                        <w:div w:id="826745548">
                          <w:marLeft w:val="0"/>
                          <w:marRight w:val="0"/>
                          <w:marTop w:val="0"/>
                          <w:marBottom w:val="0"/>
                          <w:divBdr>
                            <w:top w:val="none" w:sz="0" w:space="0" w:color="auto"/>
                            <w:left w:val="none" w:sz="0" w:space="0" w:color="auto"/>
                            <w:bottom w:val="none" w:sz="0" w:space="0" w:color="auto"/>
                            <w:right w:val="none" w:sz="0" w:space="0" w:color="auto"/>
                          </w:divBdr>
                        </w:div>
                        <w:div w:id="1033114729">
                          <w:marLeft w:val="0"/>
                          <w:marRight w:val="0"/>
                          <w:marTop w:val="0"/>
                          <w:marBottom w:val="0"/>
                          <w:divBdr>
                            <w:top w:val="none" w:sz="0" w:space="0" w:color="auto"/>
                            <w:left w:val="none" w:sz="0" w:space="0" w:color="auto"/>
                            <w:bottom w:val="none" w:sz="0" w:space="0" w:color="auto"/>
                            <w:right w:val="none" w:sz="0" w:space="0" w:color="auto"/>
                          </w:divBdr>
                        </w:div>
                        <w:div w:id="967735135">
                          <w:marLeft w:val="0"/>
                          <w:marRight w:val="0"/>
                          <w:marTop w:val="0"/>
                          <w:marBottom w:val="0"/>
                          <w:divBdr>
                            <w:top w:val="none" w:sz="0" w:space="0" w:color="auto"/>
                            <w:left w:val="none" w:sz="0" w:space="0" w:color="auto"/>
                            <w:bottom w:val="none" w:sz="0" w:space="0" w:color="auto"/>
                            <w:right w:val="none" w:sz="0" w:space="0" w:color="auto"/>
                          </w:divBdr>
                        </w:div>
                        <w:div w:id="401295487">
                          <w:marLeft w:val="0"/>
                          <w:marRight w:val="0"/>
                          <w:marTop w:val="0"/>
                          <w:marBottom w:val="0"/>
                          <w:divBdr>
                            <w:top w:val="none" w:sz="0" w:space="0" w:color="auto"/>
                            <w:left w:val="none" w:sz="0" w:space="0" w:color="auto"/>
                            <w:bottom w:val="none" w:sz="0" w:space="0" w:color="auto"/>
                            <w:right w:val="none" w:sz="0" w:space="0" w:color="auto"/>
                          </w:divBdr>
                        </w:div>
                        <w:div w:id="952708041">
                          <w:marLeft w:val="0"/>
                          <w:marRight w:val="0"/>
                          <w:marTop w:val="0"/>
                          <w:marBottom w:val="0"/>
                          <w:divBdr>
                            <w:top w:val="none" w:sz="0" w:space="0" w:color="auto"/>
                            <w:left w:val="none" w:sz="0" w:space="0" w:color="auto"/>
                            <w:bottom w:val="none" w:sz="0" w:space="0" w:color="auto"/>
                            <w:right w:val="none" w:sz="0" w:space="0" w:color="auto"/>
                          </w:divBdr>
                        </w:div>
                        <w:div w:id="702441577">
                          <w:marLeft w:val="0"/>
                          <w:marRight w:val="0"/>
                          <w:marTop w:val="0"/>
                          <w:marBottom w:val="0"/>
                          <w:divBdr>
                            <w:top w:val="none" w:sz="0" w:space="0" w:color="auto"/>
                            <w:left w:val="none" w:sz="0" w:space="0" w:color="auto"/>
                            <w:bottom w:val="none" w:sz="0" w:space="0" w:color="auto"/>
                            <w:right w:val="none" w:sz="0" w:space="0" w:color="auto"/>
                          </w:divBdr>
                        </w:div>
                      </w:divsChild>
                    </w:div>
                    <w:div w:id="892347036">
                      <w:marLeft w:val="0"/>
                      <w:marRight w:val="0"/>
                      <w:marTop w:val="0"/>
                      <w:marBottom w:val="0"/>
                      <w:divBdr>
                        <w:top w:val="none" w:sz="0" w:space="0" w:color="auto"/>
                        <w:left w:val="none" w:sz="0" w:space="0" w:color="auto"/>
                        <w:bottom w:val="none" w:sz="0" w:space="0" w:color="auto"/>
                        <w:right w:val="none" w:sz="0" w:space="0" w:color="auto"/>
                      </w:divBdr>
                      <w:divsChild>
                        <w:div w:id="1983582346">
                          <w:marLeft w:val="0"/>
                          <w:marRight w:val="0"/>
                          <w:marTop w:val="0"/>
                          <w:marBottom w:val="0"/>
                          <w:divBdr>
                            <w:top w:val="none" w:sz="0" w:space="0" w:color="auto"/>
                            <w:left w:val="none" w:sz="0" w:space="0" w:color="auto"/>
                            <w:bottom w:val="none" w:sz="0" w:space="0" w:color="auto"/>
                            <w:right w:val="none" w:sz="0" w:space="0" w:color="auto"/>
                          </w:divBdr>
                        </w:div>
                        <w:div w:id="1092580209">
                          <w:marLeft w:val="0"/>
                          <w:marRight w:val="0"/>
                          <w:marTop w:val="0"/>
                          <w:marBottom w:val="0"/>
                          <w:divBdr>
                            <w:top w:val="none" w:sz="0" w:space="0" w:color="auto"/>
                            <w:left w:val="none" w:sz="0" w:space="0" w:color="auto"/>
                            <w:bottom w:val="none" w:sz="0" w:space="0" w:color="auto"/>
                            <w:right w:val="none" w:sz="0" w:space="0" w:color="auto"/>
                          </w:divBdr>
                        </w:div>
                        <w:div w:id="531457037">
                          <w:marLeft w:val="0"/>
                          <w:marRight w:val="0"/>
                          <w:marTop w:val="0"/>
                          <w:marBottom w:val="0"/>
                          <w:divBdr>
                            <w:top w:val="none" w:sz="0" w:space="0" w:color="auto"/>
                            <w:left w:val="none" w:sz="0" w:space="0" w:color="auto"/>
                            <w:bottom w:val="none" w:sz="0" w:space="0" w:color="auto"/>
                            <w:right w:val="none" w:sz="0" w:space="0" w:color="auto"/>
                          </w:divBdr>
                        </w:div>
                        <w:div w:id="1015302475">
                          <w:marLeft w:val="0"/>
                          <w:marRight w:val="0"/>
                          <w:marTop w:val="0"/>
                          <w:marBottom w:val="0"/>
                          <w:divBdr>
                            <w:top w:val="none" w:sz="0" w:space="0" w:color="auto"/>
                            <w:left w:val="none" w:sz="0" w:space="0" w:color="auto"/>
                            <w:bottom w:val="none" w:sz="0" w:space="0" w:color="auto"/>
                            <w:right w:val="none" w:sz="0" w:space="0" w:color="auto"/>
                          </w:divBdr>
                        </w:div>
                        <w:div w:id="136773748">
                          <w:marLeft w:val="0"/>
                          <w:marRight w:val="0"/>
                          <w:marTop w:val="0"/>
                          <w:marBottom w:val="0"/>
                          <w:divBdr>
                            <w:top w:val="none" w:sz="0" w:space="0" w:color="auto"/>
                            <w:left w:val="none" w:sz="0" w:space="0" w:color="auto"/>
                            <w:bottom w:val="none" w:sz="0" w:space="0" w:color="auto"/>
                            <w:right w:val="none" w:sz="0" w:space="0" w:color="auto"/>
                          </w:divBdr>
                        </w:div>
                        <w:div w:id="828056750">
                          <w:marLeft w:val="0"/>
                          <w:marRight w:val="0"/>
                          <w:marTop w:val="0"/>
                          <w:marBottom w:val="0"/>
                          <w:divBdr>
                            <w:top w:val="none" w:sz="0" w:space="0" w:color="auto"/>
                            <w:left w:val="none" w:sz="0" w:space="0" w:color="auto"/>
                            <w:bottom w:val="none" w:sz="0" w:space="0" w:color="auto"/>
                            <w:right w:val="none" w:sz="0" w:space="0" w:color="auto"/>
                          </w:divBdr>
                        </w:div>
                      </w:divsChild>
                    </w:div>
                    <w:div w:id="1885941956">
                      <w:marLeft w:val="0"/>
                      <w:marRight w:val="0"/>
                      <w:marTop w:val="0"/>
                      <w:marBottom w:val="0"/>
                      <w:divBdr>
                        <w:top w:val="none" w:sz="0" w:space="0" w:color="auto"/>
                        <w:left w:val="none" w:sz="0" w:space="0" w:color="auto"/>
                        <w:bottom w:val="none" w:sz="0" w:space="0" w:color="auto"/>
                        <w:right w:val="none" w:sz="0" w:space="0" w:color="auto"/>
                      </w:divBdr>
                      <w:divsChild>
                        <w:div w:id="1797484152">
                          <w:marLeft w:val="0"/>
                          <w:marRight w:val="0"/>
                          <w:marTop w:val="0"/>
                          <w:marBottom w:val="0"/>
                          <w:divBdr>
                            <w:top w:val="none" w:sz="0" w:space="0" w:color="auto"/>
                            <w:left w:val="none" w:sz="0" w:space="0" w:color="auto"/>
                            <w:bottom w:val="none" w:sz="0" w:space="0" w:color="auto"/>
                            <w:right w:val="none" w:sz="0" w:space="0" w:color="auto"/>
                          </w:divBdr>
                        </w:div>
                        <w:div w:id="2113932503">
                          <w:marLeft w:val="0"/>
                          <w:marRight w:val="0"/>
                          <w:marTop w:val="0"/>
                          <w:marBottom w:val="0"/>
                          <w:divBdr>
                            <w:top w:val="none" w:sz="0" w:space="0" w:color="auto"/>
                            <w:left w:val="none" w:sz="0" w:space="0" w:color="auto"/>
                            <w:bottom w:val="none" w:sz="0" w:space="0" w:color="auto"/>
                            <w:right w:val="none" w:sz="0" w:space="0" w:color="auto"/>
                          </w:divBdr>
                        </w:div>
                        <w:div w:id="1020351873">
                          <w:marLeft w:val="0"/>
                          <w:marRight w:val="0"/>
                          <w:marTop w:val="0"/>
                          <w:marBottom w:val="0"/>
                          <w:divBdr>
                            <w:top w:val="none" w:sz="0" w:space="0" w:color="auto"/>
                            <w:left w:val="none" w:sz="0" w:space="0" w:color="auto"/>
                            <w:bottom w:val="none" w:sz="0" w:space="0" w:color="auto"/>
                            <w:right w:val="none" w:sz="0" w:space="0" w:color="auto"/>
                          </w:divBdr>
                        </w:div>
                        <w:div w:id="1025133583">
                          <w:marLeft w:val="0"/>
                          <w:marRight w:val="0"/>
                          <w:marTop w:val="0"/>
                          <w:marBottom w:val="0"/>
                          <w:divBdr>
                            <w:top w:val="none" w:sz="0" w:space="0" w:color="auto"/>
                            <w:left w:val="none" w:sz="0" w:space="0" w:color="auto"/>
                            <w:bottom w:val="none" w:sz="0" w:space="0" w:color="auto"/>
                            <w:right w:val="none" w:sz="0" w:space="0" w:color="auto"/>
                          </w:divBdr>
                        </w:div>
                        <w:div w:id="1417822046">
                          <w:marLeft w:val="0"/>
                          <w:marRight w:val="0"/>
                          <w:marTop w:val="0"/>
                          <w:marBottom w:val="0"/>
                          <w:divBdr>
                            <w:top w:val="none" w:sz="0" w:space="0" w:color="auto"/>
                            <w:left w:val="none" w:sz="0" w:space="0" w:color="auto"/>
                            <w:bottom w:val="none" w:sz="0" w:space="0" w:color="auto"/>
                            <w:right w:val="none" w:sz="0" w:space="0" w:color="auto"/>
                          </w:divBdr>
                        </w:div>
                        <w:div w:id="1461143700">
                          <w:marLeft w:val="0"/>
                          <w:marRight w:val="0"/>
                          <w:marTop w:val="0"/>
                          <w:marBottom w:val="0"/>
                          <w:divBdr>
                            <w:top w:val="none" w:sz="0" w:space="0" w:color="auto"/>
                            <w:left w:val="none" w:sz="0" w:space="0" w:color="auto"/>
                            <w:bottom w:val="none" w:sz="0" w:space="0" w:color="auto"/>
                            <w:right w:val="none" w:sz="0" w:space="0" w:color="auto"/>
                          </w:divBdr>
                        </w:div>
                      </w:divsChild>
                    </w:div>
                    <w:div w:id="1462334794">
                      <w:marLeft w:val="0"/>
                      <w:marRight w:val="0"/>
                      <w:marTop w:val="0"/>
                      <w:marBottom w:val="0"/>
                      <w:divBdr>
                        <w:top w:val="none" w:sz="0" w:space="0" w:color="auto"/>
                        <w:left w:val="none" w:sz="0" w:space="0" w:color="auto"/>
                        <w:bottom w:val="none" w:sz="0" w:space="0" w:color="auto"/>
                        <w:right w:val="none" w:sz="0" w:space="0" w:color="auto"/>
                      </w:divBdr>
                      <w:divsChild>
                        <w:div w:id="1837726546">
                          <w:marLeft w:val="0"/>
                          <w:marRight w:val="0"/>
                          <w:marTop w:val="0"/>
                          <w:marBottom w:val="0"/>
                          <w:divBdr>
                            <w:top w:val="none" w:sz="0" w:space="0" w:color="auto"/>
                            <w:left w:val="none" w:sz="0" w:space="0" w:color="auto"/>
                            <w:bottom w:val="none" w:sz="0" w:space="0" w:color="auto"/>
                            <w:right w:val="none" w:sz="0" w:space="0" w:color="auto"/>
                          </w:divBdr>
                        </w:div>
                        <w:div w:id="1270162668">
                          <w:marLeft w:val="0"/>
                          <w:marRight w:val="0"/>
                          <w:marTop w:val="0"/>
                          <w:marBottom w:val="0"/>
                          <w:divBdr>
                            <w:top w:val="none" w:sz="0" w:space="0" w:color="auto"/>
                            <w:left w:val="none" w:sz="0" w:space="0" w:color="auto"/>
                            <w:bottom w:val="none" w:sz="0" w:space="0" w:color="auto"/>
                            <w:right w:val="none" w:sz="0" w:space="0" w:color="auto"/>
                          </w:divBdr>
                        </w:div>
                        <w:div w:id="1559512511">
                          <w:marLeft w:val="0"/>
                          <w:marRight w:val="0"/>
                          <w:marTop w:val="0"/>
                          <w:marBottom w:val="0"/>
                          <w:divBdr>
                            <w:top w:val="none" w:sz="0" w:space="0" w:color="auto"/>
                            <w:left w:val="none" w:sz="0" w:space="0" w:color="auto"/>
                            <w:bottom w:val="none" w:sz="0" w:space="0" w:color="auto"/>
                            <w:right w:val="none" w:sz="0" w:space="0" w:color="auto"/>
                          </w:divBdr>
                        </w:div>
                        <w:div w:id="229577725">
                          <w:marLeft w:val="0"/>
                          <w:marRight w:val="0"/>
                          <w:marTop w:val="0"/>
                          <w:marBottom w:val="0"/>
                          <w:divBdr>
                            <w:top w:val="none" w:sz="0" w:space="0" w:color="auto"/>
                            <w:left w:val="none" w:sz="0" w:space="0" w:color="auto"/>
                            <w:bottom w:val="none" w:sz="0" w:space="0" w:color="auto"/>
                            <w:right w:val="none" w:sz="0" w:space="0" w:color="auto"/>
                          </w:divBdr>
                        </w:div>
                        <w:div w:id="199559344">
                          <w:marLeft w:val="0"/>
                          <w:marRight w:val="0"/>
                          <w:marTop w:val="0"/>
                          <w:marBottom w:val="0"/>
                          <w:divBdr>
                            <w:top w:val="none" w:sz="0" w:space="0" w:color="auto"/>
                            <w:left w:val="none" w:sz="0" w:space="0" w:color="auto"/>
                            <w:bottom w:val="none" w:sz="0" w:space="0" w:color="auto"/>
                            <w:right w:val="none" w:sz="0" w:space="0" w:color="auto"/>
                          </w:divBdr>
                        </w:div>
                        <w:div w:id="384565807">
                          <w:marLeft w:val="0"/>
                          <w:marRight w:val="0"/>
                          <w:marTop w:val="0"/>
                          <w:marBottom w:val="0"/>
                          <w:divBdr>
                            <w:top w:val="none" w:sz="0" w:space="0" w:color="auto"/>
                            <w:left w:val="none" w:sz="0" w:space="0" w:color="auto"/>
                            <w:bottom w:val="none" w:sz="0" w:space="0" w:color="auto"/>
                            <w:right w:val="none" w:sz="0" w:space="0" w:color="auto"/>
                          </w:divBdr>
                        </w:div>
                      </w:divsChild>
                    </w:div>
                    <w:div w:id="275210247">
                      <w:marLeft w:val="0"/>
                      <w:marRight w:val="0"/>
                      <w:marTop w:val="0"/>
                      <w:marBottom w:val="0"/>
                      <w:divBdr>
                        <w:top w:val="none" w:sz="0" w:space="0" w:color="auto"/>
                        <w:left w:val="none" w:sz="0" w:space="0" w:color="auto"/>
                        <w:bottom w:val="none" w:sz="0" w:space="0" w:color="auto"/>
                        <w:right w:val="none" w:sz="0" w:space="0" w:color="auto"/>
                      </w:divBdr>
                      <w:divsChild>
                        <w:div w:id="1873571575">
                          <w:marLeft w:val="0"/>
                          <w:marRight w:val="0"/>
                          <w:marTop w:val="0"/>
                          <w:marBottom w:val="0"/>
                          <w:divBdr>
                            <w:top w:val="none" w:sz="0" w:space="0" w:color="auto"/>
                            <w:left w:val="none" w:sz="0" w:space="0" w:color="auto"/>
                            <w:bottom w:val="none" w:sz="0" w:space="0" w:color="auto"/>
                            <w:right w:val="none" w:sz="0" w:space="0" w:color="auto"/>
                          </w:divBdr>
                        </w:div>
                        <w:div w:id="2100636627">
                          <w:marLeft w:val="0"/>
                          <w:marRight w:val="0"/>
                          <w:marTop w:val="0"/>
                          <w:marBottom w:val="0"/>
                          <w:divBdr>
                            <w:top w:val="none" w:sz="0" w:space="0" w:color="auto"/>
                            <w:left w:val="none" w:sz="0" w:space="0" w:color="auto"/>
                            <w:bottom w:val="none" w:sz="0" w:space="0" w:color="auto"/>
                            <w:right w:val="none" w:sz="0" w:space="0" w:color="auto"/>
                          </w:divBdr>
                        </w:div>
                        <w:div w:id="522398708">
                          <w:marLeft w:val="0"/>
                          <w:marRight w:val="0"/>
                          <w:marTop w:val="0"/>
                          <w:marBottom w:val="0"/>
                          <w:divBdr>
                            <w:top w:val="none" w:sz="0" w:space="0" w:color="auto"/>
                            <w:left w:val="none" w:sz="0" w:space="0" w:color="auto"/>
                            <w:bottom w:val="none" w:sz="0" w:space="0" w:color="auto"/>
                            <w:right w:val="none" w:sz="0" w:space="0" w:color="auto"/>
                          </w:divBdr>
                        </w:div>
                        <w:div w:id="1730348469">
                          <w:marLeft w:val="0"/>
                          <w:marRight w:val="0"/>
                          <w:marTop w:val="0"/>
                          <w:marBottom w:val="0"/>
                          <w:divBdr>
                            <w:top w:val="none" w:sz="0" w:space="0" w:color="auto"/>
                            <w:left w:val="none" w:sz="0" w:space="0" w:color="auto"/>
                            <w:bottom w:val="none" w:sz="0" w:space="0" w:color="auto"/>
                            <w:right w:val="none" w:sz="0" w:space="0" w:color="auto"/>
                          </w:divBdr>
                        </w:div>
                        <w:div w:id="117644905">
                          <w:marLeft w:val="0"/>
                          <w:marRight w:val="0"/>
                          <w:marTop w:val="0"/>
                          <w:marBottom w:val="0"/>
                          <w:divBdr>
                            <w:top w:val="none" w:sz="0" w:space="0" w:color="auto"/>
                            <w:left w:val="none" w:sz="0" w:space="0" w:color="auto"/>
                            <w:bottom w:val="none" w:sz="0" w:space="0" w:color="auto"/>
                            <w:right w:val="none" w:sz="0" w:space="0" w:color="auto"/>
                          </w:divBdr>
                        </w:div>
                        <w:div w:id="50884187">
                          <w:marLeft w:val="0"/>
                          <w:marRight w:val="0"/>
                          <w:marTop w:val="0"/>
                          <w:marBottom w:val="0"/>
                          <w:divBdr>
                            <w:top w:val="none" w:sz="0" w:space="0" w:color="auto"/>
                            <w:left w:val="none" w:sz="0" w:space="0" w:color="auto"/>
                            <w:bottom w:val="none" w:sz="0" w:space="0" w:color="auto"/>
                            <w:right w:val="none" w:sz="0" w:space="0" w:color="auto"/>
                          </w:divBdr>
                        </w:div>
                        <w:div w:id="1569925830">
                          <w:marLeft w:val="0"/>
                          <w:marRight w:val="0"/>
                          <w:marTop w:val="0"/>
                          <w:marBottom w:val="0"/>
                          <w:divBdr>
                            <w:top w:val="none" w:sz="0" w:space="0" w:color="auto"/>
                            <w:left w:val="none" w:sz="0" w:space="0" w:color="auto"/>
                            <w:bottom w:val="none" w:sz="0" w:space="0" w:color="auto"/>
                            <w:right w:val="none" w:sz="0" w:space="0" w:color="auto"/>
                          </w:divBdr>
                        </w:div>
                      </w:divsChild>
                    </w:div>
                    <w:div w:id="1931156885">
                      <w:marLeft w:val="0"/>
                      <w:marRight w:val="0"/>
                      <w:marTop w:val="0"/>
                      <w:marBottom w:val="0"/>
                      <w:divBdr>
                        <w:top w:val="none" w:sz="0" w:space="0" w:color="auto"/>
                        <w:left w:val="none" w:sz="0" w:space="0" w:color="auto"/>
                        <w:bottom w:val="none" w:sz="0" w:space="0" w:color="auto"/>
                        <w:right w:val="none" w:sz="0" w:space="0" w:color="auto"/>
                      </w:divBdr>
                      <w:divsChild>
                        <w:div w:id="676467785">
                          <w:marLeft w:val="0"/>
                          <w:marRight w:val="0"/>
                          <w:marTop w:val="0"/>
                          <w:marBottom w:val="0"/>
                          <w:divBdr>
                            <w:top w:val="none" w:sz="0" w:space="0" w:color="auto"/>
                            <w:left w:val="none" w:sz="0" w:space="0" w:color="auto"/>
                            <w:bottom w:val="none" w:sz="0" w:space="0" w:color="auto"/>
                            <w:right w:val="none" w:sz="0" w:space="0" w:color="auto"/>
                          </w:divBdr>
                        </w:div>
                        <w:div w:id="819617114">
                          <w:marLeft w:val="0"/>
                          <w:marRight w:val="0"/>
                          <w:marTop w:val="0"/>
                          <w:marBottom w:val="0"/>
                          <w:divBdr>
                            <w:top w:val="none" w:sz="0" w:space="0" w:color="auto"/>
                            <w:left w:val="none" w:sz="0" w:space="0" w:color="auto"/>
                            <w:bottom w:val="none" w:sz="0" w:space="0" w:color="auto"/>
                            <w:right w:val="none" w:sz="0" w:space="0" w:color="auto"/>
                          </w:divBdr>
                        </w:div>
                        <w:div w:id="1141774354">
                          <w:marLeft w:val="0"/>
                          <w:marRight w:val="0"/>
                          <w:marTop w:val="0"/>
                          <w:marBottom w:val="0"/>
                          <w:divBdr>
                            <w:top w:val="none" w:sz="0" w:space="0" w:color="auto"/>
                            <w:left w:val="none" w:sz="0" w:space="0" w:color="auto"/>
                            <w:bottom w:val="none" w:sz="0" w:space="0" w:color="auto"/>
                            <w:right w:val="none" w:sz="0" w:space="0" w:color="auto"/>
                          </w:divBdr>
                        </w:div>
                        <w:div w:id="356934894">
                          <w:marLeft w:val="0"/>
                          <w:marRight w:val="0"/>
                          <w:marTop w:val="0"/>
                          <w:marBottom w:val="0"/>
                          <w:divBdr>
                            <w:top w:val="none" w:sz="0" w:space="0" w:color="auto"/>
                            <w:left w:val="none" w:sz="0" w:space="0" w:color="auto"/>
                            <w:bottom w:val="none" w:sz="0" w:space="0" w:color="auto"/>
                            <w:right w:val="none" w:sz="0" w:space="0" w:color="auto"/>
                          </w:divBdr>
                        </w:div>
                        <w:div w:id="490101269">
                          <w:marLeft w:val="0"/>
                          <w:marRight w:val="0"/>
                          <w:marTop w:val="0"/>
                          <w:marBottom w:val="0"/>
                          <w:divBdr>
                            <w:top w:val="none" w:sz="0" w:space="0" w:color="auto"/>
                            <w:left w:val="none" w:sz="0" w:space="0" w:color="auto"/>
                            <w:bottom w:val="none" w:sz="0" w:space="0" w:color="auto"/>
                            <w:right w:val="none" w:sz="0" w:space="0" w:color="auto"/>
                          </w:divBdr>
                        </w:div>
                      </w:divsChild>
                    </w:div>
                    <w:div w:id="193925993">
                      <w:marLeft w:val="0"/>
                      <w:marRight w:val="0"/>
                      <w:marTop w:val="0"/>
                      <w:marBottom w:val="0"/>
                      <w:divBdr>
                        <w:top w:val="none" w:sz="0" w:space="0" w:color="auto"/>
                        <w:left w:val="none" w:sz="0" w:space="0" w:color="auto"/>
                        <w:bottom w:val="none" w:sz="0" w:space="0" w:color="auto"/>
                        <w:right w:val="none" w:sz="0" w:space="0" w:color="auto"/>
                      </w:divBdr>
                      <w:divsChild>
                        <w:div w:id="48307094">
                          <w:marLeft w:val="0"/>
                          <w:marRight w:val="0"/>
                          <w:marTop w:val="0"/>
                          <w:marBottom w:val="0"/>
                          <w:divBdr>
                            <w:top w:val="none" w:sz="0" w:space="0" w:color="auto"/>
                            <w:left w:val="none" w:sz="0" w:space="0" w:color="auto"/>
                            <w:bottom w:val="none" w:sz="0" w:space="0" w:color="auto"/>
                            <w:right w:val="none" w:sz="0" w:space="0" w:color="auto"/>
                          </w:divBdr>
                        </w:div>
                        <w:div w:id="27918640">
                          <w:marLeft w:val="0"/>
                          <w:marRight w:val="0"/>
                          <w:marTop w:val="0"/>
                          <w:marBottom w:val="0"/>
                          <w:divBdr>
                            <w:top w:val="none" w:sz="0" w:space="0" w:color="auto"/>
                            <w:left w:val="none" w:sz="0" w:space="0" w:color="auto"/>
                            <w:bottom w:val="none" w:sz="0" w:space="0" w:color="auto"/>
                            <w:right w:val="none" w:sz="0" w:space="0" w:color="auto"/>
                          </w:divBdr>
                        </w:div>
                        <w:div w:id="1983581286">
                          <w:marLeft w:val="0"/>
                          <w:marRight w:val="0"/>
                          <w:marTop w:val="0"/>
                          <w:marBottom w:val="0"/>
                          <w:divBdr>
                            <w:top w:val="none" w:sz="0" w:space="0" w:color="auto"/>
                            <w:left w:val="none" w:sz="0" w:space="0" w:color="auto"/>
                            <w:bottom w:val="none" w:sz="0" w:space="0" w:color="auto"/>
                            <w:right w:val="none" w:sz="0" w:space="0" w:color="auto"/>
                          </w:divBdr>
                        </w:div>
                        <w:div w:id="1675960262">
                          <w:marLeft w:val="0"/>
                          <w:marRight w:val="0"/>
                          <w:marTop w:val="0"/>
                          <w:marBottom w:val="0"/>
                          <w:divBdr>
                            <w:top w:val="none" w:sz="0" w:space="0" w:color="auto"/>
                            <w:left w:val="none" w:sz="0" w:space="0" w:color="auto"/>
                            <w:bottom w:val="none" w:sz="0" w:space="0" w:color="auto"/>
                            <w:right w:val="none" w:sz="0" w:space="0" w:color="auto"/>
                          </w:divBdr>
                        </w:div>
                        <w:div w:id="620502078">
                          <w:marLeft w:val="0"/>
                          <w:marRight w:val="0"/>
                          <w:marTop w:val="0"/>
                          <w:marBottom w:val="0"/>
                          <w:divBdr>
                            <w:top w:val="none" w:sz="0" w:space="0" w:color="auto"/>
                            <w:left w:val="none" w:sz="0" w:space="0" w:color="auto"/>
                            <w:bottom w:val="none" w:sz="0" w:space="0" w:color="auto"/>
                            <w:right w:val="none" w:sz="0" w:space="0" w:color="auto"/>
                          </w:divBdr>
                          <w:divsChild>
                            <w:div w:id="862672923">
                              <w:marLeft w:val="0"/>
                              <w:marRight w:val="0"/>
                              <w:marTop w:val="0"/>
                              <w:marBottom w:val="0"/>
                              <w:divBdr>
                                <w:top w:val="none" w:sz="0" w:space="0" w:color="auto"/>
                                <w:left w:val="none" w:sz="0" w:space="0" w:color="auto"/>
                                <w:bottom w:val="none" w:sz="0" w:space="0" w:color="auto"/>
                                <w:right w:val="none" w:sz="0" w:space="0" w:color="auto"/>
                              </w:divBdr>
                            </w:div>
                            <w:div w:id="11877512">
                              <w:marLeft w:val="0"/>
                              <w:marRight w:val="0"/>
                              <w:marTop w:val="0"/>
                              <w:marBottom w:val="0"/>
                              <w:divBdr>
                                <w:top w:val="none" w:sz="0" w:space="0" w:color="auto"/>
                                <w:left w:val="none" w:sz="0" w:space="0" w:color="auto"/>
                                <w:bottom w:val="none" w:sz="0" w:space="0" w:color="auto"/>
                                <w:right w:val="none" w:sz="0" w:space="0" w:color="auto"/>
                              </w:divBdr>
                            </w:div>
                            <w:div w:id="1135834204">
                              <w:marLeft w:val="0"/>
                              <w:marRight w:val="0"/>
                              <w:marTop w:val="0"/>
                              <w:marBottom w:val="0"/>
                              <w:divBdr>
                                <w:top w:val="none" w:sz="0" w:space="0" w:color="auto"/>
                                <w:left w:val="none" w:sz="0" w:space="0" w:color="auto"/>
                                <w:bottom w:val="none" w:sz="0" w:space="0" w:color="auto"/>
                                <w:right w:val="none" w:sz="0" w:space="0" w:color="auto"/>
                              </w:divBdr>
                            </w:div>
                            <w:div w:id="405998009">
                              <w:marLeft w:val="0"/>
                              <w:marRight w:val="0"/>
                              <w:marTop w:val="0"/>
                              <w:marBottom w:val="0"/>
                              <w:divBdr>
                                <w:top w:val="none" w:sz="0" w:space="0" w:color="auto"/>
                                <w:left w:val="none" w:sz="0" w:space="0" w:color="auto"/>
                                <w:bottom w:val="none" w:sz="0" w:space="0" w:color="auto"/>
                                <w:right w:val="none" w:sz="0" w:space="0" w:color="auto"/>
                              </w:divBdr>
                            </w:div>
                            <w:div w:id="634676300">
                              <w:marLeft w:val="0"/>
                              <w:marRight w:val="0"/>
                              <w:marTop w:val="0"/>
                              <w:marBottom w:val="0"/>
                              <w:divBdr>
                                <w:top w:val="none" w:sz="0" w:space="0" w:color="auto"/>
                                <w:left w:val="none" w:sz="0" w:space="0" w:color="auto"/>
                                <w:bottom w:val="none" w:sz="0" w:space="0" w:color="auto"/>
                                <w:right w:val="none" w:sz="0" w:space="0" w:color="auto"/>
                              </w:divBdr>
                            </w:div>
                            <w:div w:id="17397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16391">
                      <w:marLeft w:val="0"/>
                      <w:marRight w:val="0"/>
                      <w:marTop w:val="0"/>
                      <w:marBottom w:val="0"/>
                      <w:divBdr>
                        <w:top w:val="none" w:sz="0" w:space="0" w:color="auto"/>
                        <w:left w:val="none" w:sz="0" w:space="0" w:color="auto"/>
                        <w:bottom w:val="none" w:sz="0" w:space="0" w:color="auto"/>
                        <w:right w:val="none" w:sz="0" w:space="0" w:color="auto"/>
                      </w:divBdr>
                      <w:divsChild>
                        <w:div w:id="282659403">
                          <w:marLeft w:val="0"/>
                          <w:marRight w:val="0"/>
                          <w:marTop w:val="0"/>
                          <w:marBottom w:val="0"/>
                          <w:divBdr>
                            <w:top w:val="none" w:sz="0" w:space="0" w:color="auto"/>
                            <w:left w:val="none" w:sz="0" w:space="0" w:color="auto"/>
                            <w:bottom w:val="none" w:sz="0" w:space="0" w:color="auto"/>
                            <w:right w:val="none" w:sz="0" w:space="0" w:color="auto"/>
                          </w:divBdr>
                        </w:div>
                        <w:div w:id="653031043">
                          <w:marLeft w:val="0"/>
                          <w:marRight w:val="0"/>
                          <w:marTop w:val="0"/>
                          <w:marBottom w:val="0"/>
                          <w:divBdr>
                            <w:top w:val="none" w:sz="0" w:space="0" w:color="auto"/>
                            <w:left w:val="none" w:sz="0" w:space="0" w:color="auto"/>
                            <w:bottom w:val="none" w:sz="0" w:space="0" w:color="auto"/>
                            <w:right w:val="none" w:sz="0" w:space="0" w:color="auto"/>
                          </w:divBdr>
                        </w:div>
                        <w:div w:id="614750189">
                          <w:marLeft w:val="0"/>
                          <w:marRight w:val="0"/>
                          <w:marTop w:val="0"/>
                          <w:marBottom w:val="0"/>
                          <w:divBdr>
                            <w:top w:val="none" w:sz="0" w:space="0" w:color="auto"/>
                            <w:left w:val="none" w:sz="0" w:space="0" w:color="auto"/>
                            <w:bottom w:val="none" w:sz="0" w:space="0" w:color="auto"/>
                            <w:right w:val="none" w:sz="0" w:space="0" w:color="auto"/>
                          </w:divBdr>
                        </w:div>
                        <w:div w:id="1760633204">
                          <w:marLeft w:val="0"/>
                          <w:marRight w:val="0"/>
                          <w:marTop w:val="0"/>
                          <w:marBottom w:val="0"/>
                          <w:divBdr>
                            <w:top w:val="none" w:sz="0" w:space="0" w:color="auto"/>
                            <w:left w:val="none" w:sz="0" w:space="0" w:color="auto"/>
                            <w:bottom w:val="none" w:sz="0" w:space="0" w:color="auto"/>
                            <w:right w:val="none" w:sz="0" w:space="0" w:color="auto"/>
                          </w:divBdr>
                        </w:div>
                        <w:div w:id="28068333">
                          <w:marLeft w:val="0"/>
                          <w:marRight w:val="0"/>
                          <w:marTop w:val="0"/>
                          <w:marBottom w:val="0"/>
                          <w:divBdr>
                            <w:top w:val="none" w:sz="0" w:space="0" w:color="auto"/>
                            <w:left w:val="none" w:sz="0" w:space="0" w:color="auto"/>
                            <w:bottom w:val="none" w:sz="0" w:space="0" w:color="auto"/>
                            <w:right w:val="none" w:sz="0" w:space="0" w:color="auto"/>
                          </w:divBdr>
                        </w:div>
                      </w:divsChild>
                    </w:div>
                    <w:div w:id="768357977">
                      <w:marLeft w:val="0"/>
                      <w:marRight w:val="0"/>
                      <w:marTop w:val="0"/>
                      <w:marBottom w:val="0"/>
                      <w:divBdr>
                        <w:top w:val="none" w:sz="0" w:space="0" w:color="auto"/>
                        <w:left w:val="none" w:sz="0" w:space="0" w:color="auto"/>
                        <w:bottom w:val="none" w:sz="0" w:space="0" w:color="auto"/>
                        <w:right w:val="none" w:sz="0" w:space="0" w:color="auto"/>
                      </w:divBdr>
                      <w:divsChild>
                        <w:div w:id="987131459">
                          <w:marLeft w:val="0"/>
                          <w:marRight w:val="0"/>
                          <w:marTop w:val="0"/>
                          <w:marBottom w:val="0"/>
                          <w:divBdr>
                            <w:top w:val="none" w:sz="0" w:space="0" w:color="auto"/>
                            <w:left w:val="none" w:sz="0" w:space="0" w:color="auto"/>
                            <w:bottom w:val="none" w:sz="0" w:space="0" w:color="auto"/>
                            <w:right w:val="none" w:sz="0" w:space="0" w:color="auto"/>
                          </w:divBdr>
                        </w:div>
                        <w:div w:id="256603341">
                          <w:marLeft w:val="0"/>
                          <w:marRight w:val="0"/>
                          <w:marTop w:val="0"/>
                          <w:marBottom w:val="0"/>
                          <w:divBdr>
                            <w:top w:val="none" w:sz="0" w:space="0" w:color="auto"/>
                            <w:left w:val="none" w:sz="0" w:space="0" w:color="auto"/>
                            <w:bottom w:val="none" w:sz="0" w:space="0" w:color="auto"/>
                            <w:right w:val="none" w:sz="0" w:space="0" w:color="auto"/>
                          </w:divBdr>
                        </w:div>
                        <w:div w:id="44379064">
                          <w:marLeft w:val="0"/>
                          <w:marRight w:val="0"/>
                          <w:marTop w:val="0"/>
                          <w:marBottom w:val="0"/>
                          <w:divBdr>
                            <w:top w:val="none" w:sz="0" w:space="0" w:color="auto"/>
                            <w:left w:val="none" w:sz="0" w:space="0" w:color="auto"/>
                            <w:bottom w:val="none" w:sz="0" w:space="0" w:color="auto"/>
                            <w:right w:val="none" w:sz="0" w:space="0" w:color="auto"/>
                          </w:divBdr>
                        </w:div>
                        <w:div w:id="629014641">
                          <w:marLeft w:val="0"/>
                          <w:marRight w:val="0"/>
                          <w:marTop w:val="0"/>
                          <w:marBottom w:val="0"/>
                          <w:divBdr>
                            <w:top w:val="none" w:sz="0" w:space="0" w:color="auto"/>
                            <w:left w:val="none" w:sz="0" w:space="0" w:color="auto"/>
                            <w:bottom w:val="none" w:sz="0" w:space="0" w:color="auto"/>
                            <w:right w:val="none" w:sz="0" w:space="0" w:color="auto"/>
                          </w:divBdr>
                        </w:div>
                        <w:div w:id="1302417991">
                          <w:marLeft w:val="0"/>
                          <w:marRight w:val="0"/>
                          <w:marTop w:val="0"/>
                          <w:marBottom w:val="0"/>
                          <w:divBdr>
                            <w:top w:val="none" w:sz="0" w:space="0" w:color="auto"/>
                            <w:left w:val="none" w:sz="0" w:space="0" w:color="auto"/>
                            <w:bottom w:val="none" w:sz="0" w:space="0" w:color="auto"/>
                            <w:right w:val="none" w:sz="0" w:space="0" w:color="auto"/>
                          </w:divBdr>
                        </w:div>
                        <w:div w:id="1885293411">
                          <w:marLeft w:val="0"/>
                          <w:marRight w:val="0"/>
                          <w:marTop w:val="0"/>
                          <w:marBottom w:val="0"/>
                          <w:divBdr>
                            <w:top w:val="none" w:sz="0" w:space="0" w:color="auto"/>
                            <w:left w:val="none" w:sz="0" w:space="0" w:color="auto"/>
                            <w:bottom w:val="none" w:sz="0" w:space="0" w:color="auto"/>
                            <w:right w:val="none" w:sz="0" w:space="0" w:color="auto"/>
                          </w:divBdr>
                          <w:divsChild>
                            <w:div w:id="1972126328">
                              <w:marLeft w:val="0"/>
                              <w:marRight w:val="0"/>
                              <w:marTop w:val="0"/>
                              <w:marBottom w:val="0"/>
                              <w:divBdr>
                                <w:top w:val="none" w:sz="0" w:space="0" w:color="auto"/>
                                <w:left w:val="none" w:sz="0" w:space="0" w:color="auto"/>
                                <w:bottom w:val="none" w:sz="0" w:space="0" w:color="auto"/>
                                <w:right w:val="none" w:sz="0" w:space="0" w:color="auto"/>
                              </w:divBdr>
                            </w:div>
                            <w:div w:id="683870196">
                              <w:marLeft w:val="0"/>
                              <w:marRight w:val="0"/>
                              <w:marTop w:val="0"/>
                              <w:marBottom w:val="0"/>
                              <w:divBdr>
                                <w:top w:val="none" w:sz="0" w:space="0" w:color="auto"/>
                                <w:left w:val="none" w:sz="0" w:space="0" w:color="auto"/>
                                <w:bottom w:val="none" w:sz="0" w:space="0" w:color="auto"/>
                                <w:right w:val="none" w:sz="0" w:space="0" w:color="auto"/>
                              </w:divBdr>
                            </w:div>
                            <w:div w:id="2125491427">
                              <w:marLeft w:val="0"/>
                              <w:marRight w:val="0"/>
                              <w:marTop w:val="0"/>
                              <w:marBottom w:val="0"/>
                              <w:divBdr>
                                <w:top w:val="none" w:sz="0" w:space="0" w:color="auto"/>
                                <w:left w:val="none" w:sz="0" w:space="0" w:color="auto"/>
                                <w:bottom w:val="none" w:sz="0" w:space="0" w:color="auto"/>
                                <w:right w:val="none" w:sz="0" w:space="0" w:color="auto"/>
                              </w:divBdr>
                            </w:div>
                            <w:div w:id="157892010">
                              <w:marLeft w:val="0"/>
                              <w:marRight w:val="0"/>
                              <w:marTop w:val="0"/>
                              <w:marBottom w:val="0"/>
                              <w:divBdr>
                                <w:top w:val="none" w:sz="0" w:space="0" w:color="auto"/>
                                <w:left w:val="none" w:sz="0" w:space="0" w:color="auto"/>
                                <w:bottom w:val="none" w:sz="0" w:space="0" w:color="auto"/>
                                <w:right w:val="none" w:sz="0" w:space="0" w:color="auto"/>
                              </w:divBdr>
                            </w:div>
                            <w:div w:id="309137087">
                              <w:marLeft w:val="0"/>
                              <w:marRight w:val="0"/>
                              <w:marTop w:val="0"/>
                              <w:marBottom w:val="0"/>
                              <w:divBdr>
                                <w:top w:val="none" w:sz="0" w:space="0" w:color="auto"/>
                                <w:left w:val="none" w:sz="0" w:space="0" w:color="auto"/>
                                <w:bottom w:val="none" w:sz="0" w:space="0" w:color="auto"/>
                                <w:right w:val="none" w:sz="0" w:space="0" w:color="auto"/>
                              </w:divBdr>
                            </w:div>
                            <w:div w:id="130908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44794">
                      <w:marLeft w:val="0"/>
                      <w:marRight w:val="0"/>
                      <w:marTop w:val="0"/>
                      <w:marBottom w:val="0"/>
                      <w:divBdr>
                        <w:top w:val="none" w:sz="0" w:space="0" w:color="auto"/>
                        <w:left w:val="none" w:sz="0" w:space="0" w:color="auto"/>
                        <w:bottom w:val="none" w:sz="0" w:space="0" w:color="auto"/>
                        <w:right w:val="none" w:sz="0" w:space="0" w:color="auto"/>
                      </w:divBdr>
                      <w:divsChild>
                        <w:div w:id="1673482836">
                          <w:marLeft w:val="0"/>
                          <w:marRight w:val="0"/>
                          <w:marTop w:val="0"/>
                          <w:marBottom w:val="0"/>
                          <w:divBdr>
                            <w:top w:val="none" w:sz="0" w:space="0" w:color="auto"/>
                            <w:left w:val="none" w:sz="0" w:space="0" w:color="auto"/>
                            <w:bottom w:val="none" w:sz="0" w:space="0" w:color="auto"/>
                            <w:right w:val="none" w:sz="0" w:space="0" w:color="auto"/>
                          </w:divBdr>
                        </w:div>
                        <w:div w:id="1122528657">
                          <w:marLeft w:val="0"/>
                          <w:marRight w:val="0"/>
                          <w:marTop w:val="0"/>
                          <w:marBottom w:val="0"/>
                          <w:divBdr>
                            <w:top w:val="none" w:sz="0" w:space="0" w:color="auto"/>
                            <w:left w:val="none" w:sz="0" w:space="0" w:color="auto"/>
                            <w:bottom w:val="none" w:sz="0" w:space="0" w:color="auto"/>
                            <w:right w:val="none" w:sz="0" w:space="0" w:color="auto"/>
                          </w:divBdr>
                        </w:div>
                        <w:div w:id="142546253">
                          <w:marLeft w:val="0"/>
                          <w:marRight w:val="0"/>
                          <w:marTop w:val="0"/>
                          <w:marBottom w:val="0"/>
                          <w:divBdr>
                            <w:top w:val="none" w:sz="0" w:space="0" w:color="auto"/>
                            <w:left w:val="none" w:sz="0" w:space="0" w:color="auto"/>
                            <w:bottom w:val="none" w:sz="0" w:space="0" w:color="auto"/>
                            <w:right w:val="none" w:sz="0" w:space="0" w:color="auto"/>
                          </w:divBdr>
                        </w:div>
                        <w:div w:id="2144034491">
                          <w:marLeft w:val="0"/>
                          <w:marRight w:val="0"/>
                          <w:marTop w:val="0"/>
                          <w:marBottom w:val="0"/>
                          <w:divBdr>
                            <w:top w:val="none" w:sz="0" w:space="0" w:color="auto"/>
                            <w:left w:val="none" w:sz="0" w:space="0" w:color="auto"/>
                            <w:bottom w:val="none" w:sz="0" w:space="0" w:color="auto"/>
                            <w:right w:val="none" w:sz="0" w:space="0" w:color="auto"/>
                          </w:divBdr>
                        </w:div>
                        <w:div w:id="13314236">
                          <w:marLeft w:val="0"/>
                          <w:marRight w:val="0"/>
                          <w:marTop w:val="0"/>
                          <w:marBottom w:val="0"/>
                          <w:divBdr>
                            <w:top w:val="none" w:sz="0" w:space="0" w:color="auto"/>
                            <w:left w:val="none" w:sz="0" w:space="0" w:color="auto"/>
                            <w:bottom w:val="none" w:sz="0" w:space="0" w:color="auto"/>
                            <w:right w:val="none" w:sz="0" w:space="0" w:color="auto"/>
                          </w:divBdr>
                        </w:div>
                        <w:div w:id="1396928597">
                          <w:marLeft w:val="0"/>
                          <w:marRight w:val="0"/>
                          <w:marTop w:val="0"/>
                          <w:marBottom w:val="0"/>
                          <w:divBdr>
                            <w:top w:val="none" w:sz="0" w:space="0" w:color="auto"/>
                            <w:left w:val="none" w:sz="0" w:space="0" w:color="auto"/>
                            <w:bottom w:val="none" w:sz="0" w:space="0" w:color="auto"/>
                            <w:right w:val="none" w:sz="0" w:space="0" w:color="auto"/>
                          </w:divBdr>
                        </w:div>
                        <w:div w:id="105270185">
                          <w:marLeft w:val="0"/>
                          <w:marRight w:val="0"/>
                          <w:marTop w:val="0"/>
                          <w:marBottom w:val="0"/>
                          <w:divBdr>
                            <w:top w:val="none" w:sz="0" w:space="0" w:color="auto"/>
                            <w:left w:val="none" w:sz="0" w:space="0" w:color="auto"/>
                            <w:bottom w:val="none" w:sz="0" w:space="0" w:color="auto"/>
                            <w:right w:val="none" w:sz="0" w:space="0" w:color="auto"/>
                          </w:divBdr>
                        </w:div>
                        <w:div w:id="1234243487">
                          <w:marLeft w:val="0"/>
                          <w:marRight w:val="0"/>
                          <w:marTop w:val="0"/>
                          <w:marBottom w:val="0"/>
                          <w:divBdr>
                            <w:top w:val="none" w:sz="0" w:space="0" w:color="auto"/>
                            <w:left w:val="none" w:sz="0" w:space="0" w:color="auto"/>
                            <w:bottom w:val="none" w:sz="0" w:space="0" w:color="auto"/>
                            <w:right w:val="none" w:sz="0" w:space="0" w:color="auto"/>
                          </w:divBdr>
                        </w:div>
                        <w:div w:id="419832743">
                          <w:marLeft w:val="0"/>
                          <w:marRight w:val="0"/>
                          <w:marTop w:val="0"/>
                          <w:marBottom w:val="0"/>
                          <w:divBdr>
                            <w:top w:val="none" w:sz="0" w:space="0" w:color="auto"/>
                            <w:left w:val="none" w:sz="0" w:space="0" w:color="auto"/>
                            <w:bottom w:val="none" w:sz="0" w:space="0" w:color="auto"/>
                            <w:right w:val="none" w:sz="0" w:space="0" w:color="auto"/>
                          </w:divBdr>
                        </w:div>
                      </w:divsChild>
                    </w:div>
                    <w:div w:id="865363215">
                      <w:marLeft w:val="0"/>
                      <w:marRight w:val="0"/>
                      <w:marTop w:val="0"/>
                      <w:marBottom w:val="0"/>
                      <w:divBdr>
                        <w:top w:val="none" w:sz="0" w:space="0" w:color="auto"/>
                        <w:left w:val="none" w:sz="0" w:space="0" w:color="auto"/>
                        <w:bottom w:val="none" w:sz="0" w:space="0" w:color="auto"/>
                        <w:right w:val="none" w:sz="0" w:space="0" w:color="auto"/>
                      </w:divBdr>
                      <w:divsChild>
                        <w:div w:id="1511601030">
                          <w:marLeft w:val="0"/>
                          <w:marRight w:val="0"/>
                          <w:marTop w:val="0"/>
                          <w:marBottom w:val="0"/>
                          <w:divBdr>
                            <w:top w:val="none" w:sz="0" w:space="0" w:color="auto"/>
                            <w:left w:val="none" w:sz="0" w:space="0" w:color="auto"/>
                            <w:bottom w:val="none" w:sz="0" w:space="0" w:color="auto"/>
                            <w:right w:val="none" w:sz="0" w:space="0" w:color="auto"/>
                          </w:divBdr>
                        </w:div>
                        <w:div w:id="1854763474">
                          <w:marLeft w:val="0"/>
                          <w:marRight w:val="0"/>
                          <w:marTop w:val="0"/>
                          <w:marBottom w:val="0"/>
                          <w:divBdr>
                            <w:top w:val="none" w:sz="0" w:space="0" w:color="auto"/>
                            <w:left w:val="none" w:sz="0" w:space="0" w:color="auto"/>
                            <w:bottom w:val="none" w:sz="0" w:space="0" w:color="auto"/>
                            <w:right w:val="none" w:sz="0" w:space="0" w:color="auto"/>
                          </w:divBdr>
                        </w:div>
                        <w:div w:id="949161323">
                          <w:marLeft w:val="0"/>
                          <w:marRight w:val="0"/>
                          <w:marTop w:val="0"/>
                          <w:marBottom w:val="0"/>
                          <w:divBdr>
                            <w:top w:val="none" w:sz="0" w:space="0" w:color="auto"/>
                            <w:left w:val="none" w:sz="0" w:space="0" w:color="auto"/>
                            <w:bottom w:val="none" w:sz="0" w:space="0" w:color="auto"/>
                            <w:right w:val="none" w:sz="0" w:space="0" w:color="auto"/>
                          </w:divBdr>
                        </w:div>
                        <w:div w:id="2000302070">
                          <w:marLeft w:val="0"/>
                          <w:marRight w:val="0"/>
                          <w:marTop w:val="0"/>
                          <w:marBottom w:val="0"/>
                          <w:divBdr>
                            <w:top w:val="none" w:sz="0" w:space="0" w:color="auto"/>
                            <w:left w:val="none" w:sz="0" w:space="0" w:color="auto"/>
                            <w:bottom w:val="none" w:sz="0" w:space="0" w:color="auto"/>
                            <w:right w:val="none" w:sz="0" w:space="0" w:color="auto"/>
                          </w:divBdr>
                        </w:div>
                        <w:div w:id="203102638">
                          <w:marLeft w:val="0"/>
                          <w:marRight w:val="0"/>
                          <w:marTop w:val="0"/>
                          <w:marBottom w:val="0"/>
                          <w:divBdr>
                            <w:top w:val="none" w:sz="0" w:space="0" w:color="auto"/>
                            <w:left w:val="none" w:sz="0" w:space="0" w:color="auto"/>
                            <w:bottom w:val="none" w:sz="0" w:space="0" w:color="auto"/>
                            <w:right w:val="none" w:sz="0" w:space="0" w:color="auto"/>
                          </w:divBdr>
                        </w:div>
                      </w:divsChild>
                    </w:div>
                    <w:div w:id="889000966">
                      <w:marLeft w:val="0"/>
                      <w:marRight w:val="0"/>
                      <w:marTop w:val="0"/>
                      <w:marBottom w:val="0"/>
                      <w:divBdr>
                        <w:top w:val="none" w:sz="0" w:space="0" w:color="auto"/>
                        <w:left w:val="none" w:sz="0" w:space="0" w:color="auto"/>
                        <w:bottom w:val="none" w:sz="0" w:space="0" w:color="auto"/>
                        <w:right w:val="none" w:sz="0" w:space="0" w:color="auto"/>
                      </w:divBdr>
                      <w:divsChild>
                        <w:div w:id="1512186185">
                          <w:marLeft w:val="0"/>
                          <w:marRight w:val="0"/>
                          <w:marTop w:val="0"/>
                          <w:marBottom w:val="0"/>
                          <w:divBdr>
                            <w:top w:val="none" w:sz="0" w:space="0" w:color="auto"/>
                            <w:left w:val="none" w:sz="0" w:space="0" w:color="auto"/>
                            <w:bottom w:val="none" w:sz="0" w:space="0" w:color="auto"/>
                            <w:right w:val="none" w:sz="0" w:space="0" w:color="auto"/>
                          </w:divBdr>
                        </w:div>
                        <w:div w:id="2143840041">
                          <w:marLeft w:val="0"/>
                          <w:marRight w:val="0"/>
                          <w:marTop w:val="0"/>
                          <w:marBottom w:val="0"/>
                          <w:divBdr>
                            <w:top w:val="none" w:sz="0" w:space="0" w:color="auto"/>
                            <w:left w:val="none" w:sz="0" w:space="0" w:color="auto"/>
                            <w:bottom w:val="none" w:sz="0" w:space="0" w:color="auto"/>
                            <w:right w:val="none" w:sz="0" w:space="0" w:color="auto"/>
                          </w:divBdr>
                        </w:div>
                        <w:div w:id="2092695603">
                          <w:marLeft w:val="0"/>
                          <w:marRight w:val="0"/>
                          <w:marTop w:val="0"/>
                          <w:marBottom w:val="0"/>
                          <w:divBdr>
                            <w:top w:val="none" w:sz="0" w:space="0" w:color="auto"/>
                            <w:left w:val="none" w:sz="0" w:space="0" w:color="auto"/>
                            <w:bottom w:val="none" w:sz="0" w:space="0" w:color="auto"/>
                            <w:right w:val="none" w:sz="0" w:space="0" w:color="auto"/>
                          </w:divBdr>
                        </w:div>
                        <w:div w:id="1660957674">
                          <w:marLeft w:val="0"/>
                          <w:marRight w:val="0"/>
                          <w:marTop w:val="0"/>
                          <w:marBottom w:val="0"/>
                          <w:divBdr>
                            <w:top w:val="none" w:sz="0" w:space="0" w:color="auto"/>
                            <w:left w:val="none" w:sz="0" w:space="0" w:color="auto"/>
                            <w:bottom w:val="none" w:sz="0" w:space="0" w:color="auto"/>
                            <w:right w:val="none" w:sz="0" w:space="0" w:color="auto"/>
                          </w:divBdr>
                        </w:div>
                      </w:divsChild>
                    </w:div>
                    <w:div w:id="444271455">
                      <w:marLeft w:val="0"/>
                      <w:marRight w:val="0"/>
                      <w:marTop w:val="0"/>
                      <w:marBottom w:val="0"/>
                      <w:divBdr>
                        <w:top w:val="none" w:sz="0" w:space="0" w:color="auto"/>
                        <w:left w:val="none" w:sz="0" w:space="0" w:color="auto"/>
                        <w:bottom w:val="none" w:sz="0" w:space="0" w:color="auto"/>
                        <w:right w:val="none" w:sz="0" w:space="0" w:color="auto"/>
                      </w:divBdr>
                      <w:divsChild>
                        <w:div w:id="1975211991">
                          <w:marLeft w:val="0"/>
                          <w:marRight w:val="0"/>
                          <w:marTop w:val="0"/>
                          <w:marBottom w:val="0"/>
                          <w:divBdr>
                            <w:top w:val="none" w:sz="0" w:space="0" w:color="auto"/>
                            <w:left w:val="none" w:sz="0" w:space="0" w:color="auto"/>
                            <w:bottom w:val="none" w:sz="0" w:space="0" w:color="auto"/>
                            <w:right w:val="none" w:sz="0" w:space="0" w:color="auto"/>
                          </w:divBdr>
                        </w:div>
                        <w:div w:id="1990791803">
                          <w:marLeft w:val="0"/>
                          <w:marRight w:val="0"/>
                          <w:marTop w:val="0"/>
                          <w:marBottom w:val="0"/>
                          <w:divBdr>
                            <w:top w:val="none" w:sz="0" w:space="0" w:color="auto"/>
                            <w:left w:val="none" w:sz="0" w:space="0" w:color="auto"/>
                            <w:bottom w:val="none" w:sz="0" w:space="0" w:color="auto"/>
                            <w:right w:val="none" w:sz="0" w:space="0" w:color="auto"/>
                          </w:divBdr>
                        </w:div>
                        <w:div w:id="1674868966">
                          <w:marLeft w:val="0"/>
                          <w:marRight w:val="0"/>
                          <w:marTop w:val="0"/>
                          <w:marBottom w:val="0"/>
                          <w:divBdr>
                            <w:top w:val="none" w:sz="0" w:space="0" w:color="auto"/>
                            <w:left w:val="none" w:sz="0" w:space="0" w:color="auto"/>
                            <w:bottom w:val="none" w:sz="0" w:space="0" w:color="auto"/>
                            <w:right w:val="none" w:sz="0" w:space="0" w:color="auto"/>
                          </w:divBdr>
                        </w:div>
                        <w:div w:id="2081906175">
                          <w:marLeft w:val="0"/>
                          <w:marRight w:val="0"/>
                          <w:marTop w:val="0"/>
                          <w:marBottom w:val="0"/>
                          <w:divBdr>
                            <w:top w:val="none" w:sz="0" w:space="0" w:color="auto"/>
                            <w:left w:val="none" w:sz="0" w:space="0" w:color="auto"/>
                            <w:bottom w:val="none" w:sz="0" w:space="0" w:color="auto"/>
                            <w:right w:val="none" w:sz="0" w:space="0" w:color="auto"/>
                          </w:divBdr>
                        </w:div>
                        <w:div w:id="338240318">
                          <w:marLeft w:val="0"/>
                          <w:marRight w:val="0"/>
                          <w:marTop w:val="0"/>
                          <w:marBottom w:val="0"/>
                          <w:divBdr>
                            <w:top w:val="none" w:sz="0" w:space="0" w:color="auto"/>
                            <w:left w:val="none" w:sz="0" w:space="0" w:color="auto"/>
                            <w:bottom w:val="none" w:sz="0" w:space="0" w:color="auto"/>
                            <w:right w:val="none" w:sz="0" w:space="0" w:color="auto"/>
                          </w:divBdr>
                        </w:div>
                      </w:divsChild>
                    </w:div>
                    <w:div w:id="659626397">
                      <w:marLeft w:val="0"/>
                      <w:marRight w:val="0"/>
                      <w:marTop w:val="0"/>
                      <w:marBottom w:val="0"/>
                      <w:divBdr>
                        <w:top w:val="none" w:sz="0" w:space="0" w:color="auto"/>
                        <w:left w:val="none" w:sz="0" w:space="0" w:color="auto"/>
                        <w:bottom w:val="none" w:sz="0" w:space="0" w:color="auto"/>
                        <w:right w:val="none" w:sz="0" w:space="0" w:color="auto"/>
                      </w:divBdr>
                      <w:divsChild>
                        <w:div w:id="2121412129">
                          <w:marLeft w:val="0"/>
                          <w:marRight w:val="0"/>
                          <w:marTop w:val="0"/>
                          <w:marBottom w:val="0"/>
                          <w:divBdr>
                            <w:top w:val="none" w:sz="0" w:space="0" w:color="auto"/>
                            <w:left w:val="none" w:sz="0" w:space="0" w:color="auto"/>
                            <w:bottom w:val="none" w:sz="0" w:space="0" w:color="auto"/>
                            <w:right w:val="none" w:sz="0" w:space="0" w:color="auto"/>
                          </w:divBdr>
                        </w:div>
                        <w:div w:id="222257950">
                          <w:marLeft w:val="0"/>
                          <w:marRight w:val="0"/>
                          <w:marTop w:val="0"/>
                          <w:marBottom w:val="0"/>
                          <w:divBdr>
                            <w:top w:val="none" w:sz="0" w:space="0" w:color="auto"/>
                            <w:left w:val="none" w:sz="0" w:space="0" w:color="auto"/>
                            <w:bottom w:val="none" w:sz="0" w:space="0" w:color="auto"/>
                            <w:right w:val="none" w:sz="0" w:space="0" w:color="auto"/>
                          </w:divBdr>
                        </w:div>
                        <w:div w:id="1123689410">
                          <w:marLeft w:val="0"/>
                          <w:marRight w:val="0"/>
                          <w:marTop w:val="0"/>
                          <w:marBottom w:val="0"/>
                          <w:divBdr>
                            <w:top w:val="none" w:sz="0" w:space="0" w:color="auto"/>
                            <w:left w:val="none" w:sz="0" w:space="0" w:color="auto"/>
                            <w:bottom w:val="none" w:sz="0" w:space="0" w:color="auto"/>
                            <w:right w:val="none" w:sz="0" w:space="0" w:color="auto"/>
                          </w:divBdr>
                        </w:div>
                        <w:div w:id="911935783">
                          <w:marLeft w:val="0"/>
                          <w:marRight w:val="0"/>
                          <w:marTop w:val="0"/>
                          <w:marBottom w:val="0"/>
                          <w:divBdr>
                            <w:top w:val="none" w:sz="0" w:space="0" w:color="auto"/>
                            <w:left w:val="none" w:sz="0" w:space="0" w:color="auto"/>
                            <w:bottom w:val="none" w:sz="0" w:space="0" w:color="auto"/>
                            <w:right w:val="none" w:sz="0" w:space="0" w:color="auto"/>
                          </w:divBdr>
                        </w:div>
                        <w:div w:id="1569608714">
                          <w:marLeft w:val="0"/>
                          <w:marRight w:val="0"/>
                          <w:marTop w:val="0"/>
                          <w:marBottom w:val="0"/>
                          <w:divBdr>
                            <w:top w:val="none" w:sz="0" w:space="0" w:color="auto"/>
                            <w:left w:val="none" w:sz="0" w:space="0" w:color="auto"/>
                            <w:bottom w:val="none" w:sz="0" w:space="0" w:color="auto"/>
                            <w:right w:val="none" w:sz="0" w:space="0" w:color="auto"/>
                          </w:divBdr>
                        </w:div>
                      </w:divsChild>
                    </w:div>
                    <w:div w:id="485316385">
                      <w:marLeft w:val="0"/>
                      <w:marRight w:val="0"/>
                      <w:marTop w:val="0"/>
                      <w:marBottom w:val="0"/>
                      <w:divBdr>
                        <w:top w:val="none" w:sz="0" w:space="0" w:color="auto"/>
                        <w:left w:val="none" w:sz="0" w:space="0" w:color="auto"/>
                        <w:bottom w:val="none" w:sz="0" w:space="0" w:color="auto"/>
                        <w:right w:val="none" w:sz="0" w:space="0" w:color="auto"/>
                      </w:divBdr>
                      <w:divsChild>
                        <w:div w:id="246230934">
                          <w:marLeft w:val="0"/>
                          <w:marRight w:val="0"/>
                          <w:marTop w:val="0"/>
                          <w:marBottom w:val="0"/>
                          <w:divBdr>
                            <w:top w:val="none" w:sz="0" w:space="0" w:color="auto"/>
                            <w:left w:val="none" w:sz="0" w:space="0" w:color="auto"/>
                            <w:bottom w:val="none" w:sz="0" w:space="0" w:color="auto"/>
                            <w:right w:val="none" w:sz="0" w:space="0" w:color="auto"/>
                          </w:divBdr>
                        </w:div>
                        <w:div w:id="1763450524">
                          <w:marLeft w:val="0"/>
                          <w:marRight w:val="0"/>
                          <w:marTop w:val="0"/>
                          <w:marBottom w:val="0"/>
                          <w:divBdr>
                            <w:top w:val="none" w:sz="0" w:space="0" w:color="auto"/>
                            <w:left w:val="none" w:sz="0" w:space="0" w:color="auto"/>
                            <w:bottom w:val="none" w:sz="0" w:space="0" w:color="auto"/>
                            <w:right w:val="none" w:sz="0" w:space="0" w:color="auto"/>
                          </w:divBdr>
                        </w:div>
                        <w:div w:id="191383674">
                          <w:marLeft w:val="0"/>
                          <w:marRight w:val="0"/>
                          <w:marTop w:val="0"/>
                          <w:marBottom w:val="0"/>
                          <w:divBdr>
                            <w:top w:val="none" w:sz="0" w:space="0" w:color="auto"/>
                            <w:left w:val="none" w:sz="0" w:space="0" w:color="auto"/>
                            <w:bottom w:val="none" w:sz="0" w:space="0" w:color="auto"/>
                            <w:right w:val="none" w:sz="0" w:space="0" w:color="auto"/>
                          </w:divBdr>
                        </w:div>
                        <w:div w:id="308215943">
                          <w:marLeft w:val="0"/>
                          <w:marRight w:val="0"/>
                          <w:marTop w:val="0"/>
                          <w:marBottom w:val="0"/>
                          <w:divBdr>
                            <w:top w:val="none" w:sz="0" w:space="0" w:color="auto"/>
                            <w:left w:val="none" w:sz="0" w:space="0" w:color="auto"/>
                            <w:bottom w:val="none" w:sz="0" w:space="0" w:color="auto"/>
                            <w:right w:val="none" w:sz="0" w:space="0" w:color="auto"/>
                          </w:divBdr>
                        </w:div>
                        <w:div w:id="925068029">
                          <w:marLeft w:val="0"/>
                          <w:marRight w:val="0"/>
                          <w:marTop w:val="0"/>
                          <w:marBottom w:val="0"/>
                          <w:divBdr>
                            <w:top w:val="none" w:sz="0" w:space="0" w:color="auto"/>
                            <w:left w:val="none" w:sz="0" w:space="0" w:color="auto"/>
                            <w:bottom w:val="none" w:sz="0" w:space="0" w:color="auto"/>
                            <w:right w:val="none" w:sz="0" w:space="0" w:color="auto"/>
                          </w:divBdr>
                        </w:div>
                      </w:divsChild>
                    </w:div>
                    <w:div w:id="232476510">
                      <w:marLeft w:val="0"/>
                      <w:marRight w:val="0"/>
                      <w:marTop w:val="0"/>
                      <w:marBottom w:val="0"/>
                      <w:divBdr>
                        <w:top w:val="none" w:sz="0" w:space="0" w:color="auto"/>
                        <w:left w:val="none" w:sz="0" w:space="0" w:color="auto"/>
                        <w:bottom w:val="none" w:sz="0" w:space="0" w:color="auto"/>
                        <w:right w:val="none" w:sz="0" w:space="0" w:color="auto"/>
                      </w:divBdr>
                      <w:divsChild>
                        <w:div w:id="1469007383">
                          <w:marLeft w:val="0"/>
                          <w:marRight w:val="0"/>
                          <w:marTop w:val="0"/>
                          <w:marBottom w:val="0"/>
                          <w:divBdr>
                            <w:top w:val="none" w:sz="0" w:space="0" w:color="auto"/>
                            <w:left w:val="none" w:sz="0" w:space="0" w:color="auto"/>
                            <w:bottom w:val="none" w:sz="0" w:space="0" w:color="auto"/>
                            <w:right w:val="none" w:sz="0" w:space="0" w:color="auto"/>
                          </w:divBdr>
                        </w:div>
                        <w:div w:id="380638906">
                          <w:marLeft w:val="0"/>
                          <w:marRight w:val="0"/>
                          <w:marTop w:val="0"/>
                          <w:marBottom w:val="0"/>
                          <w:divBdr>
                            <w:top w:val="none" w:sz="0" w:space="0" w:color="auto"/>
                            <w:left w:val="none" w:sz="0" w:space="0" w:color="auto"/>
                            <w:bottom w:val="none" w:sz="0" w:space="0" w:color="auto"/>
                            <w:right w:val="none" w:sz="0" w:space="0" w:color="auto"/>
                          </w:divBdr>
                        </w:div>
                        <w:div w:id="1846094890">
                          <w:marLeft w:val="0"/>
                          <w:marRight w:val="0"/>
                          <w:marTop w:val="0"/>
                          <w:marBottom w:val="0"/>
                          <w:divBdr>
                            <w:top w:val="none" w:sz="0" w:space="0" w:color="auto"/>
                            <w:left w:val="none" w:sz="0" w:space="0" w:color="auto"/>
                            <w:bottom w:val="none" w:sz="0" w:space="0" w:color="auto"/>
                            <w:right w:val="none" w:sz="0" w:space="0" w:color="auto"/>
                          </w:divBdr>
                        </w:div>
                        <w:div w:id="537546274">
                          <w:marLeft w:val="0"/>
                          <w:marRight w:val="0"/>
                          <w:marTop w:val="0"/>
                          <w:marBottom w:val="0"/>
                          <w:divBdr>
                            <w:top w:val="none" w:sz="0" w:space="0" w:color="auto"/>
                            <w:left w:val="none" w:sz="0" w:space="0" w:color="auto"/>
                            <w:bottom w:val="none" w:sz="0" w:space="0" w:color="auto"/>
                            <w:right w:val="none" w:sz="0" w:space="0" w:color="auto"/>
                          </w:divBdr>
                        </w:div>
                        <w:div w:id="119078949">
                          <w:marLeft w:val="0"/>
                          <w:marRight w:val="0"/>
                          <w:marTop w:val="0"/>
                          <w:marBottom w:val="0"/>
                          <w:divBdr>
                            <w:top w:val="none" w:sz="0" w:space="0" w:color="auto"/>
                            <w:left w:val="none" w:sz="0" w:space="0" w:color="auto"/>
                            <w:bottom w:val="none" w:sz="0" w:space="0" w:color="auto"/>
                            <w:right w:val="none" w:sz="0" w:space="0" w:color="auto"/>
                          </w:divBdr>
                          <w:divsChild>
                            <w:div w:id="1041248059">
                              <w:marLeft w:val="0"/>
                              <w:marRight w:val="0"/>
                              <w:marTop w:val="0"/>
                              <w:marBottom w:val="0"/>
                              <w:divBdr>
                                <w:top w:val="none" w:sz="0" w:space="0" w:color="auto"/>
                                <w:left w:val="none" w:sz="0" w:space="0" w:color="auto"/>
                                <w:bottom w:val="none" w:sz="0" w:space="0" w:color="auto"/>
                                <w:right w:val="none" w:sz="0" w:space="0" w:color="auto"/>
                              </w:divBdr>
                            </w:div>
                            <w:div w:id="1251506007">
                              <w:marLeft w:val="0"/>
                              <w:marRight w:val="0"/>
                              <w:marTop w:val="0"/>
                              <w:marBottom w:val="0"/>
                              <w:divBdr>
                                <w:top w:val="none" w:sz="0" w:space="0" w:color="auto"/>
                                <w:left w:val="none" w:sz="0" w:space="0" w:color="auto"/>
                                <w:bottom w:val="none" w:sz="0" w:space="0" w:color="auto"/>
                                <w:right w:val="none" w:sz="0" w:space="0" w:color="auto"/>
                              </w:divBdr>
                            </w:div>
                            <w:div w:id="20016685">
                              <w:marLeft w:val="0"/>
                              <w:marRight w:val="0"/>
                              <w:marTop w:val="0"/>
                              <w:marBottom w:val="0"/>
                              <w:divBdr>
                                <w:top w:val="none" w:sz="0" w:space="0" w:color="auto"/>
                                <w:left w:val="none" w:sz="0" w:space="0" w:color="auto"/>
                                <w:bottom w:val="none" w:sz="0" w:space="0" w:color="auto"/>
                                <w:right w:val="none" w:sz="0" w:space="0" w:color="auto"/>
                              </w:divBdr>
                            </w:div>
                            <w:div w:id="1496144550">
                              <w:marLeft w:val="0"/>
                              <w:marRight w:val="0"/>
                              <w:marTop w:val="0"/>
                              <w:marBottom w:val="0"/>
                              <w:divBdr>
                                <w:top w:val="none" w:sz="0" w:space="0" w:color="auto"/>
                                <w:left w:val="none" w:sz="0" w:space="0" w:color="auto"/>
                                <w:bottom w:val="none" w:sz="0" w:space="0" w:color="auto"/>
                                <w:right w:val="none" w:sz="0" w:space="0" w:color="auto"/>
                              </w:divBdr>
                            </w:div>
                            <w:div w:id="2124154585">
                              <w:marLeft w:val="0"/>
                              <w:marRight w:val="0"/>
                              <w:marTop w:val="0"/>
                              <w:marBottom w:val="0"/>
                              <w:divBdr>
                                <w:top w:val="none" w:sz="0" w:space="0" w:color="auto"/>
                                <w:left w:val="none" w:sz="0" w:space="0" w:color="auto"/>
                                <w:bottom w:val="none" w:sz="0" w:space="0" w:color="auto"/>
                                <w:right w:val="none" w:sz="0" w:space="0" w:color="auto"/>
                              </w:divBdr>
                            </w:div>
                            <w:div w:id="214140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33034">
                      <w:marLeft w:val="0"/>
                      <w:marRight w:val="0"/>
                      <w:marTop w:val="0"/>
                      <w:marBottom w:val="0"/>
                      <w:divBdr>
                        <w:top w:val="none" w:sz="0" w:space="0" w:color="auto"/>
                        <w:left w:val="none" w:sz="0" w:space="0" w:color="auto"/>
                        <w:bottom w:val="none" w:sz="0" w:space="0" w:color="auto"/>
                        <w:right w:val="none" w:sz="0" w:space="0" w:color="auto"/>
                      </w:divBdr>
                      <w:divsChild>
                        <w:div w:id="1219590246">
                          <w:marLeft w:val="0"/>
                          <w:marRight w:val="0"/>
                          <w:marTop w:val="0"/>
                          <w:marBottom w:val="0"/>
                          <w:divBdr>
                            <w:top w:val="none" w:sz="0" w:space="0" w:color="auto"/>
                            <w:left w:val="none" w:sz="0" w:space="0" w:color="auto"/>
                            <w:bottom w:val="none" w:sz="0" w:space="0" w:color="auto"/>
                            <w:right w:val="none" w:sz="0" w:space="0" w:color="auto"/>
                          </w:divBdr>
                        </w:div>
                        <w:div w:id="890574736">
                          <w:marLeft w:val="0"/>
                          <w:marRight w:val="0"/>
                          <w:marTop w:val="0"/>
                          <w:marBottom w:val="0"/>
                          <w:divBdr>
                            <w:top w:val="none" w:sz="0" w:space="0" w:color="auto"/>
                            <w:left w:val="none" w:sz="0" w:space="0" w:color="auto"/>
                            <w:bottom w:val="none" w:sz="0" w:space="0" w:color="auto"/>
                            <w:right w:val="none" w:sz="0" w:space="0" w:color="auto"/>
                          </w:divBdr>
                        </w:div>
                        <w:div w:id="1725327510">
                          <w:marLeft w:val="0"/>
                          <w:marRight w:val="0"/>
                          <w:marTop w:val="0"/>
                          <w:marBottom w:val="0"/>
                          <w:divBdr>
                            <w:top w:val="none" w:sz="0" w:space="0" w:color="auto"/>
                            <w:left w:val="none" w:sz="0" w:space="0" w:color="auto"/>
                            <w:bottom w:val="none" w:sz="0" w:space="0" w:color="auto"/>
                            <w:right w:val="none" w:sz="0" w:space="0" w:color="auto"/>
                          </w:divBdr>
                        </w:div>
                        <w:div w:id="1695227401">
                          <w:marLeft w:val="0"/>
                          <w:marRight w:val="0"/>
                          <w:marTop w:val="0"/>
                          <w:marBottom w:val="0"/>
                          <w:divBdr>
                            <w:top w:val="none" w:sz="0" w:space="0" w:color="auto"/>
                            <w:left w:val="none" w:sz="0" w:space="0" w:color="auto"/>
                            <w:bottom w:val="none" w:sz="0" w:space="0" w:color="auto"/>
                            <w:right w:val="none" w:sz="0" w:space="0" w:color="auto"/>
                          </w:divBdr>
                        </w:div>
                      </w:divsChild>
                    </w:div>
                    <w:div w:id="1620338827">
                      <w:marLeft w:val="0"/>
                      <w:marRight w:val="0"/>
                      <w:marTop w:val="0"/>
                      <w:marBottom w:val="0"/>
                      <w:divBdr>
                        <w:top w:val="none" w:sz="0" w:space="0" w:color="auto"/>
                        <w:left w:val="none" w:sz="0" w:space="0" w:color="auto"/>
                        <w:bottom w:val="none" w:sz="0" w:space="0" w:color="auto"/>
                        <w:right w:val="none" w:sz="0" w:space="0" w:color="auto"/>
                      </w:divBdr>
                      <w:divsChild>
                        <w:div w:id="258148568">
                          <w:marLeft w:val="0"/>
                          <w:marRight w:val="0"/>
                          <w:marTop w:val="0"/>
                          <w:marBottom w:val="0"/>
                          <w:divBdr>
                            <w:top w:val="none" w:sz="0" w:space="0" w:color="auto"/>
                            <w:left w:val="none" w:sz="0" w:space="0" w:color="auto"/>
                            <w:bottom w:val="none" w:sz="0" w:space="0" w:color="auto"/>
                            <w:right w:val="none" w:sz="0" w:space="0" w:color="auto"/>
                          </w:divBdr>
                        </w:div>
                        <w:div w:id="315498763">
                          <w:marLeft w:val="0"/>
                          <w:marRight w:val="0"/>
                          <w:marTop w:val="0"/>
                          <w:marBottom w:val="0"/>
                          <w:divBdr>
                            <w:top w:val="none" w:sz="0" w:space="0" w:color="auto"/>
                            <w:left w:val="none" w:sz="0" w:space="0" w:color="auto"/>
                            <w:bottom w:val="none" w:sz="0" w:space="0" w:color="auto"/>
                            <w:right w:val="none" w:sz="0" w:space="0" w:color="auto"/>
                          </w:divBdr>
                        </w:div>
                        <w:div w:id="1319917294">
                          <w:marLeft w:val="0"/>
                          <w:marRight w:val="0"/>
                          <w:marTop w:val="0"/>
                          <w:marBottom w:val="0"/>
                          <w:divBdr>
                            <w:top w:val="none" w:sz="0" w:space="0" w:color="auto"/>
                            <w:left w:val="none" w:sz="0" w:space="0" w:color="auto"/>
                            <w:bottom w:val="none" w:sz="0" w:space="0" w:color="auto"/>
                            <w:right w:val="none" w:sz="0" w:space="0" w:color="auto"/>
                          </w:divBdr>
                        </w:div>
                        <w:div w:id="1022317518">
                          <w:marLeft w:val="0"/>
                          <w:marRight w:val="0"/>
                          <w:marTop w:val="0"/>
                          <w:marBottom w:val="0"/>
                          <w:divBdr>
                            <w:top w:val="none" w:sz="0" w:space="0" w:color="auto"/>
                            <w:left w:val="none" w:sz="0" w:space="0" w:color="auto"/>
                            <w:bottom w:val="none" w:sz="0" w:space="0" w:color="auto"/>
                            <w:right w:val="none" w:sz="0" w:space="0" w:color="auto"/>
                          </w:divBdr>
                        </w:div>
                        <w:div w:id="1473714784">
                          <w:marLeft w:val="0"/>
                          <w:marRight w:val="0"/>
                          <w:marTop w:val="0"/>
                          <w:marBottom w:val="0"/>
                          <w:divBdr>
                            <w:top w:val="none" w:sz="0" w:space="0" w:color="auto"/>
                            <w:left w:val="none" w:sz="0" w:space="0" w:color="auto"/>
                            <w:bottom w:val="none" w:sz="0" w:space="0" w:color="auto"/>
                            <w:right w:val="none" w:sz="0" w:space="0" w:color="auto"/>
                          </w:divBdr>
                        </w:div>
                      </w:divsChild>
                    </w:div>
                    <w:div w:id="293491078">
                      <w:marLeft w:val="0"/>
                      <w:marRight w:val="0"/>
                      <w:marTop w:val="0"/>
                      <w:marBottom w:val="0"/>
                      <w:divBdr>
                        <w:top w:val="none" w:sz="0" w:space="0" w:color="auto"/>
                        <w:left w:val="none" w:sz="0" w:space="0" w:color="auto"/>
                        <w:bottom w:val="none" w:sz="0" w:space="0" w:color="auto"/>
                        <w:right w:val="none" w:sz="0" w:space="0" w:color="auto"/>
                      </w:divBdr>
                      <w:divsChild>
                        <w:div w:id="1398549659">
                          <w:marLeft w:val="0"/>
                          <w:marRight w:val="0"/>
                          <w:marTop w:val="0"/>
                          <w:marBottom w:val="0"/>
                          <w:divBdr>
                            <w:top w:val="none" w:sz="0" w:space="0" w:color="auto"/>
                            <w:left w:val="none" w:sz="0" w:space="0" w:color="auto"/>
                            <w:bottom w:val="none" w:sz="0" w:space="0" w:color="auto"/>
                            <w:right w:val="none" w:sz="0" w:space="0" w:color="auto"/>
                          </w:divBdr>
                        </w:div>
                        <w:div w:id="1933666344">
                          <w:marLeft w:val="0"/>
                          <w:marRight w:val="0"/>
                          <w:marTop w:val="0"/>
                          <w:marBottom w:val="0"/>
                          <w:divBdr>
                            <w:top w:val="none" w:sz="0" w:space="0" w:color="auto"/>
                            <w:left w:val="none" w:sz="0" w:space="0" w:color="auto"/>
                            <w:bottom w:val="none" w:sz="0" w:space="0" w:color="auto"/>
                            <w:right w:val="none" w:sz="0" w:space="0" w:color="auto"/>
                          </w:divBdr>
                        </w:div>
                        <w:div w:id="1300187563">
                          <w:marLeft w:val="0"/>
                          <w:marRight w:val="0"/>
                          <w:marTop w:val="0"/>
                          <w:marBottom w:val="0"/>
                          <w:divBdr>
                            <w:top w:val="none" w:sz="0" w:space="0" w:color="auto"/>
                            <w:left w:val="none" w:sz="0" w:space="0" w:color="auto"/>
                            <w:bottom w:val="none" w:sz="0" w:space="0" w:color="auto"/>
                            <w:right w:val="none" w:sz="0" w:space="0" w:color="auto"/>
                          </w:divBdr>
                        </w:div>
                        <w:div w:id="1555656165">
                          <w:marLeft w:val="0"/>
                          <w:marRight w:val="0"/>
                          <w:marTop w:val="0"/>
                          <w:marBottom w:val="0"/>
                          <w:divBdr>
                            <w:top w:val="none" w:sz="0" w:space="0" w:color="auto"/>
                            <w:left w:val="none" w:sz="0" w:space="0" w:color="auto"/>
                            <w:bottom w:val="none" w:sz="0" w:space="0" w:color="auto"/>
                            <w:right w:val="none" w:sz="0" w:space="0" w:color="auto"/>
                          </w:divBdr>
                        </w:div>
                        <w:div w:id="985083144">
                          <w:marLeft w:val="0"/>
                          <w:marRight w:val="0"/>
                          <w:marTop w:val="0"/>
                          <w:marBottom w:val="0"/>
                          <w:divBdr>
                            <w:top w:val="none" w:sz="0" w:space="0" w:color="auto"/>
                            <w:left w:val="none" w:sz="0" w:space="0" w:color="auto"/>
                            <w:bottom w:val="none" w:sz="0" w:space="0" w:color="auto"/>
                            <w:right w:val="none" w:sz="0" w:space="0" w:color="auto"/>
                          </w:divBdr>
                          <w:divsChild>
                            <w:div w:id="1629816915">
                              <w:marLeft w:val="0"/>
                              <w:marRight w:val="0"/>
                              <w:marTop w:val="0"/>
                              <w:marBottom w:val="0"/>
                              <w:divBdr>
                                <w:top w:val="none" w:sz="0" w:space="0" w:color="auto"/>
                                <w:left w:val="none" w:sz="0" w:space="0" w:color="auto"/>
                                <w:bottom w:val="none" w:sz="0" w:space="0" w:color="auto"/>
                                <w:right w:val="none" w:sz="0" w:space="0" w:color="auto"/>
                              </w:divBdr>
                            </w:div>
                            <w:div w:id="971709803">
                              <w:marLeft w:val="0"/>
                              <w:marRight w:val="0"/>
                              <w:marTop w:val="0"/>
                              <w:marBottom w:val="0"/>
                              <w:divBdr>
                                <w:top w:val="none" w:sz="0" w:space="0" w:color="auto"/>
                                <w:left w:val="none" w:sz="0" w:space="0" w:color="auto"/>
                                <w:bottom w:val="none" w:sz="0" w:space="0" w:color="auto"/>
                                <w:right w:val="none" w:sz="0" w:space="0" w:color="auto"/>
                              </w:divBdr>
                            </w:div>
                            <w:div w:id="1623655096">
                              <w:marLeft w:val="0"/>
                              <w:marRight w:val="0"/>
                              <w:marTop w:val="0"/>
                              <w:marBottom w:val="0"/>
                              <w:divBdr>
                                <w:top w:val="none" w:sz="0" w:space="0" w:color="auto"/>
                                <w:left w:val="none" w:sz="0" w:space="0" w:color="auto"/>
                                <w:bottom w:val="none" w:sz="0" w:space="0" w:color="auto"/>
                                <w:right w:val="none" w:sz="0" w:space="0" w:color="auto"/>
                              </w:divBdr>
                            </w:div>
                            <w:div w:id="357314406">
                              <w:marLeft w:val="0"/>
                              <w:marRight w:val="0"/>
                              <w:marTop w:val="0"/>
                              <w:marBottom w:val="0"/>
                              <w:divBdr>
                                <w:top w:val="none" w:sz="0" w:space="0" w:color="auto"/>
                                <w:left w:val="none" w:sz="0" w:space="0" w:color="auto"/>
                                <w:bottom w:val="none" w:sz="0" w:space="0" w:color="auto"/>
                                <w:right w:val="none" w:sz="0" w:space="0" w:color="auto"/>
                              </w:divBdr>
                            </w:div>
                            <w:div w:id="1335182266">
                              <w:marLeft w:val="0"/>
                              <w:marRight w:val="0"/>
                              <w:marTop w:val="0"/>
                              <w:marBottom w:val="0"/>
                              <w:divBdr>
                                <w:top w:val="none" w:sz="0" w:space="0" w:color="auto"/>
                                <w:left w:val="none" w:sz="0" w:space="0" w:color="auto"/>
                                <w:bottom w:val="none" w:sz="0" w:space="0" w:color="auto"/>
                                <w:right w:val="none" w:sz="0" w:space="0" w:color="auto"/>
                              </w:divBdr>
                            </w:div>
                            <w:div w:id="20904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11120">
                      <w:marLeft w:val="0"/>
                      <w:marRight w:val="0"/>
                      <w:marTop w:val="0"/>
                      <w:marBottom w:val="0"/>
                      <w:divBdr>
                        <w:top w:val="none" w:sz="0" w:space="0" w:color="auto"/>
                        <w:left w:val="none" w:sz="0" w:space="0" w:color="auto"/>
                        <w:bottom w:val="none" w:sz="0" w:space="0" w:color="auto"/>
                        <w:right w:val="none" w:sz="0" w:space="0" w:color="auto"/>
                      </w:divBdr>
                      <w:divsChild>
                        <w:div w:id="190842317">
                          <w:marLeft w:val="0"/>
                          <w:marRight w:val="0"/>
                          <w:marTop w:val="0"/>
                          <w:marBottom w:val="0"/>
                          <w:divBdr>
                            <w:top w:val="none" w:sz="0" w:space="0" w:color="auto"/>
                            <w:left w:val="none" w:sz="0" w:space="0" w:color="auto"/>
                            <w:bottom w:val="none" w:sz="0" w:space="0" w:color="auto"/>
                            <w:right w:val="none" w:sz="0" w:space="0" w:color="auto"/>
                          </w:divBdr>
                        </w:div>
                        <w:div w:id="591545706">
                          <w:marLeft w:val="0"/>
                          <w:marRight w:val="0"/>
                          <w:marTop w:val="0"/>
                          <w:marBottom w:val="0"/>
                          <w:divBdr>
                            <w:top w:val="none" w:sz="0" w:space="0" w:color="auto"/>
                            <w:left w:val="none" w:sz="0" w:space="0" w:color="auto"/>
                            <w:bottom w:val="none" w:sz="0" w:space="0" w:color="auto"/>
                            <w:right w:val="none" w:sz="0" w:space="0" w:color="auto"/>
                          </w:divBdr>
                        </w:div>
                        <w:div w:id="901409223">
                          <w:marLeft w:val="0"/>
                          <w:marRight w:val="0"/>
                          <w:marTop w:val="0"/>
                          <w:marBottom w:val="0"/>
                          <w:divBdr>
                            <w:top w:val="none" w:sz="0" w:space="0" w:color="auto"/>
                            <w:left w:val="none" w:sz="0" w:space="0" w:color="auto"/>
                            <w:bottom w:val="none" w:sz="0" w:space="0" w:color="auto"/>
                            <w:right w:val="none" w:sz="0" w:space="0" w:color="auto"/>
                          </w:divBdr>
                        </w:div>
                        <w:div w:id="1632861579">
                          <w:marLeft w:val="0"/>
                          <w:marRight w:val="0"/>
                          <w:marTop w:val="0"/>
                          <w:marBottom w:val="0"/>
                          <w:divBdr>
                            <w:top w:val="none" w:sz="0" w:space="0" w:color="auto"/>
                            <w:left w:val="none" w:sz="0" w:space="0" w:color="auto"/>
                            <w:bottom w:val="none" w:sz="0" w:space="0" w:color="auto"/>
                            <w:right w:val="none" w:sz="0" w:space="0" w:color="auto"/>
                          </w:divBdr>
                        </w:div>
                        <w:div w:id="1772697940">
                          <w:marLeft w:val="0"/>
                          <w:marRight w:val="0"/>
                          <w:marTop w:val="0"/>
                          <w:marBottom w:val="0"/>
                          <w:divBdr>
                            <w:top w:val="none" w:sz="0" w:space="0" w:color="auto"/>
                            <w:left w:val="none" w:sz="0" w:space="0" w:color="auto"/>
                            <w:bottom w:val="none" w:sz="0" w:space="0" w:color="auto"/>
                            <w:right w:val="none" w:sz="0" w:space="0" w:color="auto"/>
                          </w:divBdr>
                          <w:divsChild>
                            <w:div w:id="1167941343">
                              <w:marLeft w:val="0"/>
                              <w:marRight w:val="0"/>
                              <w:marTop w:val="0"/>
                              <w:marBottom w:val="0"/>
                              <w:divBdr>
                                <w:top w:val="none" w:sz="0" w:space="0" w:color="auto"/>
                                <w:left w:val="none" w:sz="0" w:space="0" w:color="auto"/>
                                <w:bottom w:val="none" w:sz="0" w:space="0" w:color="auto"/>
                                <w:right w:val="none" w:sz="0" w:space="0" w:color="auto"/>
                              </w:divBdr>
                            </w:div>
                            <w:div w:id="74864561">
                              <w:marLeft w:val="0"/>
                              <w:marRight w:val="0"/>
                              <w:marTop w:val="0"/>
                              <w:marBottom w:val="0"/>
                              <w:divBdr>
                                <w:top w:val="none" w:sz="0" w:space="0" w:color="auto"/>
                                <w:left w:val="none" w:sz="0" w:space="0" w:color="auto"/>
                                <w:bottom w:val="none" w:sz="0" w:space="0" w:color="auto"/>
                                <w:right w:val="none" w:sz="0" w:space="0" w:color="auto"/>
                              </w:divBdr>
                            </w:div>
                            <w:div w:id="1345783403">
                              <w:marLeft w:val="0"/>
                              <w:marRight w:val="0"/>
                              <w:marTop w:val="0"/>
                              <w:marBottom w:val="0"/>
                              <w:divBdr>
                                <w:top w:val="none" w:sz="0" w:space="0" w:color="auto"/>
                                <w:left w:val="none" w:sz="0" w:space="0" w:color="auto"/>
                                <w:bottom w:val="none" w:sz="0" w:space="0" w:color="auto"/>
                                <w:right w:val="none" w:sz="0" w:space="0" w:color="auto"/>
                              </w:divBdr>
                            </w:div>
                            <w:div w:id="1667321523">
                              <w:marLeft w:val="0"/>
                              <w:marRight w:val="0"/>
                              <w:marTop w:val="0"/>
                              <w:marBottom w:val="0"/>
                              <w:divBdr>
                                <w:top w:val="none" w:sz="0" w:space="0" w:color="auto"/>
                                <w:left w:val="none" w:sz="0" w:space="0" w:color="auto"/>
                                <w:bottom w:val="none" w:sz="0" w:space="0" w:color="auto"/>
                                <w:right w:val="none" w:sz="0" w:space="0" w:color="auto"/>
                              </w:divBdr>
                            </w:div>
                            <w:div w:id="1577933984">
                              <w:marLeft w:val="0"/>
                              <w:marRight w:val="0"/>
                              <w:marTop w:val="0"/>
                              <w:marBottom w:val="0"/>
                              <w:divBdr>
                                <w:top w:val="none" w:sz="0" w:space="0" w:color="auto"/>
                                <w:left w:val="none" w:sz="0" w:space="0" w:color="auto"/>
                                <w:bottom w:val="none" w:sz="0" w:space="0" w:color="auto"/>
                                <w:right w:val="none" w:sz="0" w:space="0" w:color="auto"/>
                              </w:divBdr>
                            </w:div>
                            <w:div w:id="1517111130">
                              <w:marLeft w:val="0"/>
                              <w:marRight w:val="0"/>
                              <w:marTop w:val="0"/>
                              <w:marBottom w:val="0"/>
                              <w:divBdr>
                                <w:top w:val="none" w:sz="0" w:space="0" w:color="auto"/>
                                <w:left w:val="none" w:sz="0" w:space="0" w:color="auto"/>
                                <w:bottom w:val="none" w:sz="0" w:space="0" w:color="auto"/>
                                <w:right w:val="none" w:sz="0" w:space="0" w:color="auto"/>
                              </w:divBdr>
                            </w:div>
                            <w:div w:id="859128519">
                              <w:marLeft w:val="0"/>
                              <w:marRight w:val="0"/>
                              <w:marTop w:val="0"/>
                              <w:marBottom w:val="0"/>
                              <w:divBdr>
                                <w:top w:val="none" w:sz="0" w:space="0" w:color="auto"/>
                                <w:left w:val="none" w:sz="0" w:space="0" w:color="auto"/>
                                <w:bottom w:val="none" w:sz="0" w:space="0" w:color="auto"/>
                                <w:right w:val="none" w:sz="0" w:space="0" w:color="auto"/>
                              </w:divBdr>
                            </w:div>
                          </w:divsChild>
                        </w:div>
                        <w:div w:id="1640769408">
                          <w:marLeft w:val="0"/>
                          <w:marRight w:val="0"/>
                          <w:marTop w:val="0"/>
                          <w:marBottom w:val="0"/>
                          <w:divBdr>
                            <w:top w:val="none" w:sz="0" w:space="0" w:color="auto"/>
                            <w:left w:val="none" w:sz="0" w:space="0" w:color="auto"/>
                            <w:bottom w:val="none" w:sz="0" w:space="0" w:color="auto"/>
                            <w:right w:val="none" w:sz="0" w:space="0" w:color="auto"/>
                          </w:divBdr>
                          <w:divsChild>
                            <w:div w:id="543443202">
                              <w:marLeft w:val="0"/>
                              <w:marRight w:val="0"/>
                              <w:marTop w:val="0"/>
                              <w:marBottom w:val="0"/>
                              <w:divBdr>
                                <w:top w:val="none" w:sz="0" w:space="0" w:color="auto"/>
                                <w:left w:val="none" w:sz="0" w:space="0" w:color="auto"/>
                                <w:bottom w:val="none" w:sz="0" w:space="0" w:color="auto"/>
                                <w:right w:val="none" w:sz="0" w:space="0" w:color="auto"/>
                              </w:divBdr>
                            </w:div>
                            <w:div w:id="1829862142">
                              <w:marLeft w:val="0"/>
                              <w:marRight w:val="0"/>
                              <w:marTop w:val="0"/>
                              <w:marBottom w:val="0"/>
                              <w:divBdr>
                                <w:top w:val="none" w:sz="0" w:space="0" w:color="auto"/>
                                <w:left w:val="none" w:sz="0" w:space="0" w:color="auto"/>
                                <w:bottom w:val="none" w:sz="0" w:space="0" w:color="auto"/>
                                <w:right w:val="none" w:sz="0" w:space="0" w:color="auto"/>
                              </w:divBdr>
                            </w:div>
                            <w:div w:id="41249607">
                              <w:marLeft w:val="0"/>
                              <w:marRight w:val="0"/>
                              <w:marTop w:val="0"/>
                              <w:marBottom w:val="0"/>
                              <w:divBdr>
                                <w:top w:val="none" w:sz="0" w:space="0" w:color="auto"/>
                                <w:left w:val="none" w:sz="0" w:space="0" w:color="auto"/>
                                <w:bottom w:val="none" w:sz="0" w:space="0" w:color="auto"/>
                                <w:right w:val="none" w:sz="0" w:space="0" w:color="auto"/>
                              </w:divBdr>
                            </w:div>
                            <w:div w:id="11214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5450">
                      <w:marLeft w:val="0"/>
                      <w:marRight w:val="0"/>
                      <w:marTop w:val="0"/>
                      <w:marBottom w:val="0"/>
                      <w:divBdr>
                        <w:top w:val="none" w:sz="0" w:space="0" w:color="auto"/>
                        <w:left w:val="none" w:sz="0" w:space="0" w:color="auto"/>
                        <w:bottom w:val="none" w:sz="0" w:space="0" w:color="auto"/>
                        <w:right w:val="none" w:sz="0" w:space="0" w:color="auto"/>
                      </w:divBdr>
                      <w:divsChild>
                        <w:div w:id="1111243783">
                          <w:marLeft w:val="0"/>
                          <w:marRight w:val="0"/>
                          <w:marTop w:val="0"/>
                          <w:marBottom w:val="0"/>
                          <w:divBdr>
                            <w:top w:val="none" w:sz="0" w:space="0" w:color="auto"/>
                            <w:left w:val="none" w:sz="0" w:space="0" w:color="auto"/>
                            <w:bottom w:val="none" w:sz="0" w:space="0" w:color="auto"/>
                            <w:right w:val="none" w:sz="0" w:space="0" w:color="auto"/>
                          </w:divBdr>
                        </w:div>
                        <w:div w:id="2035881231">
                          <w:marLeft w:val="0"/>
                          <w:marRight w:val="0"/>
                          <w:marTop w:val="0"/>
                          <w:marBottom w:val="0"/>
                          <w:divBdr>
                            <w:top w:val="none" w:sz="0" w:space="0" w:color="auto"/>
                            <w:left w:val="none" w:sz="0" w:space="0" w:color="auto"/>
                            <w:bottom w:val="none" w:sz="0" w:space="0" w:color="auto"/>
                            <w:right w:val="none" w:sz="0" w:space="0" w:color="auto"/>
                          </w:divBdr>
                        </w:div>
                        <w:div w:id="906574306">
                          <w:marLeft w:val="0"/>
                          <w:marRight w:val="0"/>
                          <w:marTop w:val="0"/>
                          <w:marBottom w:val="0"/>
                          <w:divBdr>
                            <w:top w:val="none" w:sz="0" w:space="0" w:color="auto"/>
                            <w:left w:val="none" w:sz="0" w:space="0" w:color="auto"/>
                            <w:bottom w:val="none" w:sz="0" w:space="0" w:color="auto"/>
                            <w:right w:val="none" w:sz="0" w:space="0" w:color="auto"/>
                          </w:divBdr>
                        </w:div>
                        <w:div w:id="2137530127">
                          <w:marLeft w:val="0"/>
                          <w:marRight w:val="0"/>
                          <w:marTop w:val="0"/>
                          <w:marBottom w:val="0"/>
                          <w:divBdr>
                            <w:top w:val="none" w:sz="0" w:space="0" w:color="auto"/>
                            <w:left w:val="none" w:sz="0" w:space="0" w:color="auto"/>
                            <w:bottom w:val="none" w:sz="0" w:space="0" w:color="auto"/>
                            <w:right w:val="none" w:sz="0" w:space="0" w:color="auto"/>
                          </w:divBdr>
                        </w:div>
                        <w:div w:id="32191677">
                          <w:marLeft w:val="0"/>
                          <w:marRight w:val="0"/>
                          <w:marTop w:val="0"/>
                          <w:marBottom w:val="0"/>
                          <w:divBdr>
                            <w:top w:val="none" w:sz="0" w:space="0" w:color="auto"/>
                            <w:left w:val="none" w:sz="0" w:space="0" w:color="auto"/>
                            <w:bottom w:val="none" w:sz="0" w:space="0" w:color="auto"/>
                            <w:right w:val="none" w:sz="0" w:space="0" w:color="auto"/>
                          </w:divBdr>
                        </w:div>
                        <w:div w:id="184438960">
                          <w:marLeft w:val="0"/>
                          <w:marRight w:val="0"/>
                          <w:marTop w:val="0"/>
                          <w:marBottom w:val="0"/>
                          <w:divBdr>
                            <w:top w:val="none" w:sz="0" w:space="0" w:color="auto"/>
                            <w:left w:val="none" w:sz="0" w:space="0" w:color="auto"/>
                            <w:bottom w:val="none" w:sz="0" w:space="0" w:color="auto"/>
                            <w:right w:val="none" w:sz="0" w:space="0" w:color="auto"/>
                          </w:divBdr>
                        </w:div>
                      </w:divsChild>
                    </w:div>
                    <w:div w:id="1562058979">
                      <w:marLeft w:val="0"/>
                      <w:marRight w:val="0"/>
                      <w:marTop w:val="0"/>
                      <w:marBottom w:val="0"/>
                      <w:divBdr>
                        <w:top w:val="none" w:sz="0" w:space="0" w:color="auto"/>
                        <w:left w:val="none" w:sz="0" w:space="0" w:color="auto"/>
                        <w:bottom w:val="none" w:sz="0" w:space="0" w:color="auto"/>
                        <w:right w:val="none" w:sz="0" w:space="0" w:color="auto"/>
                      </w:divBdr>
                      <w:divsChild>
                        <w:div w:id="1588343964">
                          <w:marLeft w:val="0"/>
                          <w:marRight w:val="0"/>
                          <w:marTop w:val="0"/>
                          <w:marBottom w:val="0"/>
                          <w:divBdr>
                            <w:top w:val="none" w:sz="0" w:space="0" w:color="auto"/>
                            <w:left w:val="none" w:sz="0" w:space="0" w:color="auto"/>
                            <w:bottom w:val="none" w:sz="0" w:space="0" w:color="auto"/>
                            <w:right w:val="none" w:sz="0" w:space="0" w:color="auto"/>
                          </w:divBdr>
                        </w:div>
                        <w:div w:id="188418299">
                          <w:marLeft w:val="0"/>
                          <w:marRight w:val="0"/>
                          <w:marTop w:val="0"/>
                          <w:marBottom w:val="0"/>
                          <w:divBdr>
                            <w:top w:val="none" w:sz="0" w:space="0" w:color="auto"/>
                            <w:left w:val="none" w:sz="0" w:space="0" w:color="auto"/>
                            <w:bottom w:val="none" w:sz="0" w:space="0" w:color="auto"/>
                            <w:right w:val="none" w:sz="0" w:space="0" w:color="auto"/>
                          </w:divBdr>
                        </w:div>
                        <w:div w:id="1353727548">
                          <w:marLeft w:val="0"/>
                          <w:marRight w:val="0"/>
                          <w:marTop w:val="0"/>
                          <w:marBottom w:val="0"/>
                          <w:divBdr>
                            <w:top w:val="none" w:sz="0" w:space="0" w:color="auto"/>
                            <w:left w:val="none" w:sz="0" w:space="0" w:color="auto"/>
                            <w:bottom w:val="none" w:sz="0" w:space="0" w:color="auto"/>
                            <w:right w:val="none" w:sz="0" w:space="0" w:color="auto"/>
                          </w:divBdr>
                        </w:div>
                        <w:div w:id="1266377738">
                          <w:marLeft w:val="0"/>
                          <w:marRight w:val="0"/>
                          <w:marTop w:val="0"/>
                          <w:marBottom w:val="0"/>
                          <w:divBdr>
                            <w:top w:val="none" w:sz="0" w:space="0" w:color="auto"/>
                            <w:left w:val="none" w:sz="0" w:space="0" w:color="auto"/>
                            <w:bottom w:val="none" w:sz="0" w:space="0" w:color="auto"/>
                            <w:right w:val="none" w:sz="0" w:space="0" w:color="auto"/>
                          </w:divBdr>
                        </w:div>
                        <w:div w:id="1339382295">
                          <w:marLeft w:val="0"/>
                          <w:marRight w:val="0"/>
                          <w:marTop w:val="0"/>
                          <w:marBottom w:val="0"/>
                          <w:divBdr>
                            <w:top w:val="none" w:sz="0" w:space="0" w:color="auto"/>
                            <w:left w:val="none" w:sz="0" w:space="0" w:color="auto"/>
                            <w:bottom w:val="none" w:sz="0" w:space="0" w:color="auto"/>
                            <w:right w:val="none" w:sz="0" w:space="0" w:color="auto"/>
                          </w:divBdr>
                        </w:div>
                        <w:div w:id="605963438">
                          <w:marLeft w:val="0"/>
                          <w:marRight w:val="0"/>
                          <w:marTop w:val="0"/>
                          <w:marBottom w:val="0"/>
                          <w:divBdr>
                            <w:top w:val="none" w:sz="0" w:space="0" w:color="auto"/>
                            <w:left w:val="none" w:sz="0" w:space="0" w:color="auto"/>
                            <w:bottom w:val="none" w:sz="0" w:space="0" w:color="auto"/>
                            <w:right w:val="none" w:sz="0" w:space="0" w:color="auto"/>
                          </w:divBdr>
                        </w:div>
                      </w:divsChild>
                    </w:div>
                    <w:div w:id="1009990599">
                      <w:marLeft w:val="0"/>
                      <w:marRight w:val="0"/>
                      <w:marTop w:val="0"/>
                      <w:marBottom w:val="0"/>
                      <w:divBdr>
                        <w:top w:val="none" w:sz="0" w:space="0" w:color="auto"/>
                        <w:left w:val="none" w:sz="0" w:space="0" w:color="auto"/>
                        <w:bottom w:val="none" w:sz="0" w:space="0" w:color="auto"/>
                        <w:right w:val="none" w:sz="0" w:space="0" w:color="auto"/>
                      </w:divBdr>
                      <w:divsChild>
                        <w:div w:id="140774731">
                          <w:marLeft w:val="0"/>
                          <w:marRight w:val="0"/>
                          <w:marTop w:val="0"/>
                          <w:marBottom w:val="0"/>
                          <w:divBdr>
                            <w:top w:val="none" w:sz="0" w:space="0" w:color="auto"/>
                            <w:left w:val="none" w:sz="0" w:space="0" w:color="auto"/>
                            <w:bottom w:val="none" w:sz="0" w:space="0" w:color="auto"/>
                            <w:right w:val="none" w:sz="0" w:space="0" w:color="auto"/>
                          </w:divBdr>
                        </w:div>
                        <w:div w:id="1333948843">
                          <w:marLeft w:val="0"/>
                          <w:marRight w:val="0"/>
                          <w:marTop w:val="0"/>
                          <w:marBottom w:val="0"/>
                          <w:divBdr>
                            <w:top w:val="none" w:sz="0" w:space="0" w:color="auto"/>
                            <w:left w:val="none" w:sz="0" w:space="0" w:color="auto"/>
                            <w:bottom w:val="none" w:sz="0" w:space="0" w:color="auto"/>
                            <w:right w:val="none" w:sz="0" w:space="0" w:color="auto"/>
                          </w:divBdr>
                        </w:div>
                        <w:div w:id="388384871">
                          <w:marLeft w:val="0"/>
                          <w:marRight w:val="0"/>
                          <w:marTop w:val="0"/>
                          <w:marBottom w:val="0"/>
                          <w:divBdr>
                            <w:top w:val="none" w:sz="0" w:space="0" w:color="auto"/>
                            <w:left w:val="none" w:sz="0" w:space="0" w:color="auto"/>
                            <w:bottom w:val="none" w:sz="0" w:space="0" w:color="auto"/>
                            <w:right w:val="none" w:sz="0" w:space="0" w:color="auto"/>
                          </w:divBdr>
                        </w:div>
                        <w:div w:id="617879709">
                          <w:marLeft w:val="0"/>
                          <w:marRight w:val="0"/>
                          <w:marTop w:val="0"/>
                          <w:marBottom w:val="0"/>
                          <w:divBdr>
                            <w:top w:val="none" w:sz="0" w:space="0" w:color="auto"/>
                            <w:left w:val="none" w:sz="0" w:space="0" w:color="auto"/>
                            <w:bottom w:val="none" w:sz="0" w:space="0" w:color="auto"/>
                            <w:right w:val="none" w:sz="0" w:space="0" w:color="auto"/>
                          </w:divBdr>
                        </w:div>
                        <w:div w:id="1800492187">
                          <w:marLeft w:val="0"/>
                          <w:marRight w:val="0"/>
                          <w:marTop w:val="0"/>
                          <w:marBottom w:val="0"/>
                          <w:divBdr>
                            <w:top w:val="none" w:sz="0" w:space="0" w:color="auto"/>
                            <w:left w:val="none" w:sz="0" w:space="0" w:color="auto"/>
                            <w:bottom w:val="none" w:sz="0" w:space="0" w:color="auto"/>
                            <w:right w:val="none" w:sz="0" w:space="0" w:color="auto"/>
                          </w:divBdr>
                        </w:div>
                        <w:div w:id="1669479927">
                          <w:marLeft w:val="0"/>
                          <w:marRight w:val="0"/>
                          <w:marTop w:val="0"/>
                          <w:marBottom w:val="0"/>
                          <w:divBdr>
                            <w:top w:val="none" w:sz="0" w:space="0" w:color="auto"/>
                            <w:left w:val="none" w:sz="0" w:space="0" w:color="auto"/>
                            <w:bottom w:val="none" w:sz="0" w:space="0" w:color="auto"/>
                            <w:right w:val="none" w:sz="0" w:space="0" w:color="auto"/>
                          </w:divBdr>
                        </w:div>
                      </w:divsChild>
                    </w:div>
                    <w:div w:id="1536458199">
                      <w:marLeft w:val="0"/>
                      <w:marRight w:val="0"/>
                      <w:marTop w:val="0"/>
                      <w:marBottom w:val="0"/>
                      <w:divBdr>
                        <w:top w:val="none" w:sz="0" w:space="0" w:color="auto"/>
                        <w:left w:val="none" w:sz="0" w:space="0" w:color="auto"/>
                        <w:bottom w:val="none" w:sz="0" w:space="0" w:color="auto"/>
                        <w:right w:val="none" w:sz="0" w:space="0" w:color="auto"/>
                      </w:divBdr>
                      <w:divsChild>
                        <w:div w:id="1662852342">
                          <w:marLeft w:val="0"/>
                          <w:marRight w:val="0"/>
                          <w:marTop w:val="0"/>
                          <w:marBottom w:val="0"/>
                          <w:divBdr>
                            <w:top w:val="none" w:sz="0" w:space="0" w:color="auto"/>
                            <w:left w:val="none" w:sz="0" w:space="0" w:color="auto"/>
                            <w:bottom w:val="none" w:sz="0" w:space="0" w:color="auto"/>
                            <w:right w:val="none" w:sz="0" w:space="0" w:color="auto"/>
                          </w:divBdr>
                        </w:div>
                        <w:div w:id="1595894771">
                          <w:marLeft w:val="0"/>
                          <w:marRight w:val="0"/>
                          <w:marTop w:val="0"/>
                          <w:marBottom w:val="0"/>
                          <w:divBdr>
                            <w:top w:val="none" w:sz="0" w:space="0" w:color="auto"/>
                            <w:left w:val="none" w:sz="0" w:space="0" w:color="auto"/>
                            <w:bottom w:val="none" w:sz="0" w:space="0" w:color="auto"/>
                            <w:right w:val="none" w:sz="0" w:space="0" w:color="auto"/>
                          </w:divBdr>
                        </w:div>
                        <w:div w:id="1031303402">
                          <w:marLeft w:val="0"/>
                          <w:marRight w:val="0"/>
                          <w:marTop w:val="0"/>
                          <w:marBottom w:val="0"/>
                          <w:divBdr>
                            <w:top w:val="none" w:sz="0" w:space="0" w:color="auto"/>
                            <w:left w:val="none" w:sz="0" w:space="0" w:color="auto"/>
                            <w:bottom w:val="none" w:sz="0" w:space="0" w:color="auto"/>
                            <w:right w:val="none" w:sz="0" w:space="0" w:color="auto"/>
                          </w:divBdr>
                        </w:div>
                        <w:div w:id="1551648069">
                          <w:marLeft w:val="0"/>
                          <w:marRight w:val="0"/>
                          <w:marTop w:val="0"/>
                          <w:marBottom w:val="0"/>
                          <w:divBdr>
                            <w:top w:val="none" w:sz="0" w:space="0" w:color="auto"/>
                            <w:left w:val="none" w:sz="0" w:space="0" w:color="auto"/>
                            <w:bottom w:val="none" w:sz="0" w:space="0" w:color="auto"/>
                            <w:right w:val="none" w:sz="0" w:space="0" w:color="auto"/>
                          </w:divBdr>
                        </w:div>
                        <w:div w:id="1240289722">
                          <w:marLeft w:val="0"/>
                          <w:marRight w:val="0"/>
                          <w:marTop w:val="0"/>
                          <w:marBottom w:val="0"/>
                          <w:divBdr>
                            <w:top w:val="none" w:sz="0" w:space="0" w:color="auto"/>
                            <w:left w:val="none" w:sz="0" w:space="0" w:color="auto"/>
                            <w:bottom w:val="none" w:sz="0" w:space="0" w:color="auto"/>
                            <w:right w:val="none" w:sz="0" w:space="0" w:color="auto"/>
                          </w:divBdr>
                        </w:div>
                      </w:divsChild>
                    </w:div>
                    <w:div w:id="1088037221">
                      <w:marLeft w:val="0"/>
                      <w:marRight w:val="0"/>
                      <w:marTop w:val="0"/>
                      <w:marBottom w:val="0"/>
                      <w:divBdr>
                        <w:top w:val="none" w:sz="0" w:space="0" w:color="auto"/>
                        <w:left w:val="none" w:sz="0" w:space="0" w:color="auto"/>
                        <w:bottom w:val="none" w:sz="0" w:space="0" w:color="auto"/>
                        <w:right w:val="none" w:sz="0" w:space="0" w:color="auto"/>
                      </w:divBdr>
                      <w:divsChild>
                        <w:div w:id="1303315103">
                          <w:marLeft w:val="0"/>
                          <w:marRight w:val="0"/>
                          <w:marTop w:val="0"/>
                          <w:marBottom w:val="0"/>
                          <w:divBdr>
                            <w:top w:val="none" w:sz="0" w:space="0" w:color="auto"/>
                            <w:left w:val="none" w:sz="0" w:space="0" w:color="auto"/>
                            <w:bottom w:val="none" w:sz="0" w:space="0" w:color="auto"/>
                            <w:right w:val="none" w:sz="0" w:space="0" w:color="auto"/>
                          </w:divBdr>
                        </w:div>
                        <w:div w:id="80223182">
                          <w:marLeft w:val="0"/>
                          <w:marRight w:val="0"/>
                          <w:marTop w:val="0"/>
                          <w:marBottom w:val="0"/>
                          <w:divBdr>
                            <w:top w:val="none" w:sz="0" w:space="0" w:color="auto"/>
                            <w:left w:val="none" w:sz="0" w:space="0" w:color="auto"/>
                            <w:bottom w:val="none" w:sz="0" w:space="0" w:color="auto"/>
                            <w:right w:val="none" w:sz="0" w:space="0" w:color="auto"/>
                          </w:divBdr>
                        </w:div>
                        <w:div w:id="1281183227">
                          <w:marLeft w:val="0"/>
                          <w:marRight w:val="0"/>
                          <w:marTop w:val="0"/>
                          <w:marBottom w:val="0"/>
                          <w:divBdr>
                            <w:top w:val="none" w:sz="0" w:space="0" w:color="auto"/>
                            <w:left w:val="none" w:sz="0" w:space="0" w:color="auto"/>
                            <w:bottom w:val="none" w:sz="0" w:space="0" w:color="auto"/>
                            <w:right w:val="none" w:sz="0" w:space="0" w:color="auto"/>
                          </w:divBdr>
                        </w:div>
                        <w:div w:id="986737922">
                          <w:marLeft w:val="0"/>
                          <w:marRight w:val="0"/>
                          <w:marTop w:val="0"/>
                          <w:marBottom w:val="0"/>
                          <w:divBdr>
                            <w:top w:val="none" w:sz="0" w:space="0" w:color="auto"/>
                            <w:left w:val="none" w:sz="0" w:space="0" w:color="auto"/>
                            <w:bottom w:val="none" w:sz="0" w:space="0" w:color="auto"/>
                            <w:right w:val="none" w:sz="0" w:space="0" w:color="auto"/>
                          </w:divBdr>
                        </w:div>
                        <w:div w:id="972058190">
                          <w:marLeft w:val="0"/>
                          <w:marRight w:val="0"/>
                          <w:marTop w:val="0"/>
                          <w:marBottom w:val="0"/>
                          <w:divBdr>
                            <w:top w:val="none" w:sz="0" w:space="0" w:color="auto"/>
                            <w:left w:val="none" w:sz="0" w:space="0" w:color="auto"/>
                            <w:bottom w:val="none" w:sz="0" w:space="0" w:color="auto"/>
                            <w:right w:val="none" w:sz="0" w:space="0" w:color="auto"/>
                          </w:divBdr>
                        </w:div>
                      </w:divsChild>
                    </w:div>
                    <w:div w:id="2106001961">
                      <w:marLeft w:val="0"/>
                      <w:marRight w:val="0"/>
                      <w:marTop w:val="0"/>
                      <w:marBottom w:val="0"/>
                      <w:divBdr>
                        <w:top w:val="none" w:sz="0" w:space="0" w:color="auto"/>
                        <w:left w:val="none" w:sz="0" w:space="0" w:color="auto"/>
                        <w:bottom w:val="none" w:sz="0" w:space="0" w:color="auto"/>
                        <w:right w:val="none" w:sz="0" w:space="0" w:color="auto"/>
                      </w:divBdr>
                      <w:divsChild>
                        <w:div w:id="1567103800">
                          <w:marLeft w:val="0"/>
                          <w:marRight w:val="0"/>
                          <w:marTop w:val="0"/>
                          <w:marBottom w:val="0"/>
                          <w:divBdr>
                            <w:top w:val="none" w:sz="0" w:space="0" w:color="auto"/>
                            <w:left w:val="none" w:sz="0" w:space="0" w:color="auto"/>
                            <w:bottom w:val="none" w:sz="0" w:space="0" w:color="auto"/>
                            <w:right w:val="none" w:sz="0" w:space="0" w:color="auto"/>
                          </w:divBdr>
                        </w:div>
                        <w:div w:id="1950891742">
                          <w:marLeft w:val="0"/>
                          <w:marRight w:val="0"/>
                          <w:marTop w:val="0"/>
                          <w:marBottom w:val="0"/>
                          <w:divBdr>
                            <w:top w:val="none" w:sz="0" w:space="0" w:color="auto"/>
                            <w:left w:val="none" w:sz="0" w:space="0" w:color="auto"/>
                            <w:bottom w:val="none" w:sz="0" w:space="0" w:color="auto"/>
                            <w:right w:val="none" w:sz="0" w:space="0" w:color="auto"/>
                          </w:divBdr>
                        </w:div>
                        <w:div w:id="32728619">
                          <w:marLeft w:val="0"/>
                          <w:marRight w:val="0"/>
                          <w:marTop w:val="0"/>
                          <w:marBottom w:val="0"/>
                          <w:divBdr>
                            <w:top w:val="none" w:sz="0" w:space="0" w:color="auto"/>
                            <w:left w:val="none" w:sz="0" w:space="0" w:color="auto"/>
                            <w:bottom w:val="none" w:sz="0" w:space="0" w:color="auto"/>
                            <w:right w:val="none" w:sz="0" w:space="0" w:color="auto"/>
                          </w:divBdr>
                        </w:div>
                        <w:div w:id="891502839">
                          <w:marLeft w:val="0"/>
                          <w:marRight w:val="0"/>
                          <w:marTop w:val="0"/>
                          <w:marBottom w:val="0"/>
                          <w:divBdr>
                            <w:top w:val="none" w:sz="0" w:space="0" w:color="auto"/>
                            <w:left w:val="none" w:sz="0" w:space="0" w:color="auto"/>
                            <w:bottom w:val="none" w:sz="0" w:space="0" w:color="auto"/>
                            <w:right w:val="none" w:sz="0" w:space="0" w:color="auto"/>
                          </w:divBdr>
                        </w:div>
                        <w:div w:id="1372807968">
                          <w:marLeft w:val="0"/>
                          <w:marRight w:val="0"/>
                          <w:marTop w:val="0"/>
                          <w:marBottom w:val="0"/>
                          <w:divBdr>
                            <w:top w:val="none" w:sz="0" w:space="0" w:color="auto"/>
                            <w:left w:val="none" w:sz="0" w:space="0" w:color="auto"/>
                            <w:bottom w:val="none" w:sz="0" w:space="0" w:color="auto"/>
                            <w:right w:val="none" w:sz="0" w:space="0" w:color="auto"/>
                          </w:divBdr>
                        </w:div>
                        <w:div w:id="190729058">
                          <w:marLeft w:val="0"/>
                          <w:marRight w:val="0"/>
                          <w:marTop w:val="0"/>
                          <w:marBottom w:val="0"/>
                          <w:divBdr>
                            <w:top w:val="none" w:sz="0" w:space="0" w:color="auto"/>
                            <w:left w:val="none" w:sz="0" w:space="0" w:color="auto"/>
                            <w:bottom w:val="none" w:sz="0" w:space="0" w:color="auto"/>
                            <w:right w:val="none" w:sz="0" w:space="0" w:color="auto"/>
                          </w:divBdr>
                          <w:divsChild>
                            <w:div w:id="1682395853">
                              <w:marLeft w:val="0"/>
                              <w:marRight w:val="0"/>
                              <w:marTop w:val="0"/>
                              <w:marBottom w:val="0"/>
                              <w:divBdr>
                                <w:top w:val="none" w:sz="0" w:space="0" w:color="auto"/>
                                <w:left w:val="none" w:sz="0" w:space="0" w:color="auto"/>
                                <w:bottom w:val="none" w:sz="0" w:space="0" w:color="auto"/>
                                <w:right w:val="none" w:sz="0" w:space="0" w:color="auto"/>
                              </w:divBdr>
                            </w:div>
                            <w:div w:id="922372725">
                              <w:marLeft w:val="0"/>
                              <w:marRight w:val="0"/>
                              <w:marTop w:val="0"/>
                              <w:marBottom w:val="0"/>
                              <w:divBdr>
                                <w:top w:val="none" w:sz="0" w:space="0" w:color="auto"/>
                                <w:left w:val="none" w:sz="0" w:space="0" w:color="auto"/>
                                <w:bottom w:val="none" w:sz="0" w:space="0" w:color="auto"/>
                                <w:right w:val="none" w:sz="0" w:space="0" w:color="auto"/>
                              </w:divBdr>
                            </w:div>
                            <w:div w:id="1099982191">
                              <w:marLeft w:val="0"/>
                              <w:marRight w:val="0"/>
                              <w:marTop w:val="0"/>
                              <w:marBottom w:val="0"/>
                              <w:divBdr>
                                <w:top w:val="none" w:sz="0" w:space="0" w:color="auto"/>
                                <w:left w:val="none" w:sz="0" w:space="0" w:color="auto"/>
                                <w:bottom w:val="none" w:sz="0" w:space="0" w:color="auto"/>
                                <w:right w:val="none" w:sz="0" w:space="0" w:color="auto"/>
                              </w:divBdr>
                            </w:div>
                            <w:div w:id="2046057025">
                              <w:marLeft w:val="0"/>
                              <w:marRight w:val="0"/>
                              <w:marTop w:val="0"/>
                              <w:marBottom w:val="0"/>
                              <w:divBdr>
                                <w:top w:val="none" w:sz="0" w:space="0" w:color="auto"/>
                                <w:left w:val="none" w:sz="0" w:space="0" w:color="auto"/>
                                <w:bottom w:val="none" w:sz="0" w:space="0" w:color="auto"/>
                                <w:right w:val="none" w:sz="0" w:space="0" w:color="auto"/>
                              </w:divBdr>
                            </w:div>
                            <w:div w:id="24018417">
                              <w:marLeft w:val="0"/>
                              <w:marRight w:val="0"/>
                              <w:marTop w:val="0"/>
                              <w:marBottom w:val="0"/>
                              <w:divBdr>
                                <w:top w:val="none" w:sz="0" w:space="0" w:color="auto"/>
                                <w:left w:val="none" w:sz="0" w:space="0" w:color="auto"/>
                                <w:bottom w:val="none" w:sz="0" w:space="0" w:color="auto"/>
                                <w:right w:val="none" w:sz="0" w:space="0" w:color="auto"/>
                              </w:divBdr>
                            </w:div>
                            <w:div w:id="1385255918">
                              <w:marLeft w:val="0"/>
                              <w:marRight w:val="0"/>
                              <w:marTop w:val="0"/>
                              <w:marBottom w:val="0"/>
                              <w:divBdr>
                                <w:top w:val="none" w:sz="0" w:space="0" w:color="auto"/>
                                <w:left w:val="none" w:sz="0" w:space="0" w:color="auto"/>
                                <w:bottom w:val="none" w:sz="0" w:space="0" w:color="auto"/>
                                <w:right w:val="none" w:sz="0" w:space="0" w:color="auto"/>
                              </w:divBdr>
                            </w:div>
                            <w:div w:id="63375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850631">
                      <w:marLeft w:val="0"/>
                      <w:marRight w:val="0"/>
                      <w:marTop w:val="0"/>
                      <w:marBottom w:val="0"/>
                      <w:divBdr>
                        <w:top w:val="none" w:sz="0" w:space="0" w:color="auto"/>
                        <w:left w:val="none" w:sz="0" w:space="0" w:color="auto"/>
                        <w:bottom w:val="none" w:sz="0" w:space="0" w:color="auto"/>
                        <w:right w:val="none" w:sz="0" w:space="0" w:color="auto"/>
                      </w:divBdr>
                      <w:divsChild>
                        <w:div w:id="1315643719">
                          <w:marLeft w:val="0"/>
                          <w:marRight w:val="0"/>
                          <w:marTop w:val="0"/>
                          <w:marBottom w:val="0"/>
                          <w:divBdr>
                            <w:top w:val="none" w:sz="0" w:space="0" w:color="auto"/>
                            <w:left w:val="none" w:sz="0" w:space="0" w:color="auto"/>
                            <w:bottom w:val="none" w:sz="0" w:space="0" w:color="auto"/>
                            <w:right w:val="none" w:sz="0" w:space="0" w:color="auto"/>
                          </w:divBdr>
                        </w:div>
                        <w:div w:id="374739533">
                          <w:marLeft w:val="0"/>
                          <w:marRight w:val="0"/>
                          <w:marTop w:val="0"/>
                          <w:marBottom w:val="0"/>
                          <w:divBdr>
                            <w:top w:val="none" w:sz="0" w:space="0" w:color="auto"/>
                            <w:left w:val="none" w:sz="0" w:space="0" w:color="auto"/>
                            <w:bottom w:val="none" w:sz="0" w:space="0" w:color="auto"/>
                            <w:right w:val="none" w:sz="0" w:space="0" w:color="auto"/>
                          </w:divBdr>
                        </w:div>
                        <w:div w:id="1117800495">
                          <w:marLeft w:val="0"/>
                          <w:marRight w:val="0"/>
                          <w:marTop w:val="0"/>
                          <w:marBottom w:val="0"/>
                          <w:divBdr>
                            <w:top w:val="none" w:sz="0" w:space="0" w:color="auto"/>
                            <w:left w:val="none" w:sz="0" w:space="0" w:color="auto"/>
                            <w:bottom w:val="none" w:sz="0" w:space="0" w:color="auto"/>
                            <w:right w:val="none" w:sz="0" w:space="0" w:color="auto"/>
                          </w:divBdr>
                        </w:div>
                      </w:divsChild>
                    </w:div>
                    <w:div w:id="497773495">
                      <w:marLeft w:val="0"/>
                      <w:marRight w:val="0"/>
                      <w:marTop w:val="0"/>
                      <w:marBottom w:val="0"/>
                      <w:divBdr>
                        <w:top w:val="none" w:sz="0" w:space="0" w:color="auto"/>
                        <w:left w:val="none" w:sz="0" w:space="0" w:color="auto"/>
                        <w:bottom w:val="none" w:sz="0" w:space="0" w:color="auto"/>
                        <w:right w:val="none" w:sz="0" w:space="0" w:color="auto"/>
                      </w:divBdr>
                      <w:divsChild>
                        <w:div w:id="1397969860">
                          <w:marLeft w:val="0"/>
                          <w:marRight w:val="0"/>
                          <w:marTop w:val="0"/>
                          <w:marBottom w:val="0"/>
                          <w:divBdr>
                            <w:top w:val="none" w:sz="0" w:space="0" w:color="auto"/>
                            <w:left w:val="none" w:sz="0" w:space="0" w:color="auto"/>
                            <w:bottom w:val="none" w:sz="0" w:space="0" w:color="auto"/>
                            <w:right w:val="none" w:sz="0" w:space="0" w:color="auto"/>
                          </w:divBdr>
                        </w:div>
                        <w:div w:id="1463888521">
                          <w:marLeft w:val="0"/>
                          <w:marRight w:val="0"/>
                          <w:marTop w:val="0"/>
                          <w:marBottom w:val="0"/>
                          <w:divBdr>
                            <w:top w:val="none" w:sz="0" w:space="0" w:color="auto"/>
                            <w:left w:val="none" w:sz="0" w:space="0" w:color="auto"/>
                            <w:bottom w:val="none" w:sz="0" w:space="0" w:color="auto"/>
                            <w:right w:val="none" w:sz="0" w:space="0" w:color="auto"/>
                          </w:divBdr>
                        </w:div>
                        <w:div w:id="659307302">
                          <w:marLeft w:val="0"/>
                          <w:marRight w:val="0"/>
                          <w:marTop w:val="0"/>
                          <w:marBottom w:val="0"/>
                          <w:divBdr>
                            <w:top w:val="none" w:sz="0" w:space="0" w:color="auto"/>
                            <w:left w:val="none" w:sz="0" w:space="0" w:color="auto"/>
                            <w:bottom w:val="none" w:sz="0" w:space="0" w:color="auto"/>
                            <w:right w:val="none" w:sz="0" w:space="0" w:color="auto"/>
                          </w:divBdr>
                        </w:div>
                        <w:div w:id="698749718">
                          <w:marLeft w:val="0"/>
                          <w:marRight w:val="0"/>
                          <w:marTop w:val="0"/>
                          <w:marBottom w:val="0"/>
                          <w:divBdr>
                            <w:top w:val="none" w:sz="0" w:space="0" w:color="auto"/>
                            <w:left w:val="none" w:sz="0" w:space="0" w:color="auto"/>
                            <w:bottom w:val="none" w:sz="0" w:space="0" w:color="auto"/>
                            <w:right w:val="none" w:sz="0" w:space="0" w:color="auto"/>
                          </w:divBdr>
                        </w:div>
                        <w:div w:id="1712874532">
                          <w:marLeft w:val="0"/>
                          <w:marRight w:val="0"/>
                          <w:marTop w:val="0"/>
                          <w:marBottom w:val="0"/>
                          <w:divBdr>
                            <w:top w:val="none" w:sz="0" w:space="0" w:color="auto"/>
                            <w:left w:val="none" w:sz="0" w:space="0" w:color="auto"/>
                            <w:bottom w:val="none" w:sz="0" w:space="0" w:color="auto"/>
                            <w:right w:val="none" w:sz="0" w:space="0" w:color="auto"/>
                          </w:divBdr>
                        </w:div>
                        <w:div w:id="1978215636">
                          <w:marLeft w:val="0"/>
                          <w:marRight w:val="0"/>
                          <w:marTop w:val="0"/>
                          <w:marBottom w:val="0"/>
                          <w:divBdr>
                            <w:top w:val="none" w:sz="0" w:space="0" w:color="auto"/>
                            <w:left w:val="none" w:sz="0" w:space="0" w:color="auto"/>
                            <w:bottom w:val="none" w:sz="0" w:space="0" w:color="auto"/>
                            <w:right w:val="none" w:sz="0" w:space="0" w:color="auto"/>
                          </w:divBdr>
                        </w:div>
                        <w:div w:id="792209510">
                          <w:marLeft w:val="0"/>
                          <w:marRight w:val="0"/>
                          <w:marTop w:val="0"/>
                          <w:marBottom w:val="0"/>
                          <w:divBdr>
                            <w:top w:val="none" w:sz="0" w:space="0" w:color="auto"/>
                            <w:left w:val="none" w:sz="0" w:space="0" w:color="auto"/>
                            <w:bottom w:val="none" w:sz="0" w:space="0" w:color="auto"/>
                            <w:right w:val="none" w:sz="0" w:space="0" w:color="auto"/>
                          </w:divBdr>
                        </w:div>
                        <w:div w:id="1804614354">
                          <w:marLeft w:val="0"/>
                          <w:marRight w:val="0"/>
                          <w:marTop w:val="0"/>
                          <w:marBottom w:val="0"/>
                          <w:divBdr>
                            <w:top w:val="none" w:sz="0" w:space="0" w:color="auto"/>
                            <w:left w:val="none" w:sz="0" w:space="0" w:color="auto"/>
                            <w:bottom w:val="none" w:sz="0" w:space="0" w:color="auto"/>
                            <w:right w:val="none" w:sz="0" w:space="0" w:color="auto"/>
                          </w:divBdr>
                          <w:divsChild>
                            <w:div w:id="1153565658">
                              <w:marLeft w:val="0"/>
                              <w:marRight w:val="0"/>
                              <w:marTop w:val="0"/>
                              <w:marBottom w:val="0"/>
                              <w:divBdr>
                                <w:top w:val="none" w:sz="0" w:space="0" w:color="auto"/>
                                <w:left w:val="none" w:sz="0" w:space="0" w:color="auto"/>
                                <w:bottom w:val="none" w:sz="0" w:space="0" w:color="auto"/>
                                <w:right w:val="none" w:sz="0" w:space="0" w:color="auto"/>
                              </w:divBdr>
                            </w:div>
                            <w:div w:id="1230842550">
                              <w:marLeft w:val="0"/>
                              <w:marRight w:val="0"/>
                              <w:marTop w:val="0"/>
                              <w:marBottom w:val="0"/>
                              <w:divBdr>
                                <w:top w:val="none" w:sz="0" w:space="0" w:color="auto"/>
                                <w:left w:val="none" w:sz="0" w:space="0" w:color="auto"/>
                                <w:bottom w:val="none" w:sz="0" w:space="0" w:color="auto"/>
                                <w:right w:val="none" w:sz="0" w:space="0" w:color="auto"/>
                              </w:divBdr>
                            </w:div>
                            <w:div w:id="1018654029">
                              <w:marLeft w:val="0"/>
                              <w:marRight w:val="0"/>
                              <w:marTop w:val="0"/>
                              <w:marBottom w:val="0"/>
                              <w:divBdr>
                                <w:top w:val="none" w:sz="0" w:space="0" w:color="auto"/>
                                <w:left w:val="none" w:sz="0" w:space="0" w:color="auto"/>
                                <w:bottom w:val="none" w:sz="0" w:space="0" w:color="auto"/>
                                <w:right w:val="none" w:sz="0" w:space="0" w:color="auto"/>
                              </w:divBdr>
                            </w:div>
                            <w:div w:id="21129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77967">
                      <w:marLeft w:val="0"/>
                      <w:marRight w:val="0"/>
                      <w:marTop w:val="0"/>
                      <w:marBottom w:val="0"/>
                      <w:divBdr>
                        <w:top w:val="none" w:sz="0" w:space="0" w:color="auto"/>
                        <w:left w:val="none" w:sz="0" w:space="0" w:color="auto"/>
                        <w:bottom w:val="none" w:sz="0" w:space="0" w:color="auto"/>
                        <w:right w:val="none" w:sz="0" w:space="0" w:color="auto"/>
                      </w:divBdr>
                      <w:divsChild>
                        <w:div w:id="774859409">
                          <w:marLeft w:val="0"/>
                          <w:marRight w:val="0"/>
                          <w:marTop w:val="0"/>
                          <w:marBottom w:val="0"/>
                          <w:divBdr>
                            <w:top w:val="none" w:sz="0" w:space="0" w:color="auto"/>
                            <w:left w:val="none" w:sz="0" w:space="0" w:color="auto"/>
                            <w:bottom w:val="none" w:sz="0" w:space="0" w:color="auto"/>
                            <w:right w:val="none" w:sz="0" w:space="0" w:color="auto"/>
                          </w:divBdr>
                        </w:div>
                        <w:div w:id="207643154">
                          <w:marLeft w:val="0"/>
                          <w:marRight w:val="0"/>
                          <w:marTop w:val="0"/>
                          <w:marBottom w:val="0"/>
                          <w:divBdr>
                            <w:top w:val="none" w:sz="0" w:space="0" w:color="auto"/>
                            <w:left w:val="none" w:sz="0" w:space="0" w:color="auto"/>
                            <w:bottom w:val="none" w:sz="0" w:space="0" w:color="auto"/>
                            <w:right w:val="none" w:sz="0" w:space="0" w:color="auto"/>
                          </w:divBdr>
                        </w:div>
                        <w:div w:id="1326937400">
                          <w:marLeft w:val="0"/>
                          <w:marRight w:val="0"/>
                          <w:marTop w:val="0"/>
                          <w:marBottom w:val="0"/>
                          <w:divBdr>
                            <w:top w:val="none" w:sz="0" w:space="0" w:color="auto"/>
                            <w:left w:val="none" w:sz="0" w:space="0" w:color="auto"/>
                            <w:bottom w:val="none" w:sz="0" w:space="0" w:color="auto"/>
                            <w:right w:val="none" w:sz="0" w:space="0" w:color="auto"/>
                          </w:divBdr>
                        </w:div>
                        <w:div w:id="1416782922">
                          <w:marLeft w:val="0"/>
                          <w:marRight w:val="0"/>
                          <w:marTop w:val="0"/>
                          <w:marBottom w:val="0"/>
                          <w:divBdr>
                            <w:top w:val="none" w:sz="0" w:space="0" w:color="auto"/>
                            <w:left w:val="none" w:sz="0" w:space="0" w:color="auto"/>
                            <w:bottom w:val="none" w:sz="0" w:space="0" w:color="auto"/>
                            <w:right w:val="none" w:sz="0" w:space="0" w:color="auto"/>
                          </w:divBdr>
                        </w:div>
                        <w:div w:id="436095742">
                          <w:marLeft w:val="0"/>
                          <w:marRight w:val="0"/>
                          <w:marTop w:val="0"/>
                          <w:marBottom w:val="0"/>
                          <w:divBdr>
                            <w:top w:val="none" w:sz="0" w:space="0" w:color="auto"/>
                            <w:left w:val="none" w:sz="0" w:space="0" w:color="auto"/>
                            <w:bottom w:val="none" w:sz="0" w:space="0" w:color="auto"/>
                            <w:right w:val="none" w:sz="0" w:space="0" w:color="auto"/>
                          </w:divBdr>
                        </w:div>
                        <w:div w:id="1323510617">
                          <w:marLeft w:val="0"/>
                          <w:marRight w:val="0"/>
                          <w:marTop w:val="0"/>
                          <w:marBottom w:val="0"/>
                          <w:divBdr>
                            <w:top w:val="none" w:sz="0" w:space="0" w:color="auto"/>
                            <w:left w:val="none" w:sz="0" w:space="0" w:color="auto"/>
                            <w:bottom w:val="none" w:sz="0" w:space="0" w:color="auto"/>
                            <w:right w:val="none" w:sz="0" w:space="0" w:color="auto"/>
                          </w:divBdr>
                        </w:div>
                        <w:div w:id="493379892">
                          <w:marLeft w:val="0"/>
                          <w:marRight w:val="0"/>
                          <w:marTop w:val="0"/>
                          <w:marBottom w:val="0"/>
                          <w:divBdr>
                            <w:top w:val="none" w:sz="0" w:space="0" w:color="auto"/>
                            <w:left w:val="none" w:sz="0" w:space="0" w:color="auto"/>
                            <w:bottom w:val="none" w:sz="0" w:space="0" w:color="auto"/>
                            <w:right w:val="none" w:sz="0" w:space="0" w:color="auto"/>
                          </w:divBdr>
                        </w:div>
                        <w:div w:id="110907174">
                          <w:marLeft w:val="0"/>
                          <w:marRight w:val="0"/>
                          <w:marTop w:val="0"/>
                          <w:marBottom w:val="0"/>
                          <w:divBdr>
                            <w:top w:val="none" w:sz="0" w:space="0" w:color="auto"/>
                            <w:left w:val="none" w:sz="0" w:space="0" w:color="auto"/>
                            <w:bottom w:val="none" w:sz="0" w:space="0" w:color="auto"/>
                            <w:right w:val="none" w:sz="0" w:space="0" w:color="auto"/>
                          </w:divBdr>
                        </w:div>
                        <w:div w:id="862791799">
                          <w:marLeft w:val="0"/>
                          <w:marRight w:val="0"/>
                          <w:marTop w:val="0"/>
                          <w:marBottom w:val="0"/>
                          <w:divBdr>
                            <w:top w:val="none" w:sz="0" w:space="0" w:color="auto"/>
                            <w:left w:val="none" w:sz="0" w:space="0" w:color="auto"/>
                            <w:bottom w:val="none" w:sz="0" w:space="0" w:color="auto"/>
                            <w:right w:val="none" w:sz="0" w:space="0" w:color="auto"/>
                          </w:divBdr>
                        </w:div>
                        <w:div w:id="1992518799">
                          <w:marLeft w:val="0"/>
                          <w:marRight w:val="0"/>
                          <w:marTop w:val="0"/>
                          <w:marBottom w:val="0"/>
                          <w:divBdr>
                            <w:top w:val="none" w:sz="0" w:space="0" w:color="auto"/>
                            <w:left w:val="none" w:sz="0" w:space="0" w:color="auto"/>
                            <w:bottom w:val="none" w:sz="0" w:space="0" w:color="auto"/>
                            <w:right w:val="none" w:sz="0" w:space="0" w:color="auto"/>
                          </w:divBdr>
                        </w:div>
                        <w:div w:id="776024575">
                          <w:marLeft w:val="0"/>
                          <w:marRight w:val="0"/>
                          <w:marTop w:val="0"/>
                          <w:marBottom w:val="0"/>
                          <w:divBdr>
                            <w:top w:val="none" w:sz="0" w:space="0" w:color="auto"/>
                            <w:left w:val="none" w:sz="0" w:space="0" w:color="auto"/>
                            <w:bottom w:val="none" w:sz="0" w:space="0" w:color="auto"/>
                            <w:right w:val="none" w:sz="0" w:space="0" w:color="auto"/>
                          </w:divBdr>
                        </w:div>
                      </w:divsChild>
                    </w:div>
                    <w:div w:id="1060321484">
                      <w:marLeft w:val="0"/>
                      <w:marRight w:val="0"/>
                      <w:marTop w:val="0"/>
                      <w:marBottom w:val="0"/>
                      <w:divBdr>
                        <w:top w:val="none" w:sz="0" w:space="0" w:color="auto"/>
                        <w:left w:val="none" w:sz="0" w:space="0" w:color="auto"/>
                        <w:bottom w:val="none" w:sz="0" w:space="0" w:color="auto"/>
                        <w:right w:val="none" w:sz="0" w:space="0" w:color="auto"/>
                      </w:divBdr>
                      <w:divsChild>
                        <w:div w:id="2047289893">
                          <w:marLeft w:val="0"/>
                          <w:marRight w:val="0"/>
                          <w:marTop w:val="0"/>
                          <w:marBottom w:val="0"/>
                          <w:divBdr>
                            <w:top w:val="none" w:sz="0" w:space="0" w:color="auto"/>
                            <w:left w:val="none" w:sz="0" w:space="0" w:color="auto"/>
                            <w:bottom w:val="none" w:sz="0" w:space="0" w:color="auto"/>
                            <w:right w:val="none" w:sz="0" w:space="0" w:color="auto"/>
                          </w:divBdr>
                        </w:div>
                        <w:div w:id="1629120930">
                          <w:marLeft w:val="0"/>
                          <w:marRight w:val="0"/>
                          <w:marTop w:val="0"/>
                          <w:marBottom w:val="0"/>
                          <w:divBdr>
                            <w:top w:val="none" w:sz="0" w:space="0" w:color="auto"/>
                            <w:left w:val="none" w:sz="0" w:space="0" w:color="auto"/>
                            <w:bottom w:val="none" w:sz="0" w:space="0" w:color="auto"/>
                            <w:right w:val="none" w:sz="0" w:space="0" w:color="auto"/>
                          </w:divBdr>
                        </w:div>
                        <w:div w:id="222303478">
                          <w:marLeft w:val="0"/>
                          <w:marRight w:val="0"/>
                          <w:marTop w:val="0"/>
                          <w:marBottom w:val="0"/>
                          <w:divBdr>
                            <w:top w:val="none" w:sz="0" w:space="0" w:color="auto"/>
                            <w:left w:val="none" w:sz="0" w:space="0" w:color="auto"/>
                            <w:bottom w:val="none" w:sz="0" w:space="0" w:color="auto"/>
                            <w:right w:val="none" w:sz="0" w:space="0" w:color="auto"/>
                          </w:divBdr>
                        </w:div>
                        <w:div w:id="1148401965">
                          <w:marLeft w:val="0"/>
                          <w:marRight w:val="0"/>
                          <w:marTop w:val="0"/>
                          <w:marBottom w:val="0"/>
                          <w:divBdr>
                            <w:top w:val="none" w:sz="0" w:space="0" w:color="auto"/>
                            <w:left w:val="none" w:sz="0" w:space="0" w:color="auto"/>
                            <w:bottom w:val="none" w:sz="0" w:space="0" w:color="auto"/>
                            <w:right w:val="none" w:sz="0" w:space="0" w:color="auto"/>
                          </w:divBdr>
                        </w:div>
                        <w:div w:id="686953693">
                          <w:marLeft w:val="0"/>
                          <w:marRight w:val="0"/>
                          <w:marTop w:val="0"/>
                          <w:marBottom w:val="0"/>
                          <w:divBdr>
                            <w:top w:val="none" w:sz="0" w:space="0" w:color="auto"/>
                            <w:left w:val="none" w:sz="0" w:space="0" w:color="auto"/>
                            <w:bottom w:val="none" w:sz="0" w:space="0" w:color="auto"/>
                            <w:right w:val="none" w:sz="0" w:space="0" w:color="auto"/>
                          </w:divBdr>
                        </w:div>
                        <w:div w:id="253242716">
                          <w:marLeft w:val="0"/>
                          <w:marRight w:val="0"/>
                          <w:marTop w:val="0"/>
                          <w:marBottom w:val="0"/>
                          <w:divBdr>
                            <w:top w:val="none" w:sz="0" w:space="0" w:color="auto"/>
                            <w:left w:val="none" w:sz="0" w:space="0" w:color="auto"/>
                            <w:bottom w:val="none" w:sz="0" w:space="0" w:color="auto"/>
                            <w:right w:val="none" w:sz="0" w:space="0" w:color="auto"/>
                          </w:divBdr>
                        </w:div>
                        <w:div w:id="480969002">
                          <w:marLeft w:val="0"/>
                          <w:marRight w:val="0"/>
                          <w:marTop w:val="0"/>
                          <w:marBottom w:val="0"/>
                          <w:divBdr>
                            <w:top w:val="none" w:sz="0" w:space="0" w:color="auto"/>
                            <w:left w:val="none" w:sz="0" w:space="0" w:color="auto"/>
                            <w:bottom w:val="none" w:sz="0" w:space="0" w:color="auto"/>
                            <w:right w:val="none" w:sz="0" w:space="0" w:color="auto"/>
                          </w:divBdr>
                        </w:div>
                        <w:div w:id="1466895396">
                          <w:marLeft w:val="0"/>
                          <w:marRight w:val="0"/>
                          <w:marTop w:val="0"/>
                          <w:marBottom w:val="0"/>
                          <w:divBdr>
                            <w:top w:val="none" w:sz="0" w:space="0" w:color="auto"/>
                            <w:left w:val="none" w:sz="0" w:space="0" w:color="auto"/>
                            <w:bottom w:val="none" w:sz="0" w:space="0" w:color="auto"/>
                            <w:right w:val="none" w:sz="0" w:space="0" w:color="auto"/>
                          </w:divBdr>
                        </w:div>
                        <w:div w:id="524288722">
                          <w:marLeft w:val="0"/>
                          <w:marRight w:val="0"/>
                          <w:marTop w:val="0"/>
                          <w:marBottom w:val="0"/>
                          <w:divBdr>
                            <w:top w:val="none" w:sz="0" w:space="0" w:color="auto"/>
                            <w:left w:val="none" w:sz="0" w:space="0" w:color="auto"/>
                            <w:bottom w:val="none" w:sz="0" w:space="0" w:color="auto"/>
                            <w:right w:val="none" w:sz="0" w:space="0" w:color="auto"/>
                          </w:divBdr>
                        </w:div>
                      </w:divsChild>
                    </w:div>
                    <w:div w:id="1517305990">
                      <w:marLeft w:val="0"/>
                      <w:marRight w:val="0"/>
                      <w:marTop w:val="0"/>
                      <w:marBottom w:val="0"/>
                      <w:divBdr>
                        <w:top w:val="none" w:sz="0" w:space="0" w:color="auto"/>
                        <w:left w:val="none" w:sz="0" w:space="0" w:color="auto"/>
                        <w:bottom w:val="none" w:sz="0" w:space="0" w:color="auto"/>
                        <w:right w:val="none" w:sz="0" w:space="0" w:color="auto"/>
                      </w:divBdr>
                      <w:divsChild>
                        <w:div w:id="70394175">
                          <w:marLeft w:val="0"/>
                          <w:marRight w:val="0"/>
                          <w:marTop w:val="0"/>
                          <w:marBottom w:val="0"/>
                          <w:divBdr>
                            <w:top w:val="none" w:sz="0" w:space="0" w:color="auto"/>
                            <w:left w:val="none" w:sz="0" w:space="0" w:color="auto"/>
                            <w:bottom w:val="none" w:sz="0" w:space="0" w:color="auto"/>
                            <w:right w:val="none" w:sz="0" w:space="0" w:color="auto"/>
                          </w:divBdr>
                        </w:div>
                        <w:div w:id="1864124407">
                          <w:marLeft w:val="0"/>
                          <w:marRight w:val="0"/>
                          <w:marTop w:val="0"/>
                          <w:marBottom w:val="0"/>
                          <w:divBdr>
                            <w:top w:val="none" w:sz="0" w:space="0" w:color="auto"/>
                            <w:left w:val="none" w:sz="0" w:space="0" w:color="auto"/>
                            <w:bottom w:val="none" w:sz="0" w:space="0" w:color="auto"/>
                            <w:right w:val="none" w:sz="0" w:space="0" w:color="auto"/>
                          </w:divBdr>
                        </w:div>
                        <w:div w:id="810364059">
                          <w:marLeft w:val="0"/>
                          <w:marRight w:val="0"/>
                          <w:marTop w:val="0"/>
                          <w:marBottom w:val="0"/>
                          <w:divBdr>
                            <w:top w:val="none" w:sz="0" w:space="0" w:color="auto"/>
                            <w:left w:val="none" w:sz="0" w:space="0" w:color="auto"/>
                            <w:bottom w:val="none" w:sz="0" w:space="0" w:color="auto"/>
                            <w:right w:val="none" w:sz="0" w:space="0" w:color="auto"/>
                          </w:divBdr>
                        </w:div>
                        <w:div w:id="1590966042">
                          <w:marLeft w:val="0"/>
                          <w:marRight w:val="0"/>
                          <w:marTop w:val="0"/>
                          <w:marBottom w:val="0"/>
                          <w:divBdr>
                            <w:top w:val="none" w:sz="0" w:space="0" w:color="auto"/>
                            <w:left w:val="none" w:sz="0" w:space="0" w:color="auto"/>
                            <w:bottom w:val="none" w:sz="0" w:space="0" w:color="auto"/>
                            <w:right w:val="none" w:sz="0" w:space="0" w:color="auto"/>
                          </w:divBdr>
                        </w:div>
                        <w:div w:id="1670601128">
                          <w:marLeft w:val="0"/>
                          <w:marRight w:val="0"/>
                          <w:marTop w:val="0"/>
                          <w:marBottom w:val="0"/>
                          <w:divBdr>
                            <w:top w:val="none" w:sz="0" w:space="0" w:color="auto"/>
                            <w:left w:val="none" w:sz="0" w:space="0" w:color="auto"/>
                            <w:bottom w:val="none" w:sz="0" w:space="0" w:color="auto"/>
                            <w:right w:val="none" w:sz="0" w:space="0" w:color="auto"/>
                          </w:divBdr>
                        </w:div>
                        <w:div w:id="604073123">
                          <w:marLeft w:val="0"/>
                          <w:marRight w:val="0"/>
                          <w:marTop w:val="0"/>
                          <w:marBottom w:val="0"/>
                          <w:divBdr>
                            <w:top w:val="none" w:sz="0" w:space="0" w:color="auto"/>
                            <w:left w:val="none" w:sz="0" w:space="0" w:color="auto"/>
                            <w:bottom w:val="none" w:sz="0" w:space="0" w:color="auto"/>
                            <w:right w:val="none" w:sz="0" w:space="0" w:color="auto"/>
                          </w:divBdr>
                        </w:div>
                        <w:div w:id="670716019">
                          <w:marLeft w:val="0"/>
                          <w:marRight w:val="0"/>
                          <w:marTop w:val="0"/>
                          <w:marBottom w:val="0"/>
                          <w:divBdr>
                            <w:top w:val="none" w:sz="0" w:space="0" w:color="auto"/>
                            <w:left w:val="none" w:sz="0" w:space="0" w:color="auto"/>
                            <w:bottom w:val="none" w:sz="0" w:space="0" w:color="auto"/>
                            <w:right w:val="none" w:sz="0" w:space="0" w:color="auto"/>
                          </w:divBdr>
                        </w:div>
                        <w:div w:id="600574708">
                          <w:marLeft w:val="0"/>
                          <w:marRight w:val="0"/>
                          <w:marTop w:val="0"/>
                          <w:marBottom w:val="0"/>
                          <w:divBdr>
                            <w:top w:val="none" w:sz="0" w:space="0" w:color="auto"/>
                            <w:left w:val="none" w:sz="0" w:space="0" w:color="auto"/>
                            <w:bottom w:val="none" w:sz="0" w:space="0" w:color="auto"/>
                            <w:right w:val="none" w:sz="0" w:space="0" w:color="auto"/>
                          </w:divBdr>
                          <w:divsChild>
                            <w:div w:id="1995596287">
                              <w:marLeft w:val="0"/>
                              <w:marRight w:val="0"/>
                              <w:marTop w:val="0"/>
                              <w:marBottom w:val="0"/>
                              <w:divBdr>
                                <w:top w:val="none" w:sz="0" w:space="0" w:color="auto"/>
                                <w:left w:val="none" w:sz="0" w:space="0" w:color="auto"/>
                                <w:bottom w:val="none" w:sz="0" w:space="0" w:color="auto"/>
                                <w:right w:val="none" w:sz="0" w:space="0" w:color="auto"/>
                              </w:divBdr>
                            </w:div>
                            <w:div w:id="1844784998">
                              <w:marLeft w:val="0"/>
                              <w:marRight w:val="0"/>
                              <w:marTop w:val="0"/>
                              <w:marBottom w:val="0"/>
                              <w:divBdr>
                                <w:top w:val="none" w:sz="0" w:space="0" w:color="auto"/>
                                <w:left w:val="none" w:sz="0" w:space="0" w:color="auto"/>
                                <w:bottom w:val="none" w:sz="0" w:space="0" w:color="auto"/>
                                <w:right w:val="none" w:sz="0" w:space="0" w:color="auto"/>
                              </w:divBdr>
                            </w:div>
                            <w:div w:id="66847890">
                              <w:marLeft w:val="0"/>
                              <w:marRight w:val="0"/>
                              <w:marTop w:val="0"/>
                              <w:marBottom w:val="0"/>
                              <w:divBdr>
                                <w:top w:val="none" w:sz="0" w:space="0" w:color="auto"/>
                                <w:left w:val="none" w:sz="0" w:space="0" w:color="auto"/>
                                <w:bottom w:val="none" w:sz="0" w:space="0" w:color="auto"/>
                                <w:right w:val="none" w:sz="0" w:space="0" w:color="auto"/>
                              </w:divBdr>
                            </w:div>
                            <w:div w:id="189612885">
                              <w:marLeft w:val="0"/>
                              <w:marRight w:val="0"/>
                              <w:marTop w:val="0"/>
                              <w:marBottom w:val="0"/>
                              <w:divBdr>
                                <w:top w:val="none" w:sz="0" w:space="0" w:color="auto"/>
                                <w:left w:val="none" w:sz="0" w:space="0" w:color="auto"/>
                                <w:bottom w:val="none" w:sz="0" w:space="0" w:color="auto"/>
                                <w:right w:val="none" w:sz="0" w:space="0" w:color="auto"/>
                              </w:divBdr>
                            </w:div>
                          </w:divsChild>
                        </w:div>
                        <w:div w:id="561058807">
                          <w:marLeft w:val="0"/>
                          <w:marRight w:val="0"/>
                          <w:marTop w:val="0"/>
                          <w:marBottom w:val="0"/>
                          <w:divBdr>
                            <w:top w:val="none" w:sz="0" w:space="0" w:color="auto"/>
                            <w:left w:val="none" w:sz="0" w:space="0" w:color="auto"/>
                            <w:bottom w:val="none" w:sz="0" w:space="0" w:color="auto"/>
                            <w:right w:val="none" w:sz="0" w:space="0" w:color="auto"/>
                          </w:divBdr>
                          <w:divsChild>
                            <w:div w:id="1354771720">
                              <w:marLeft w:val="0"/>
                              <w:marRight w:val="0"/>
                              <w:marTop w:val="0"/>
                              <w:marBottom w:val="0"/>
                              <w:divBdr>
                                <w:top w:val="none" w:sz="0" w:space="0" w:color="auto"/>
                                <w:left w:val="none" w:sz="0" w:space="0" w:color="auto"/>
                                <w:bottom w:val="none" w:sz="0" w:space="0" w:color="auto"/>
                                <w:right w:val="none" w:sz="0" w:space="0" w:color="auto"/>
                              </w:divBdr>
                            </w:div>
                            <w:div w:id="338701309">
                              <w:marLeft w:val="0"/>
                              <w:marRight w:val="0"/>
                              <w:marTop w:val="0"/>
                              <w:marBottom w:val="0"/>
                              <w:divBdr>
                                <w:top w:val="none" w:sz="0" w:space="0" w:color="auto"/>
                                <w:left w:val="none" w:sz="0" w:space="0" w:color="auto"/>
                                <w:bottom w:val="none" w:sz="0" w:space="0" w:color="auto"/>
                                <w:right w:val="none" w:sz="0" w:space="0" w:color="auto"/>
                              </w:divBdr>
                            </w:div>
                            <w:div w:id="1389765413">
                              <w:marLeft w:val="0"/>
                              <w:marRight w:val="0"/>
                              <w:marTop w:val="0"/>
                              <w:marBottom w:val="0"/>
                              <w:divBdr>
                                <w:top w:val="none" w:sz="0" w:space="0" w:color="auto"/>
                                <w:left w:val="none" w:sz="0" w:space="0" w:color="auto"/>
                                <w:bottom w:val="none" w:sz="0" w:space="0" w:color="auto"/>
                                <w:right w:val="none" w:sz="0" w:space="0" w:color="auto"/>
                              </w:divBdr>
                            </w:div>
                            <w:div w:id="1374228501">
                              <w:marLeft w:val="0"/>
                              <w:marRight w:val="0"/>
                              <w:marTop w:val="0"/>
                              <w:marBottom w:val="0"/>
                              <w:divBdr>
                                <w:top w:val="none" w:sz="0" w:space="0" w:color="auto"/>
                                <w:left w:val="none" w:sz="0" w:space="0" w:color="auto"/>
                                <w:bottom w:val="none" w:sz="0" w:space="0" w:color="auto"/>
                                <w:right w:val="none" w:sz="0" w:space="0" w:color="auto"/>
                              </w:divBdr>
                            </w:div>
                            <w:div w:id="538206255">
                              <w:marLeft w:val="0"/>
                              <w:marRight w:val="0"/>
                              <w:marTop w:val="0"/>
                              <w:marBottom w:val="0"/>
                              <w:divBdr>
                                <w:top w:val="none" w:sz="0" w:space="0" w:color="auto"/>
                                <w:left w:val="none" w:sz="0" w:space="0" w:color="auto"/>
                                <w:bottom w:val="none" w:sz="0" w:space="0" w:color="auto"/>
                                <w:right w:val="none" w:sz="0" w:space="0" w:color="auto"/>
                              </w:divBdr>
                            </w:div>
                          </w:divsChild>
                        </w:div>
                        <w:div w:id="1263950031">
                          <w:marLeft w:val="0"/>
                          <w:marRight w:val="0"/>
                          <w:marTop w:val="0"/>
                          <w:marBottom w:val="0"/>
                          <w:divBdr>
                            <w:top w:val="none" w:sz="0" w:space="0" w:color="auto"/>
                            <w:left w:val="none" w:sz="0" w:space="0" w:color="auto"/>
                            <w:bottom w:val="none" w:sz="0" w:space="0" w:color="auto"/>
                            <w:right w:val="none" w:sz="0" w:space="0" w:color="auto"/>
                          </w:divBdr>
                        </w:div>
                        <w:div w:id="1603731845">
                          <w:marLeft w:val="0"/>
                          <w:marRight w:val="0"/>
                          <w:marTop w:val="0"/>
                          <w:marBottom w:val="0"/>
                          <w:divBdr>
                            <w:top w:val="none" w:sz="0" w:space="0" w:color="auto"/>
                            <w:left w:val="none" w:sz="0" w:space="0" w:color="auto"/>
                            <w:bottom w:val="none" w:sz="0" w:space="0" w:color="auto"/>
                            <w:right w:val="none" w:sz="0" w:space="0" w:color="auto"/>
                          </w:divBdr>
                        </w:div>
                        <w:div w:id="956831508">
                          <w:marLeft w:val="0"/>
                          <w:marRight w:val="0"/>
                          <w:marTop w:val="0"/>
                          <w:marBottom w:val="0"/>
                          <w:divBdr>
                            <w:top w:val="none" w:sz="0" w:space="0" w:color="auto"/>
                            <w:left w:val="none" w:sz="0" w:space="0" w:color="auto"/>
                            <w:bottom w:val="none" w:sz="0" w:space="0" w:color="auto"/>
                            <w:right w:val="none" w:sz="0" w:space="0" w:color="auto"/>
                          </w:divBdr>
                        </w:div>
                        <w:div w:id="1104422286">
                          <w:marLeft w:val="0"/>
                          <w:marRight w:val="0"/>
                          <w:marTop w:val="0"/>
                          <w:marBottom w:val="0"/>
                          <w:divBdr>
                            <w:top w:val="none" w:sz="0" w:space="0" w:color="auto"/>
                            <w:left w:val="none" w:sz="0" w:space="0" w:color="auto"/>
                            <w:bottom w:val="none" w:sz="0" w:space="0" w:color="auto"/>
                            <w:right w:val="none" w:sz="0" w:space="0" w:color="auto"/>
                          </w:divBdr>
                        </w:div>
                      </w:divsChild>
                    </w:div>
                    <w:div w:id="735981596">
                      <w:marLeft w:val="0"/>
                      <w:marRight w:val="0"/>
                      <w:marTop w:val="0"/>
                      <w:marBottom w:val="0"/>
                      <w:divBdr>
                        <w:top w:val="none" w:sz="0" w:space="0" w:color="auto"/>
                        <w:left w:val="none" w:sz="0" w:space="0" w:color="auto"/>
                        <w:bottom w:val="none" w:sz="0" w:space="0" w:color="auto"/>
                        <w:right w:val="none" w:sz="0" w:space="0" w:color="auto"/>
                      </w:divBdr>
                      <w:divsChild>
                        <w:div w:id="193543353">
                          <w:marLeft w:val="0"/>
                          <w:marRight w:val="0"/>
                          <w:marTop w:val="0"/>
                          <w:marBottom w:val="0"/>
                          <w:divBdr>
                            <w:top w:val="none" w:sz="0" w:space="0" w:color="auto"/>
                            <w:left w:val="none" w:sz="0" w:space="0" w:color="auto"/>
                            <w:bottom w:val="none" w:sz="0" w:space="0" w:color="auto"/>
                            <w:right w:val="none" w:sz="0" w:space="0" w:color="auto"/>
                          </w:divBdr>
                        </w:div>
                        <w:div w:id="888734982">
                          <w:marLeft w:val="0"/>
                          <w:marRight w:val="0"/>
                          <w:marTop w:val="0"/>
                          <w:marBottom w:val="0"/>
                          <w:divBdr>
                            <w:top w:val="none" w:sz="0" w:space="0" w:color="auto"/>
                            <w:left w:val="none" w:sz="0" w:space="0" w:color="auto"/>
                            <w:bottom w:val="none" w:sz="0" w:space="0" w:color="auto"/>
                            <w:right w:val="none" w:sz="0" w:space="0" w:color="auto"/>
                          </w:divBdr>
                        </w:div>
                        <w:div w:id="1596784679">
                          <w:marLeft w:val="0"/>
                          <w:marRight w:val="0"/>
                          <w:marTop w:val="0"/>
                          <w:marBottom w:val="0"/>
                          <w:divBdr>
                            <w:top w:val="none" w:sz="0" w:space="0" w:color="auto"/>
                            <w:left w:val="none" w:sz="0" w:space="0" w:color="auto"/>
                            <w:bottom w:val="none" w:sz="0" w:space="0" w:color="auto"/>
                            <w:right w:val="none" w:sz="0" w:space="0" w:color="auto"/>
                          </w:divBdr>
                        </w:div>
                        <w:div w:id="1434588033">
                          <w:marLeft w:val="0"/>
                          <w:marRight w:val="0"/>
                          <w:marTop w:val="0"/>
                          <w:marBottom w:val="0"/>
                          <w:divBdr>
                            <w:top w:val="none" w:sz="0" w:space="0" w:color="auto"/>
                            <w:left w:val="none" w:sz="0" w:space="0" w:color="auto"/>
                            <w:bottom w:val="none" w:sz="0" w:space="0" w:color="auto"/>
                            <w:right w:val="none" w:sz="0" w:space="0" w:color="auto"/>
                          </w:divBdr>
                        </w:div>
                        <w:div w:id="1442381933">
                          <w:marLeft w:val="0"/>
                          <w:marRight w:val="0"/>
                          <w:marTop w:val="0"/>
                          <w:marBottom w:val="0"/>
                          <w:divBdr>
                            <w:top w:val="none" w:sz="0" w:space="0" w:color="auto"/>
                            <w:left w:val="none" w:sz="0" w:space="0" w:color="auto"/>
                            <w:bottom w:val="none" w:sz="0" w:space="0" w:color="auto"/>
                            <w:right w:val="none" w:sz="0" w:space="0" w:color="auto"/>
                          </w:divBdr>
                        </w:div>
                        <w:div w:id="262953659">
                          <w:marLeft w:val="0"/>
                          <w:marRight w:val="0"/>
                          <w:marTop w:val="0"/>
                          <w:marBottom w:val="0"/>
                          <w:divBdr>
                            <w:top w:val="none" w:sz="0" w:space="0" w:color="auto"/>
                            <w:left w:val="none" w:sz="0" w:space="0" w:color="auto"/>
                            <w:bottom w:val="none" w:sz="0" w:space="0" w:color="auto"/>
                            <w:right w:val="none" w:sz="0" w:space="0" w:color="auto"/>
                          </w:divBdr>
                          <w:divsChild>
                            <w:div w:id="1082218537">
                              <w:marLeft w:val="0"/>
                              <w:marRight w:val="0"/>
                              <w:marTop w:val="0"/>
                              <w:marBottom w:val="0"/>
                              <w:divBdr>
                                <w:top w:val="none" w:sz="0" w:space="0" w:color="auto"/>
                                <w:left w:val="none" w:sz="0" w:space="0" w:color="auto"/>
                                <w:bottom w:val="none" w:sz="0" w:space="0" w:color="auto"/>
                                <w:right w:val="none" w:sz="0" w:space="0" w:color="auto"/>
                              </w:divBdr>
                            </w:div>
                            <w:div w:id="637078082">
                              <w:marLeft w:val="0"/>
                              <w:marRight w:val="0"/>
                              <w:marTop w:val="0"/>
                              <w:marBottom w:val="0"/>
                              <w:divBdr>
                                <w:top w:val="none" w:sz="0" w:space="0" w:color="auto"/>
                                <w:left w:val="none" w:sz="0" w:space="0" w:color="auto"/>
                                <w:bottom w:val="none" w:sz="0" w:space="0" w:color="auto"/>
                                <w:right w:val="none" w:sz="0" w:space="0" w:color="auto"/>
                              </w:divBdr>
                            </w:div>
                          </w:divsChild>
                        </w:div>
                        <w:div w:id="2005431999">
                          <w:marLeft w:val="0"/>
                          <w:marRight w:val="0"/>
                          <w:marTop w:val="0"/>
                          <w:marBottom w:val="0"/>
                          <w:divBdr>
                            <w:top w:val="none" w:sz="0" w:space="0" w:color="auto"/>
                            <w:left w:val="none" w:sz="0" w:space="0" w:color="auto"/>
                            <w:bottom w:val="none" w:sz="0" w:space="0" w:color="auto"/>
                            <w:right w:val="none" w:sz="0" w:space="0" w:color="auto"/>
                          </w:divBdr>
                        </w:div>
                      </w:divsChild>
                    </w:div>
                    <w:div w:id="1792287867">
                      <w:marLeft w:val="0"/>
                      <w:marRight w:val="0"/>
                      <w:marTop w:val="0"/>
                      <w:marBottom w:val="0"/>
                      <w:divBdr>
                        <w:top w:val="none" w:sz="0" w:space="0" w:color="auto"/>
                        <w:left w:val="none" w:sz="0" w:space="0" w:color="auto"/>
                        <w:bottom w:val="none" w:sz="0" w:space="0" w:color="auto"/>
                        <w:right w:val="none" w:sz="0" w:space="0" w:color="auto"/>
                      </w:divBdr>
                      <w:divsChild>
                        <w:div w:id="1502086074">
                          <w:marLeft w:val="0"/>
                          <w:marRight w:val="0"/>
                          <w:marTop w:val="0"/>
                          <w:marBottom w:val="0"/>
                          <w:divBdr>
                            <w:top w:val="none" w:sz="0" w:space="0" w:color="auto"/>
                            <w:left w:val="none" w:sz="0" w:space="0" w:color="auto"/>
                            <w:bottom w:val="none" w:sz="0" w:space="0" w:color="auto"/>
                            <w:right w:val="none" w:sz="0" w:space="0" w:color="auto"/>
                          </w:divBdr>
                        </w:div>
                        <w:div w:id="1194343167">
                          <w:marLeft w:val="0"/>
                          <w:marRight w:val="0"/>
                          <w:marTop w:val="0"/>
                          <w:marBottom w:val="0"/>
                          <w:divBdr>
                            <w:top w:val="none" w:sz="0" w:space="0" w:color="auto"/>
                            <w:left w:val="none" w:sz="0" w:space="0" w:color="auto"/>
                            <w:bottom w:val="none" w:sz="0" w:space="0" w:color="auto"/>
                            <w:right w:val="none" w:sz="0" w:space="0" w:color="auto"/>
                          </w:divBdr>
                        </w:div>
                        <w:div w:id="2144688802">
                          <w:marLeft w:val="0"/>
                          <w:marRight w:val="0"/>
                          <w:marTop w:val="0"/>
                          <w:marBottom w:val="0"/>
                          <w:divBdr>
                            <w:top w:val="none" w:sz="0" w:space="0" w:color="auto"/>
                            <w:left w:val="none" w:sz="0" w:space="0" w:color="auto"/>
                            <w:bottom w:val="none" w:sz="0" w:space="0" w:color="auto"/>
                            <w:right w:val="none" w:sz="0" w:space="0" w:color="auto"/>
                          </w:divBdr>
                        </w:div>
                        <w:div w:id="148640578">
                          <w:marLeft w:val="0"/>
                          <w:marRight w:val="0"/>
                          <w:marTop w:val="0"/>
                          <w:marBottom w:val="0"/>
                          <w:divBdr>
                            <w:top w:val="none" w:sz="0" w:space="0" w:color="auto"/>
                            <w:left w:val="none" w:sz="0" w:space="0" w:color="auto"/>
                            <w:bottom w:val="none" w:sz="0" w:space="0" w:color="auto"/>
                            <w:right w:val="none" w:sz="0" w:space="0" w:color="auto"/>
                          </w:divBdr>
                        </w:div>
                        <w:div w:id="191385748">
                          <w:marLeft w:val="0"/>
                          <w:marRight w:val="0"/>
                          <w:marTop w:val="0"/>
                          <w:marBottom w:val="0"/>
                          <w:divBdr>
                            <w:top w:val="none" w:sz="0" w:space="0" w:color="auto"/>
                            <w:left w:val="none" w:sz="0" w:space="0" w:color="auto"/>
                            <w:bottom w:val="none" w:sz="0" w:space="0" w:color="auto"/>
                            <w:right w:val="none" w:sz="0" w:space="0" w:color="auto"/>
                          </w:divBdr>
                        </w:div>
                        <w:div w:id="2065060703">
                          <w:marLeft w:val="0"/>
                          <w:marRight w:val="0"/>
                          <w:marTop w:val="0"/>
                          <w:marBottom w:val="0"/>
                          <w:divBdr>
                            <w:top w:val="none" w:sz="0" w:space="0" w:color="auto"/>
                            <w:left w:val="none" w:sz="0" w:space="0" w:color="auto"/>
                            <w:bottom w:val="none" w:sz="0" w:space="0" w:color="auto"/>
                            <w:right w:val="none" w:sz="0" w:space="0" w:color="auto"/>
                          </w:divBdr>
                        </w:div>
                        <w:div w:id="1965651474">
                          <w:marLeft w:val="0"/>
                          <w:marRight w:val="0"/>
                          <w:marTop w:val="0"/>
                          <w:marBottom w:val="0"/>
                          <w:divBdr>
                            <w:top w:val="none" w:sz="0" w:space="0" w:color="auto"/>
                            <w:left w:val="none" w:sz="0" w:space="0" w:color="auto"/>
                            <w:bottom w:val="none" w:sz="0" w:space="0" w:color="auto"/>
                            <w:right w:val="none" w:sz="0" w:space="0" w:color="auto"/>
                          </w:divBdr>
                        </w:div>
                        <w:div w:id="1585263623">
                          <w:marLeft w:val="0"/>
                          <w:marRight w:val="0"/>
                          <w:marTop w:val="0"/>
                          <w:marBottom w:val="0"/>
                          <w:divBdr>
                            <w:top w:val="none" w:sz="0" w:space="0" w:color="auto"/>
                            <w:left w:val="none" w:sz="0" w:space="0" w:color="auto"/>
                            <w:bottom w:val="none" w:sz="0" w:space="0" w:color="auto"/>
                            <w:right w:val="none" w:sz="0" w:space="0" w:color="auto"/>
                          </w:divBdr>
                        </w:div>
                        <w:div w:id="2071532267">
                          <w:marLeft w:val="0"/>
                          <w:marRight w:val="0"/>
                          <w:marTop w:val="0"/>
                          <w:marBottom w:val="0"/>
                          <w:divBdr>
                            <w:top w:val="none" w:sz="0" w:space="0" w:color="auto"/>
                            <w:left w:val="none" w:sz="0" w:space="0" w:color="auto"/>
                            <w:bottom w:val="none" w:sz="0" w:space="0" w:color="auto"/>
                            <w:right w:val="none" w:sz="0" w:space="0" w:color="auto"/>
                          </w:divBdr>
                        </w:div>
                        <w:div w:id="1366753679">
                          <w:marLeft w:val="0"/>
                          <w:marRight w:val="0"/>
                          <w:marTop w:val="0"/>
                          <w:marBottom w:val="0"/>
                          <w:divBdr>
                            <w:top w:val="none" w:sz="0" w:space="0" w:color="auto"/>
                            <w:left w:val="none" w:sz="0" w:space="0" w:color="auto"/>
                            <w:bottom w:val="none" w:sz="0" w:space="0" w:color="auto"/>
                            <w:right w:val="none" w:sz="0" w:space="0" w:color="auto"/>
                          </w:divBdr>
                        </w:div>
                        <w:div w:id="1676568752">
                          <w:marLeft w:val="0"/>
                          <w:marRight w:val="0"/>
                          <w:marTop w:val="0"/>
                          <w:marBottom w:val="0"/>
                          <w:divBdr>
                            <w:top w:val="none" w:sz="0" w:space="0" w:color="auto"/>
                            <w:left w:val="none" w:sz="0" w:space="0" w:color="auto"/>
                            <w:bottom w:val="none" w:sz="0" w:space="0" w:color="auto"/>
                            <w:right w:val="none" w:sz="0" w:space="0" w:color="auto"/>
                          </w:divBdr>
                        </w:div>
                        <w:div w:id="2047946682">
                          <w:marLeft w:val="0"/>
                          <w:marRight w:val="0"/>
                          <w:marTop w:val="0"/>
                          <w:marBottom w:val="0"/>
                          <w:divBdr>
                            <w:top w:val="none" w:sz="0" w:space="0" w:color="auto"/>
                            <w:left w:val="none" w:sz="0" w:space="0" w:color="auto"/>
                            <w:bottom w:val="none" w:sz="0" w:space="0" w:color="auto"/>
                            <w:right w:val="none" w:sz="0" w:space="0" w:color="auto"/>
                          </w:divBdr>
                        </w:div>
                        <w:div w:id="1280839511">
                          <w:marLeft w:val="0"/>
                          <w:marRight w:val="0"/>
                          <w:marTop w:val="0"/>
                          <w:marBottom w:val="0"/>
                          <w:divBdr>
                            <w:top w:val="none" w:sz="0" w:space="0" w:color="auto"/>
                            <w:left w:val="none" w:sz="0" w:space="0" w:color="auto"/>
                            <w:bottom w:val="none" w:sz="0" w:space="0" w:color="auto"/>
                            <w:right w:val="none" w:sz="0" w:space="0" w:color="auto"/>
                          </w:divBdr>
                        </w:div>
                        <w:div w:id="1221674565">
                          <w:marLeft w:val="0"/>
                          <w:marRight w:val="0"/>
                          <w:marTop w:val="0"/>
                          <w:marBottom w:val="0"/>
                          <w:divBdr>
                            <w:top w:val="none" w:sz="0" w:space="0" w:color="auto"/>
                            <w:left w:val="none" w:sz="0" w:space="0" w:color="auto"/>
                            <w:bottom w:val="none" w:sz="0" w:space="0" w:color="auto"/>
                            <w:right w:val="none" w:sz="0" w:space="0" w:color="auto"/>
                          </w:divBdr>
                        </w:div>
                        <w:div w:id="1105929381">
                          <w:marLeft w:val="0"/>
                          <w:marRight w:val="0"/>
                          <w:marTop w:val="0"/>
                          <w:marBottom w:val="0"/>
                          <w:divBdr>
                            <w:top w:val="none" w:sz="0" w:space="0" w:color="auto"/>
                            <w:left w:val="none" w:sz="0" w:space="0" w:color="auto"/>
                            <w:bottom w:val="none" w:sz="0" w:space="0" w:color="auto"/>
                            <w:right w:val="none" w:sz="0" w:space="0" w:color="auto"/>
                          </w:divBdr>
                        </w:div>
                        <w:div w:id="1462381937">
                          <w:marLeft w:val="0"/>
                          <w:marRight w:val="0"/>
                          <w:marTop w:val="0"/>
                          <w:marBottom w:val="0"/>
                          <w:divBdr>
                            <w:top w:val="none" w:sz="0" w:space="0" w:color="auto"/>
                            <w:left w:val="none" w:sz="0" w:space="0" w:color="auto"/>
                            <w:bottom w:val="none" w:sz="0" w:space="0" w:color="auto"/>
                            <w:right w:val="none" w:sz="0" w:space="0" w:color="auto"/>
                          </w:divBdr>
                        </w:div>
                        <w:div w:id="346834668">
                          <w:marLeft w:val="0"/>
                          <w:marRight w:val="0"/>
                          <w:marTop w:val="0"/>
                          <w:marBottom w:val="0"/>
                          <w:divBdr>
                            <w:top w:val="none" w:sz="0" w:space="0" w:color="auto"/>
                            <w:left w:val="none" w:sz="0" w:space="0" w:color="auto"/>
                            <w:bottom w:val="none" w:sz="0" w:space="0" w:color="auto"/>
                            <w:right w:val="none" w:sz="0" w:space="0" w:color="auto"/>
                          </w:divBdr>
                          <w:divsChild>
                            <w:div w:id="338583572">
                              <w:marLeft w:val="0"/>
                              <w:marRight w:val="0"/>
                              <w:marTop w:val="0"/>
                              <w:marBottom w:val="0"/>
                              <w:divBdr>
                                <w:top w:val="none" w:sz="0" w:space="0" w:color="auto"/>
                                <w:left w:val="none" w:sz="0" w:space="0" w:color="auto"/>
                                <w:bottom w:val="none" w:sz="0" w:space="0" w:color="auto"/>
                                <w:right w:val="none" w:sz="0" w:space="0" w:color="auto"/>
                              </w:divBdr>
                            </w:div>
                            <w:div w:id="389840017">
                              <w:marLeft w:val="0"/>
                              <w:marRight w:val="0"/>
                              <w:marTop w:val="0"/>
                              <w:marBottom w:val="0"/>
                              <w:divBdr>
                                <w:top w:val="none" w:sz="0" w:space="0" w:color="auto"/>
                                <w:left w:val="none" w:sz="0" w:space="0" w:color="auto"/>
                                <w:bottom w:val="none" w:sz="0" w:space="0" w:color="auto"/>
                                <w:right w:val="none" w:sz="0" w:space="0" w:color="auto"/>
                              </w:divBdr>
                            </w:div>
                            <w:div w:id="870610412">
                              <w:marLeft w:val="0"/>
                              <w:marRight w:val="0"/>
                              <w:marTop w:val="0"/>
                              <w:marBottom w:val="0"/>
                              <w:divBdr>
                                <w:top w:val="none" w:sz="0" w:space="0" w:color="auto"/>
                                <w:left w:val="none" w:sz="0" w:space="0" w:color="auto"/>
                                <w:bottom w:val="none" w:sz="0" w:space="0" w:color="auto"/>
                                <w:right w:val="none" w:sz="0" w:space="0" w:color="auto"/>
                              </w:divBdr>
                            </w:div>
                          </w:divsChild>
                        </w:div>
                        <w:div w:id="1592934530">
                          <w:marLeft w:val="0"/>
                          <w:marRight w:val="0"/>
                          <w:marTop w:val="0"/>
                          <w:marBottom w:val="0"/>
                          <w:divBdr>
                            <w:top w:val="none" w:sz="0" w:space="0" w:color="auto"/>
                            <w:left w:val="none" w:sz="0" w:space="0" w:color="auto"/>
                            <w:bottom w:val="none" w:sz="0" w:space="0" w:color="auto"/>
                            <w:right w:val="none" w:sz="0" w:space="0" w:color="auto"/>
                          </w:divBdr>
                          <w:divsChild>
                            <w:div w:id="261496646">
                              <w:marLeft w:val="0"/>
                              <w:marRight w:val="0"/>
                              <w:marTop w:val="0"/>
                              <w:marBottom w:val="0"/>
                              <w:divBdr>
                                <w:top w:val="none" w:sz="0" w:space="0" w:color="auto"/>
                                <w:left w:val="none" w:sz="0" w:space="0" w:color="auto"/>
                                <w:bottom w:val="none" w:sz="0" w:space="0" w:color="auto"/>
                                <w:right w:val="none" w:sz="0" w:space="0" w:color="auto"/>
                              </w:divBdr>
                            </w:div>
                            <w:div w:id="2073692166">
                              <w:marLeft w:val="0"/>
                              <w:marRight w:val="0"/>
                              <w:marTop w:val="0"/>
                              <w:marBottom w:val="0"/>
                              <w:divBdr>
                                <w:top w:val="none" w:sz="0" w:space="0" w:color="auto"/>
                                <w:left w:val="none" w:sz="0" w:space="0" w:color="auto"/>
                                <w:bottom w:val="none" w:sz="0" w:space="0" w:color="auto"/>
                                <w:right w:val="none" w:sz="0" w:space="0" w:color="auto"/>
                              </w:divBdr>
                            </w:div>
                            <w:div w:id="1186360607">
                              <w:marLeft w:val="0"/>
                              <w:marRight w:val="0"/>
                              <w:marTop w:val="0"/>
                              <w:marBottom w:val="0"/>
                              <w:divBdr>
                                <w:top w:val="none" w:sz="0" w:space="0" w:color="auto"/>
                                <w:left w:val="none" w:sz="0" w:space="0" w:color="auto"/>
                                <w:bottom w:val="none" w:sz="0" w:space="0" w:color="auto"/>
                                <w:right w:val="none" w:sz="0" w:space="0" w:color="auto"/>
                              </w:divBdr>
                            </w:div>
                          </w:divsChild>
                        </w:div>
                        <w:div w:id="857701443">
                          <w:marLeft w:val="0"/>
                          <w:marRight w:val="0"/>
                          <w:marTop w:val="0"/>
                          <w:marBottom w:val="0"/>
                          <w:divBdr>
                            <w:top w:val="none" w:sz="0" w:space="0" w:color="auto"/>
                            <w:left w:val="none" w:sz="0" w:space="0" w:color="auto"/>
                            <w:bottom w:val="none" w:sz="0" w:space="0" w:color="auto"/>
                            <w:right w:val="none" w:sz="0" w:space="0" w:color="auto"/>
                          </w:divBdr>
                          <w:divsChild>
                            <w:div w:id="1309556157">
                              <w:marLeft w:val="0"/>
                              <w:marRight w:val="0"/>
                              <w:marTop w:val="0"/>
                              <w:marBottom w:val="0"/>
                              <w:divBdr>
                                <w:top w:val="none" w:sz="0" w:space="0" w:color="auto"/>
                                <w:left w:val="none" w:sz="0" w:space="0" w:color="auto"/>
                                <w:bottom w:val="none" w:sz="0" w:space="0" w:color="auto"/>
                                <w:right w:val="none" w:sz="0" w:space="0" w:color="auto"/>
                              </w:divBdr>
                            </w:div>
                            <w:div w:id="1821381026">
                              <w:marLeft w:val="0"/>
                              <w:marRight w:val="0"/>
                              <w:marTop w:val="0"/>
                              <w:marBottom w:val="0"/>
                              <w:divBdr>
                                <w:top w:val="none" w:sz="0" w:space="0" w:color="auto"/>
                                <w:left w:val="none" w:sz="0" w:space="0" w:color="auto"/>
                                <w:bottom w:val="none" w:sz="0" w:space="0" w:color="auto"/>
                                <w:right w:val="none" w:sz="0" w:space="0" w:color="auto"/>
                              </w:divBdr>
                            </w:div>
                            <w:div w:id="285548240">
                              <w:marLeft w:val="0"/>
                              <w:marRight w:val="0"/>
                              <w:marTop w:val="0"/>
                              <w:marBottom w:val="0"/>
                              <w:divBdr>
                                <w:top w:val="none" w:sz="0" w:space="0" w:color="auto"/>
                                <w:left w:val="none" w:sz="0" w:space="0" w:color="auto"/>
                                <w:bottom w:val="none" w:sz="0" w:space="0" w:color="auto"/>
                                <w:right w:val="none" w:sz="0" w:space="0" w:color="auto"/>
                              </w:divBdr>
                            </w:div>
                            <w:div w:id="1648509030">
                              <w:marLeft w:val="0"/>
                              <w:marRight w:val="0"/>
                              <w:marTop w:val="0"/>
                              <w:marBottom w:val="0"/>
                              <w:divBdr>
                                <w:top w:val="none" w:sz="0" w:space="0" w:color="auto"/>
                                <w:left w:val="none" w:sz="0" w:space="0" w:color="auto"/>
                                <w:bottom w:val="none" w:sz="0" w:space="0" w:color="auto"/>
                                <w:right w:val="none" w:sz="0" w:space="0" w:color="auto"/>
                              </w:divBdr>
                            </w:div>
                          </w:divsChild>
                        </w:div>
                        <w:div w:id="671376682">
                          <w:marLeft w:val="0"/>
                          <w:marRight w:val="0"/>
                          <w:marTop w:val="0"/>
                          <w:marBottom w:val="0"/>
                          <w:divBdr>
                            <w:top w:val="none" w:sz="0" w:space="0" w:color="auto"/>
                            <w:left w:val="none" w:sz="0" w:space="0" w:color="auto"/>
                            <w:bottom w:val="none" w:sz="0" w:space="0" w:color="auto"/>
                            <w:right w:val="none" w:sz="0" w:space="0" w:color="auto"/>
                          </w:divBdr>
                          <w:divsChild>
                            <w:div w:id="1217468684">
                              <w:marLeft w:val="0"/>
                              <w:marRight w:val="0"/>
                              <w:marTop w:val="0"/>
                              <w:marBottom w:val="0"/>
                              <w:divBdr>
                                <w:top w:val="none" w:sz="0" w:space="0" w:color="auto"/>
                                <w:left w:val="none" w:sz="0" w:space="0" w:color="auto"/>
                                <w:bottom w:val="none" w:sz="0" w:space="0" w:color="auto"/>
                                <w:right w:val="none" w:sz="0" w:space="0" w:color="auto"/>
                              </w:divBdr>
                            </w:div>
                            <w:div w:id="450518624">
                              <w:marLeft w:val="0"/>
                              <w:marRight w:val="0"/>
                              <w:marTop w:val="0"/>
                              <w:marBottom w:val="0"/>
                              <w:divBdr>
                                <w:top w:val="none" w:sz="0" w:space="0" w:color="auto"/>
                                <w:left w:val="none" w:sz="0" w:space="0" w:color="auto"/>
                                <w:bottom w:val="none" w:sz="0" w:space="0" w:color="auto"/>
                                <w:right w:val="none" w:sz="0" w:space="0" w:color="auto"/>
                              </w:divBdr>
                            </w:div>
                            <w:div w:id="1080180661">
                              <w:marLeft w:val="0"/>
                              <w:marRight w:val="0"/>
                              <w:marTop w:val="0"/>
                              <w:marBottom w:val="0"/>
                              <w:divBdr>
                                <w:top w:val="none" w:sz="0" w:space="0" w:color="auto"/>
                                <w:left w:val="none" w:sz="0" w:space="0" w:color="auto"/>
                                <w:bottom w:val="none" w:sz="0" w:space="0" w:color="auto"/>
                                <w:right w:val="none" w:sz="0" w:space="0" w:color="auto"/>
                              </w:divBdr>
                            </w:div>
                          </w:divsChild>
                        </w:div>
                        <w:div w:id="1851796190">
                          <w:marLeft w:val="0"/>
                          <w:marRight w:val="0"/>
                          <w:marTop w:val="0"/>
                          <w:marBottom w:val="0"/>
                          <w:divBdr>
                            <w:top w:val="none" w:sz="0" w:space="0" w:color="auto"/>
                            <w:left w:val="none" w:sz="0" w:space="0" w:color="auto"/>
                            <w:bottom w:val="none" w:sz="0" w:space="0" w:color="auto"/>
                            <w:right w:val="none" w:sz="0" w:space="0" w:color="auto"/>
                          </w:divBdr>
                          <w:divsChild>
                            <w:div w:id="1702244744">
                              <w:marLeft w:val="0"/>
                              <w:marRight w:val="0"/>
                              <w:marTop w:val="0"/>
                              <w:marBottom w:val="0"/>
                              <w:divBdr>
                                <w:top w:val="none" w:sz="0" w:space="0" w:color="auto"/>
                                <w:left w:val="none" w:sz="0" w:space="0" w:color="auto"/>
                                <w:bottom w:val="none" w:sz="0" w:space="0" w:color="auto"/>
                                <w:right w:val="none" w:sz="0" w:space="0" w:color="auto"/>
                              </w:divBdr>
                            </w:div>
                            <w:div w:id="455568341">
                              <w:marLeft w:val="0"/>
                              <w:marRight w:val="0"/>
                              <w:marTop w:val="0"/>
                              <w:marBottom w:val="0"/>
                              <w:divBdr>
                                <w:top w:val="none" w:sz="0" w:space="0" w:color="auto"/>
                                <w:left w:val="none" w:sz="0" w:space="0" w:color="auto"/>
                                <w:bottom w:val="none" w:sz="0" w:space="0" w:color="auto"/>
                                <w:right w:val="none" w:sz="0" w:space="0" w:color="auto"/>
                              </w:divBdr>
                            </w:div>
                          </w:divsChild>
                        </w:div>
                        <w:div w:id="421995725">
                          <w:marLeft w:val="0"/>
                          <w:marRight w:val="0"/>
                          <w:marTop w:val="0"/>
                          <w:marBottom w:val="0"/>
                          <w:divBdr>
                            <w:top w:val="none" w:sz="0" w:space="0" w:color="auto"/>
                            <w:left w:val="none" w:sz="0" w:space="0" w:color="auto"/>
                            <w:bottom w:val="none" w:sz="0" w:space="0" w:color="auto"/>
                            <w:right w:val="none" w:sz="0" w:space="0" w:color="auto"/>
                          </w:divBdr>
                          <w:divsChild>
                            <w:div w:id="266156839">
                              <w:marLeft w:val="0"/>
                              <w:marRight w:val="0"/>
                              <w:marTop w:val="0"/>
                              <w:marBottom w:val="0"/>
                              <w:divBdr>
                                <w:top w:val="none" w:sz="0" w:space="0" w:color="auto"/>
                                <w:left w:val="none" w:sz="0" w:space="0" w:color="auto"/>
                                <w:bottom w:val="none" w:sz="0" w:space="0" w:color="auto"/>
                                <w:right w:val="none" w:sz="0" w:space="0" w:color="auto"/>
                              </w:divBdr>
                            </w:div>
                            <w:div w:id="1447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640631">
                      <w:marLeft w:val="0"/>
                      <w:marRight w:val="0"/>
                      <w:marTop w:val="0"/>
                      <w:marBottom w:val="0"/>
                      <w:divBdr>
                        <w:top w:val="none" w:sz="0" w:space="0" w:color="auto"/>
                        <w:left w:val="none" w:sz="0" w:space="0" w:color="auto"/>
                        <w:bottom w:val="none" w:sz="0" w:space="0" w:color="auto"/>
                        <w:right w:val="none" w:sz="0" w:space="0" w:color="auto"/>
                      </w:divBdr>
                      <w:divsChild>
                        <w:div w:id="165942568">
                          <w:marLeft w:val="0"/>
                          <w:marRight w:val="0"/>
                          <w:marTop w:val="0"/>
                          <w:marBottom w:val="0"/>
                          <w:divBdr>
                            <w:top w:val="none" w:sz="0" w:space="0" w:color="auto"/>
                            <w:left w:val="none" w:sz="0" w:space="0" w:color="auto"/>
                            <w:bottom w:val="none" w:sz="0" w:space="0" w:color="auto"/>
                            <w:right w:val="none" w:sz="0" w:space="0" w:color="auto"/>
                          </w:divBdr>
                        </w:div>
                        <w:div w:id="357004923">
                          <w:marLeft w:val="0"/>
                          <w:marRight w:val="0"/>
                          <w:marTop w:val="0"/>
                          <w:marBottom w:val="0"/>
                          <w:divBdr>
                            <w:top w:val="none" w:sz="0" w:space="0" w:color="auto"/>
                            <w:left w:val="none" w:sz="0" w:space="0" w:color="auto"/>
                            <w:bottom w:val="none" w:sz="0" w:space="0" w:color="auto"/>
                            <w:right w:val="none" w:sz="0" w:space="0" w:color="auto"/>
                          </w:divBdr>
                        </w:div>
                        <w:div w:id="1453789196">
                          <w:marLeft w:val="0"/>
                          <w:marRight w:val="0"/>
                          <w:marTop w:val="0"/>
                          <w:marBottom w:val="0"/>
                          <w:divBdr>
                            <w:top w:val="none" w:sz="0" w:space="0" w:color="auto"/>
                            <w:left w:val="none" w:sz="0" w:space="0" w:color="auto"/>
                            <w:bottom w:val="none" w:sz="0" w:space="0" w:color="auto"/>
                            <w:right w:val="none" w:sz="0" w:space="0" w:color="auto"/>
                          </w:divBdr>
                        </w:div>
                        <w:div w:id="369036349">
                          <w:marLeft w:val="0"/>
                          <w:marRight w:val="0"/>
                          <w:marTop w:val="0"/>
                          <w:marBottom w:val="0"/>
                          <w:divBdr>
                            <w:top w:val="none" w:sz="0" w:space="0" w:color="auto"/>
                            <w:left w:val="none" w:sz="0" w:space="0" w:color="auto"/>
                            <w:bottom w:val="none" w:sz="0" w:space="0" w:color="auto"/>
                            <w:right w:val="none" w:sz="0" w:space="0" w:color="auto"/>
                          </w:divBdr>
                        </w:div>
                        <w:div w:id="1641961761">
                          <w:marLeft w:val="0"/>
                          <w:marRight w:val="0"/>
                          <w:marTop w:val="0"/>
                          <w:marBottom w:val="0"/>
                          <w:divBdr>
                            <w:top w:val="none" w:sz="0" w:space="0" w:color="auto"/>
                            <w:left w:val="none" w:sz="0" w:space="0" w:color="auto"/>
                            <w:bottom w:val="none" w:sz="0" w:space="0" w:color="auto"/>
                            <w:right w:val="none" w:sz="0" w:space="0" w:color="auto"/>
                          </w:divBdr>
                        </w:div>
                        <w:div w:id="1312439311">
                          <w:marLeft w:val="0"/>
                          <w:marRight w:val="0"/>
                          <w:marTop w:val="0"/>
                          <w:marBottom w:val="0"/>
                          <w:divBdr>
                            <w:top w:val="none" w:sz="0" w:space="0" w:color="auto"/>
                            <w:left w:val="none" w:sz="0" w:space="0" w:color="auto"/>
                            <w:bottom w:val="none" w:sz="0" w:space="0" w:color="auto"/>
                            <w:right w:val="none" w:sz="0" w:space="0" w:color="auto"/>
                          </w:divBdr>
                        </w:div>
                        <w:div w:id="1500195064">
                          <w:marLeft w:val="0"/>
                          <w:marRight w:val="0"/>
                          <w:marTop w:val="0"/>
                          <w:marBottom w:val="0"/>
                          <w:divBdr>
                            <w:top w:val="none" w:sz="0" w:space="0" w:color="auto"/>
                            <w:left w:val="none" w:sz="0" w:space="0" w:color="auto"/>
                            <w:bottom w:val="none" w:sz="0" w:space="0" w:color="auto"/>
                            <w:right w:val="none" w:sz="0" w:space="0" w:color="auto"/>
                          </w:divBdr>
                        </w:div>
                        <w:div w:id="156967255">
                          <w:marLeft w:val="0"/>
                          <w:marRight w:val="0"/>
                          <w:marTop w:val="0"/>
                          <w:marBottom w:val="0"/>
                          <w:divBdr>
                            <w:top w:val="none" w:sz="0" w:space="0" w:color="auto"/>
                            <w:left w:val="none" w:sz="0" w:space="0" w:color="auto"/>
                            <w:bottom w:val="none" w:sz="0" w:space="0" w:color="auto"/>
                            <w:right w:val="none" w:sz="0" w:space="0" w:color="auto"/>
                          </w:divBdr>
                        </w:div>
                        <w:div w:id="974795343">
                          <w:marLeft w:val="0"/>
                          <w:marRight w:val="0"/>
                          <w:marTop w:val="0"/>
                          <w:marBottom w:val="0"/>
                          <w:divBdr>
                            <w:top w:val="none" w:sz="0" w:space="0" w:color="auto"/>
                            <w:left w:val="none" w:sz="0" w:space="0" w:color="auto"/>
                            <w:bottom w:val="none" w:sz="0" w:space="0" w:color="auto"/>
                            <w:right w:val="none" w:sz="0" w:space="0" w:color="auto"/>
                          </w:divBdr>
                        </w:div>
                        <w:div w:id="80875825">
                          <w:marLeft w:val="0"/>
                          <w:marRight w:val="0"/>
                          <w:marTop w:val="0"/>
                          <w:marBottom w:val="0"/>
                          <w:divBdr>
                            <w:top w:val="none" w:sz="0" w:space="0" w:color="auto"/>
                            <w:left w:val="none" w:sz="0" w:space="0" w:color="auto"/>
                            <w:bottom w:val="none" w:sz="0" w:space="0" w:color="auto"/>
                            <w:right w:val="none" w:sz="0" w:space="0" w:color="auto"/>
                          </w:divBdr>
                        </w:div>
                        <w:div w:id="445924236">
                          <w:marLeft w:val="0"/>
                          <w:marRight w:val="0"/>
                          <w:marTop w:val="0"/>
                          <w:marBottom w:val="0"/>
                          <w:divBdr>
                            <w:top w:val="none" w:sz="0" w:space="0" w:color="auto"/>
                            <w:left w:val="none" w:sz="0" w:space="0" w:color="auto"/>
                            <w:bottom w:val="none" w:sz="0" w:space="0" w:color="auto"/>
                            <w:right w:val="none" w:sz="0" w:space="0" w:color="auto"/>
                          </w:divBdr>
                          <w:divsChild>
                            <w:div w:id="1354846547">
                              <w:marLeft w:val="0"/>
                              <w:marRight w:val="0"/>
                              <w:marTop w:val="0"/>
                              <w:marBottom w:val="0"/>
                              <w:divBdr>
                                <w:top w:val="none" w:sz="0" w:space="0" w:color="auto"/>
                                <w:left w:val="none" w:sz="0" w:space="0" w:color="auto"/>
                                <w:bottom w:val="none" w:sz="0" w:space="0" w:color="auto"/>
                                <w:right w:val="none" w:sz="0" w:space="0" w:color="auto"/>
                              </w:divBdr>
                            </w:div>
                            <w:div w:id="1150100263">
                              <w:marLeft w:val="0"/>
                              <w:marRight w:val="0"/>
                              <w:marTop w:val="0"/>
                              <w:marBottom w:val="0"/>
                              <w:divBdr>
                                <w:top w:val="none" w:sz="0" w:space="0" w:color="auto"/>
                                <w:left w:val="none" w:sz="0" w:space="0" w:color="auto"/>
                                <w:bottom w:val="none" w:sz="0" w:space="0" w:color="auto"/>
                                <w:right w:val="none" w:sz="0" w:space="0" w:color="auto"/>
                              </w:divBdr>
                            </w:div>
                          </w:divsChild>
                        </w:div>
                        <w:div w:id="1332679123">
                          <w:marLeft w:val="0"/>
                          <w:marRight w:val="0"/>
                          <w:marTop w:val="0"/>
                          <w:marBottom w:val="0"/>
                          <w:divBdr>
                            <w:top w:val="none" w:sz="0" w:space="0" w:color="auto"/>
                            <w:left w:val="none" w:sz="0" w:space="0" w:color="auto"/>
                            <w:bottom w:val="none" w:sz="0" w:space="0" w:color="auto"/>
                            <w:right w:val="none" w:sz="0" w:space="0" w:color="auto"/>
                          </w:divBdr>
                          <w:divsChild>
                            <w:div w:id="961961015">
                              <w:marLeft w:val="0"/>
                              <w:marRight w:val="0"/>
                              <w:marTop w:val="0"/>
                              <w:marBottom w:val="0"/>
                              <w:divBdr>
                                <w:top w:val="none" w:sz="0" w:space="0" w:color="auto"/>
                                <w:left w:val="none" w:sz="0" w:space="0" w:color="auto"/>
                                <w:bottom w:val="none" w:sz="0" w:space="0" w:color="auto"/>
                                <w:right w:val="none" w:sz="0" w:space="0" w:color="auto"/>
                              </w:divBdr>
                            </w:div>
                            <w:div w:id="1520200565">
                              <w:marLeft w:val="0"/>
                              <w:marRight w:val="0"/>
                              <w:marTop w:val="0"/>
                              <w:marBottom w:val="0"/>
                              <w:divBdr>
                                <w:top w:val="none" w:sz="0" w:space="0" w:color="auto"/>
                                <w:left w:val="none" w:sz="0" w:space="0" w:color="auto"/>
                                <w:bottom w:val="none" w:sz="0" w:space="0" w:color="auto"/>
                                <w:right w:val="none" w:sz="0" w:space="0" w:color="auto"/>
                              </w:divBdr>
                            </w:div>
                            <w:div w:id="908658495">
                              <w:marLeft w:val="0"/>
                              <w:marRight w:val="0"/>
                              <w:marTop w:val="0"/>
                              <w:marBottom w:val="0"/>
                              <w:divBdr>
                                <w:top w:val="none" w:sz="0" w:space="0" w:color="auto"/>
                                <w:left w:val="none" w:sz="0" w:space="0" w:color="auto"/>
                                <w:bottom w:val="none" w:sz="0" w:space="0" w:color="auto"/>
                                <w:right w:val="none" w:sz="0" w:space="0" w:color="auto"/>
                              </w:divBdr>
                            </w:div>
                            <w:div w:id="282808468">
                              <w:marLeft w:val="0"/>
                              <w:marRight w:val="0"/>
                              <w:marTop w:val="0"/>
                              <w:marBottom w:val="0"/>
                              <w:divBdr>
                                <w:top w:val="none" w:sz="0" w:space="0" w:color="auto"/>
                                <w:left w:val="none" w:sz="0" w:space="0" w:color="auto"/>
                                <w:bottom w:val="none" w:sz="0" w:space="0" w:color="auto"/>
                                <w:right w:val="none" w:sz="0" w:space="0" w:color="auto"/>
                              </w:divBdr>
                            </w:div>
                          </w:divsChild>
                        </w:div>
                        <w:div w:id="453058852">
                          <w:marLeft w:val="0"/>
                          <w:marRight w:val="0"/>
                          <w:marTop w:val="0"/>
                          <w:marBottom w:val="0"/>
                          <w:divBdr>
                            <w:top w:val="none" w:sz="0" w:space="0" w:color="auto"/>
                            <w:left w:val="none" w:sz="0" w:space="0" w:color="auto"/>
                            <w:bottom w:val="none" w:sz="0" w:space="0" w:color="auto"/>
                            <w:right w:val="none" w:sz="0" w:space="0" w:color="auto"/>
                          </w:divBdr>
                          <w:divsChild>
                            <w:div w:id="2129351182">
                              <w:marLeft w:val="0"/>
                              <w:marRight w:val="0"/>
                              <w:marTop w:val="0"/>
                              <w:marBottom w:val="0"/>
                              <w:divBdr>
                                <w:top w:val="none" w:sz="0" w:space="0" w:color="auto"/>
                                <w:left w:val="none" w:sz="0" w:space="0" w:color="auto"/>
                                <w:bottom w:val="none" w:sz="0" w:space="0" w:color="auto"/>
                                <w:right w:val="none" w:sz="0" w:space="0" w:color="auto"/>
                              </w:divBdr>
                            </w:div>
                            <w:div w:id="1537280323">
                              <w:marLeft w:val="0"/>
                              <w:marRight w:val="0"/>
                              <w:marTop w:val="0"/>
                              <w:marBottom w:val="0"/>
                              <w:divBdr>
                                <w:top w:val="none" w:sz="0" w:space="0" w:color="auto"/>
                                <w:left w:val="none" w:sz="0" w:space="0" w:color="auto"/>
                                <w:bottom w:val="none" w:sz="0" w:space="0" w:color="auto"/>
                                <w:right w:val="none" w:sz="0" w:space="0" w:color="auto"/>
                              </w:divBdr>
                            </w:div>
                            <w:div w:id="732898823">
                              <w:marLeft w:val="0"/>
                              <w:marRight w:val="0"/>
                              <w:marTop w:val="0"/>
                              <w:marBottom w:val="0"/>
                              <w:divBdr>
                                <w:top w:val="none" w:sz="0" w:space="0" w:color="auto"/>
                                <w:left w:val="none" w:sz="0" w:space="0" w:color="auto"/>
                                <w:bottom w:val="none" w:sz="0" w:space="0" w:color="auto"/>
                                <w:right w:val="none" w:sz="0" w:space="0" w:color="auto"/>
                              </w:divBdr>
                            </w:div>
                            <w:div w:id="808519117">
                              <w:marLeft w:val="0"/>
                              <w:marRight w:val="0"/>
                              <w:marTop w:val="0"/>
                              <w:marBottom w:val="0"/>
                              <w:divBdr>
                                <w:top w:val="none" w:sz="0" w:space="0" w:color="auto"/>
                                <w:left w:val="none" w:sz="0" w:space="0" w:color="auto"/>
                                <w:bottom w:val="none" w:sz="0" w:space="0" w:color="auto"/>
                                <w:right w:val="none" w:sz="0" w:space="0" w:color="auto"/>
                              </w:divBdr>
                            </w:div>
                          </w:divsChild>
                        </w:div>
                        <w:div w:id="1948804216">
                          <w:marLeft w:val="0"/>
                          <w:marRight w:val="0"/>
                          <w:marTop w:val="0"/>
                          <w:marBottom w:val="0"/>
                          <w:divBdr>
                            <w:top w:val="none" w:sz="0" w:space="0" w:color="auto"/>
                            <w:left w:val="none" w:sz="0" w:space="0" w:color="auto"/>
                            <w:bottom w:val="none" w:sz="0" w:space="0" w:color="auto"/>
                            <w:right w:val="none" w:sz="0" w:space="0" w:color="auto"/>
                          </w:divBdr>
                          <w:divsChild>
                            <w:div w:id="286157666">
                              <w:marLeft w:val="0"/>
                              <w:marRight w:val="0"/>
                              <w:marTop w:val="0"/>
                              <w:marBottom w:val="0"/>
                              <w:divBdr>
                                <w:top w:val="none" w:sz="0" w:space="0" w:color="auto"/>
                                <w:left w:val="none" w:sz="0" w:space="0" w:color="auto"/>
                                <w:bottom w:val="none" w:sz="0" w:space="0" w:color="auto"/>
                                <w:right w:val="none" w:sz="0" w:space="0" w:color="auto"/>
                              </w:divBdr>
                            </w:div>
                            <w:div w:id="1266838546">
                              <w:marLeft w:val="0"/>
                              <w:marRight w:val="0"/>
                              <w:marTop w:val="0"/>
                              <w:marBottom w:val="0"/>
                              <w:divBdr>
                                <w:top w:val="none" w:sz="0" w:space="0" w:color="auto"/>
                                <w:left w:val="none" w:sz="0" w:space="0" w:color="auto"/>
                                <w:bottom w:val="none" w:sz="0" w:space="0" w:color="auto"/>
                                <w:right w:val="none" w:sz="0" w:space="0" w:color="auto"/>
                              </w:divBdr>
                            </w:div>
                            <w:div w:id="1527595850">
                              <w:marLeft w:val="0"/>
                              <w:marRight w:val="0"/>
                              <w:marTop w:val="0"/>
                              <w:marBottom w:val="0"/>
                              <w:divBdr>
                                <w:top w:val="none" w:sz="0" w:space="0" w:color="auto"/>
                                <w:left w:val="none" w:sz="0" w:space="0" w:color="auto"/>
                                <w:bottom w:val="none" w:sz="0" w:space="0" w:color="auto"/>
                                <w:right w:val="none" w:sz="0" w:space="0" w:color="auto"/>
                              </w:divBdr>
                            </w:div>
                            <w:div w:id="475923359">
                              <w:marLeft w:val="0"/>
                              <w:marRight w:val="0"/>
                              <w:marTop w:val="0"/>
                              <w:marBottom w:val="0"/>
                              <w:divBdr>
                                <w:top w:val="none" w:sz="0" w:space="0" w:color="auto"/>
                                <w:left w:val="none" w:sz="0" w:space="0" w:color="auto"/>
                                <w:bottom w:val="none" w:sz="0" w:space="0" w:color="auto"/>
                                <w:right w:val="none" w:sz="0" w:space="0" w:color="auto"/>
                              </w:divBdr>
                            </w:div>
                            <w:div w:id="1449163691">
                              <w:marLeft w:val="0"/>
                              <w:marRight w:val="0"/>
                              <w:marTop w:val="0"/>
                              <w:marBottom w:val="0"/>
                              <w:divBdr>
                                <w:top w:val="none" w:sz="0" w:space="0" w:color="auto"/>
                                <w:left w:val="none" w:sz="0" w:space="0" w:color="auto"/>
                                <w:bottom w:val="none" w:sz="0" w:space="0" w:color="auto"/>
                                <w:right w:val="none" w:sz="0" w:space="0" w:color="auto"/>
                              </w:divBdr>
                            </w:div>
                            <w:div w:id="2142727473">
                              <w:marLeft w:val="0"/>
                              <w:marRight w:val="0"/>
                              <w:marTop w:val="0"/>
                              <w:marBottom w:val="0"/>
                              <w:divBdr>
                                <w:top w:val="none" w:sz="0" w:space="0" w:color="auto"/>
                                <w:left w:val="none" w:sz="0" w:space="0" w:color="auto"/>
                                <w:bottom w:val="none" w:sz="0" w:space="0" w:color="auto"/>
                                <w:right w:val="none" w:sz="0" w:space="0" w:color="auto"/>
                              </w:divBdr>
                            </w:div>
                            <w:div w:id="943658742">
                              <w:marLeft w:val="0"/>
                              <w:marRight w:val="0"/>
                              <w:marTop w:val="0"/>
                              <w:marBottom w:val="0"/>
                              <w:divBdr>
                                <w:top w:val="none" w:sz="0" w:space="0" w:color="auto"/>
                                <w:left w:val="none" w:sz="0" w:space="0" w:color="auto"/>
                                <w:bottom w:val="none" w:sz="0" w:space="0" w:color="auto"/>
                                <w:right w:val="none" w:sz="0" w:space="0" w:color="auto"/>
                              </w:divBdr>
                            </w:div>
                          </w:divsChild>
                        </w:div>
                        <w:div w:id="264460383">
                          <w:marLeft w:val="0"/>
                          <w:marRight w:val="0"/>
                          <w:marTop w:val="0"/>
                          <w:marBottom w:val="0"/>
                          <w:divBdr>
                            <w:top w:val="none" w:sz="0" w:space="0" w:color="auto"/>
                            <w:left w:val="none" w:sz="0" w:space="0" w:color="auto"/>
                            <w:bottom w:val="none" w:sz="0" w:space="0" w:color="auto"/>
                            <w:right w:val="none" w:sz="0" w:space="0" w:color="auto"/>
                          </w:divBdr>
                          <w:divsChild>
                            <w:div w:id="1741832529">
                              <w:marLeft w:val="0"/>
                              <w:marRight w:val="0"/>
                              <w:marTop w:val="0"/>
                              <w:marBottom w:val="0"/>
                              <w:divBdr>
                                <w:top w:val="none" w:sz="0" w:space="0" w:color="auto"/>
                                <w:left w:val="none" w:sz="0" w:space="0" w:color="auto"/>
                                <w:bottom w:val="none" w:sz="0" w:space="0" w:color="auto"/>
                                <w:right w:val="none" w:sz="0" w:space="0" w:color="auto"/>
                              </w:divBdr>
                            </w:div>
                            <w:div w:id="791019930">
                              <w:marLeft w:val="0"/>
                              <w:marRight w:val="0"/>
                              <w:marTop w:val="0"/>
                              <w:marBottom w:val="0"/>
                              <w:divBdr>
                                <w:top w:val="none" w:sz="0" w:space="0" w:color="auto"/>
                                <w:left w:val="none" w:sz="0" w:space="0" w:color="auto"/>
                                <w:bottom w:val="none" w:sz="0" w:space="0" w:color="auto"/>
                                <w:right w:val="none" w:sz="0" w:space="0" w:color="auto"/>
                              </w:divBdr>
                            </w:div>
                            <w:div w:id="58283666">
                              <w:marLeft w:val="0"/>
                              <w:marRight w:val="0"/>
                              <w:marTop w:val="0"/>
                              <w:marBottom w:val="0"/>
                              <w:divBdr>
                                <w:top w:val="none" w:sz="0" w:space="0" w:color="auto"/>
                                <w:left w:val="none" w:sz="0" w:space="0" w:color="auto"/>
                                <w:bottom w:val="none" w:sz="0" w:space="0" w:color="auto"/>
                                <w:right w:val="none" w:sz="0" w:space="0" w:color="auto"/>
                              </w:divBdr>
                            </w:div>
                            <w:div w:id="881402171">
                              <w:marLeft w:val="0"/>
                              <w:marRight w:val="0"/>
                              <w:marTop w:val="0"/>
                              <w:marBottom w:val="0"/>
                              <w:divBdr>
                                <w:top w:val="none" w:sz="0" w:space="0" w:color="auto"/>
                                <w:left w:val="none" w:sz="0" w:space="0" w:color="auto"/>
                                <w:bottom w:val="none" w:sz="0" w:space="0" w:color="auto"/>
                                <w:right w:val="none" w:sz="0" w:space="0" w:color="auto"/>
                              </w:divBdr>
                            </w:div>
                            <w:div w:id="1497110373">
                              <w:marLeft w:val="0"/>
                              <w:marRight w:val="0"/>
                              <w:marTop w:val="0"/>
                              <w:marBottom w:val="0"/>
                              <w:divBdr>
                                <w:top w:val="none" w:sz="0" w:space="0" w:color="auto"/>
                                <w:left w:val="none" w:sz="0" w:space="0" w:color="auto"/>
                                <w:bottom w:val="none" w:sz="0" w:space="0" w:color="auto"/>
                                <w:right w:val="none" w:sz="0" w:space="0" w:color="auto"/>
                              </w:divBdr>
                            </w:div>
                          </w:divsChild>
                        </w:div>
                        <w:div w:id="1840998905">
                          <w:marLeft w:val="0"/>
                          <w:marRight w:val="0"/>
                          <w:marTop w:val="0"/>
                          <w:marBottom w:val="0"/>
                          <w:divBdr>
                            <w:top w:val="none" w:sz="0" w:space="0" w:color="auto"/>
                            <w:left w:val="none" w:sz="0" w:space="0" w:color="auto"/>
                            <w:bottom w:val="none" w:sz="0" w:space="0" w:color="auto"/>
                            <w:right w:val="none" w:sz="0" w:space="0" w:color="auto"/>
                          </w:divBdr>
                          <w:divsChild>
                            <w:div w:id="864754070">
                              <w:marLeft w:val="0"/>
                              <w:marRight w:val="0"/>
                              <w:marTop w:val="0"/>
                              <w:marBottom w:val="0"/>
                              <w:divBdr>
                                <w:top w:val="none" w:sz="0" w:space="0" w:color="auto"/>
                                <w:left w:val="none" w:sz="0" w:space="0" w:color="auto"/>
                                <w:bottom w:val="none" w:sz="0" w:space="0" w:color="auto"/>
                                <w:right w:val="none" w:sz="0" w:space="0" w:color="auto"/>
                              </w:divBdr>
                            </w:div>
                            <w:div w:id="215901516">
                              <w:marLeft w:val="0"/>
                              <w:marRight w:val="0"/>
                              <w:marTop w:val="0"/>
                              <w:marBottom w:val="0"/>
                              <w:divBdr>
                                <w:top w:val="none" w:sz="0" w:space="0" w:color="auto"/>
                                <w:left w:val="none" w:sz="0" w:space="0" w:color="auto"/>
                                <w:bottom w:val="none" w:sz="0" w:space="0" w:color="auto"/>
                                <w:right w:val="none" w:sz="0" w:space="0" w:color="auto"/>
                              </w:divBdr>
                            </w:div>
                            <w:div w:id="1315795835">
                              <w:marLeft w:val="0"/>
                              <w:marRight w:val="0"/>
                              <w:marTop w:val="0"/>
                              <w:marBottom w:val="0"/>
                              <w:divBdr>
                                <w:top w:val="none" w:sz="0" w:space="0" w:color="auto"/>
                                <w:left w:val="none" w:sz="0" w:space="0" w:color="auto"/>
                                <w:bottom w:val="none" w:sz="0" w:space="0" w:color="auto"/>
                                <w:right w:val="none" w:sz="0" w:space="0" w:color="auto"/>
                              </w:divBdr>
                            </w:div>
                            <w:div w:id="437141492">
                              <w:marLeft w:val="0"/>
                              <w:marRight w:val="0"/>
                              <w:marTop w:val="0"/>
                              <w:marBottom w:val="0"/>
                              <w:divBdr>
                                <w:top w:val="none" w:sz="0" w:space="0" w:color="auto"/>
                                <w:left w:val="none" w:sz="0" w:space="0" w:color="auto"/>
                                <w:bottom w:val="none" w:sz="0" w:space="0" w:color="auto"/>
                                <w:right w:val="none" w:sz="0" w:space="0" w:color="auto"/>
                              </w:divBdr>
                            </w:div>
                            <w:div w:id="978341259">
                              <w:marLeft w:val="0"/>
                              <w:marRight w:val="0"/>
                              <w:marTop w:val="0"/>
                              <w:marBottom w:val="0"/>
                              <w:divBdr>
                                <w:top w:val="none" w:sz="0" w:space="0" w:color="auto"/>
                                <w:left w:val="none" w:sz="0" w:space="0" w:color="auto"/>
                                <w:bottom w:val="none" w:sz="0" w:space="0" w:color="auto"/>
                                <w:right w:val="none" w:sz="0" w:space="0" w:color="auto"/>
                              </w:divBdr>
                            </w:div>
                            <w:div w:id="2064331051">
                              <w:marLeft w:val="0"/>
                              <w:marRight w:val="0"/>
                              <w:marTop w:val="0"/>
                              <w:marBottom w:val="0"/>
                              <w:divBdr>
                                <w:top w:val="none" w:sz="0" w:space="0" w:color="auto"/>
                                <w:left w:val="none" w:sz="0" w:space="0" w:color="auto"/>
                                <w:bottom w:val="none" w:sz="0" w:space="0" w:color="auto"/>
                                <w:right w:val="none" w:sz="0" w:space="0" w:color="auto"/>
                              </w:divBdr>
                            </w:div>
                            <w:div w:id="955402896">
                              <w:marLeft w:val="0"/>
                              <w:marRight w:val="0"/>
                              <w:marTop w:val="0"/>
                              <w:marBottom w:val="0"/>
                              <w:divBdr>
                                <w:top w:val="none" w:sz="0" w:space="0" w:color="auto"/>
                                <w:left w:val="none" w:sz="0" w:space="0" w:color="auto"/>
                                <w:bottom w:val="none" w:sz="0" w:space="0" w:color="auto"/>
                                <w:right w:val="none" w:sz="0" w:space="0" w:color="auto"/>
                              </w:divBdr>
                            </w:div>
                            <w:div w:id="1660649287">
                              <w:marLeft w:val="0"/>
                              <w:marRight w:val="0"/>
                              <w:marTop w:val="0"/>
                              <w:marBottom w:val="0"/>
                              <w:divBdr>
                                <w:top w:val="none" w:sz="0" w:space="0" w:color="auto"/>
                                <w:left w:val="none" w:sz="0" w:space="0" w:color="auto"/>
                                <w:bottom w:val="none" w:sz="0" w:space="0" w:color="auto"/>
                                <w:right w:val="none" w:sz="0" w:space="0" w:color="auto"/>
                              </w:divBdr>
                            </w:div>
                          </w:divsChild>
                        </w:div>
                        <w:div w:id="636952162">
                          <w:marLeft w:val="0"/>
                          <w:marRight w:val="0"/>
                          <w:marTop w:val="0"/>
                          <w:marBottom w:val="0"/>
                          <w:divBdr>
                            <w:top w:val="none" w:sz="0" w:space="0" w:color="auto"/>
                            <w:left w:val="none" w:sz="0" w:space="0" w:color="auto"/>
                            <w:bottom w:val="none" w:sz="0" w:space="0" w:color="auto"/>
                            <w:right w:val="none" w:sz="0" w:space="0" w:color="auto"/>
                          </w:divBdr>
                          <w:divsChild>
                            <w:div w:id="951278017">
                              <w:marLeft w:val="0"/>
                              <w:marRight w:val="0"/>
                              <w:marTop w:val="0"/>
                              <w:marBottom w:val="0"/>
                              <w:divBdr>
                                <w:top w:val="none" w:sz="0" w:space="0" w:color="auto"/>
                                <w:left w:val="none" w:sz="0" w:space="0" w:color="auto"/>
                                <w:bottom w:val="none" w:sz="0" w:space="0" w:color="auto"/>
                                <w:right w:val="none" w:sz="0" w:space="0" w:color="auto"/>
                              </w:divBdr>
                            </w:div>
                            <w:div w:id="2019767504">
                              <w:marLeft w:val="0"/>
                              <w:marRight w:val="0"/>
                              <w:marTop w:val="0"/>
                              <w:marBottom w:val="0"/>
                              <w:divBdr>
                                <w:top w:val="none" w:sz="0" w:space="0" w:color="auto"/>
                                <w:left w:val="none" w:sz="0" w:space="0" w:color="auto"/>
                                <w:bottom w:val="none" w:sz="0" w:space="0" w:color="auto"/>
                                <w:right w:val="none" w:sz="0" w:space="0" w:color="auto"/>
                              </w:divBdr>
                            </w:div>
                            <w:div w:id="1380667123">
                              <w:marLeft w:val="0"/>
                              <w:marRight w:val="0"/>
                              <w:marTop w:val="0"/>
                              <w:marBottom w:val="0"/>
                              <w:divBdr>
                                <w:top w:val="none" w:sz="0" w:space="0" w:color="auto"/>
                                <w:left w:val="none" w:sz="0" w:space="0" w:color="auto"/>
                                <w:bottom w:val="none" w:sz="0" w:space="0" w:color="auto"/>
                                <w:right w:val="none" w:sz="0" w:space="0" w:color="auto"/>
                              </w:divBdr>
                            </w:div>
                            <w:div w:id="59921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15885">
                      <w:marLeft w:val="0"/>
                      <w:marRight w:val="0"/>
                      <w:marTop w:val="0"/>
                      <w:marBottom w:val="0"/>
                      <w:divBdr>
                        <w:top w:val="none" w:sz="0" w:space="0" w:color="auto"/>
                        <w:left w:val="none" w:sz="0" w:space="0" w:color="auto"/>
                        <w:bottom w:val="none" w:sz="0" w:space="0" w:color="auto"/>
                        <w:right w:val="none" w:sz="0" w:space="0" w:color="auto"/>
                      </w:divBdr>
                      <w:divsChild>
                        <w:div w:id="721440343">
                          <w:marLeft w:val="0"/>
                          <w:marRight w:val="0"/>
                          <w:marTop w:val="0"/>
                          <w:marBottom w:val="0"/>
                          <w:divBdr>
                            <w:top w:val="none" w:sz="0" w:space="0" w:color="auto"/>
                            <w:left w:val="none" w:sz="0" w:space="0" w:color="auto"/>
                            <w:bottom w:val="none" w:sz="0" w:space="0" w:color="auto"/>
                            <w:right w:val="none" w:sz="0" w:space="0" w:color="auto"/>
                          </w:divBdr>
                        </w:div>
                        <w:div w:id="1311983295">
                          <w:marLeft w:val="0"/>
                          <w:marRight w:val="0"/>
                          <w:marTop w:val="0"/>
                          <w:marBottom w:val="0"/>
                          <w:divBdr>
                            <w:top w:val="none" w:sz="0" w:space="0" w:color="auto"/>
                            <w:left w:val="none" w:sz="0" w:space="0" w:color="auto"/>
                            <w:bottom w:val="none" w:sz="0" w:space="0" w:color="auto"/>
                            <w:right w:val="none" w:sz="0" w:space="0" w:color="auto"/>
                          </w:divBdr>
                        </w:div>
                        <w:div w:id="877082633">
                          <w:marLeft w:val="0"/>
                          <w:marRight w:val="0"/>
                          <w:marTop w:val="0"/>
                          <w:marBottom w:val="0"/>
                          <w:divBdr>
                            <w:top w:val="none" w:sz="0" w:space="0" w:color="auto"/>
                            <w:left w:val="none" w:sz="0" w:space="0" w:color="auto"/>
                            <w:bottom w:val="none" w:sz="0" w:space="0" w:color="auto"/>
                            <w:right w:val="none" w:sz="0" w:space="0" w:color="auto"/>
                          </w:divBdr>
                        </w:div>
                        <w:div w:id="705376924">
                          <w:marLeft w:val="0"/>
                          <w:marRight w:val="0"/>
                          <w:marTop w:val="0"/>
                          <w:marBottom w:val="0"/>
                          <w:divBdr>
                            <w:top w:val="none" w:sz="0" w:space="0" w:color="auto"/>
                            <w:left w:val="none" w:sz="0" w:space="0" w:color="auto"/>
                            <w:bottom w:val="none" w:sz="0" w:space="0" w:color="auto"/>
                            <w:right w:val="none" w:sz="0" w:space="0" w:color="auto"/>
                          </w:divBdr>
                        </w:div>
                        <w:div w:id="1720086888">
                          <w:marLeft w:val="0"/>
                          <w:marRight w:val="0"/>
                          <w:marTop w:val="0"/>
                          <w:marBottom w:val="0"/>
                          <w:divBdr>
                            <w:top w:val="none" w:sz="0" w:space="0" w:color="auto"/>
                            <w:left w:val="none" w:sz="0" w:space="0" w:color="auto"/>
                            <w:bottom w:val="none" w:sz="0" w:space="0" w:color="auto"/>
                            <w:right w:val="none" w:sz="0" w:space="0" w:color="auto"/>
                          </w:divBdr>
                        </w:div>
                        <w:div w:id="1526364988">
                          <w:marLeft w:val="0"/>
                          <w:marRight w:val="0"/>
                          <w:marTop w:val="0"/>
                          <w:marBottom w:val="0"/>
                          <w:divBdr>
                            <w:top w:val="none" w:sz="0" w:space="0" w:color="auto"/>
                            <w:left w:val="none" w:sz="0" w:space="0" w:color="auto"/>
                            <w:bottom w:val="none" w:sz="0" w:space="0" w:color="auto"/>
                            <w:right w:val="none" w:sz="0" w:space="0" w:color="auto"/>
                          </w:divBdr>
                        </w:div>
                        <w:div w:id="1804813091">
                          <w:marLeft w:val="0"/>
                          <w:marRight w:val="0"/>
                          <w:marTop w:val="0"/>
                          <w:marBottom w:val="0"/>
                          <w:divBdr>
                            <w:top w:val="none" w:sz="0" w:space="0" w:color="auto"/>
                            <w:left w:val="none" w:sz="0" w:space="0" w:color="auto"/>
                            <w:bottom w:val="none" w:sz="0" w:space="0" w:color="auto"/>
                            <w:right w:val="none" w:sz="0" w:space="0" w:color="auto"/>
                          </w:divBdr>
                        </w:div>
                        <w:div w:id="1678728038">
                          <w:marLeft w:val="0"/>
                          <w:marRight w:val="0"/>
                          <w:marTop w:val="0"/>
                          <w:marBottom w:val="0"/>
                          <w:divBdr>
                            <w:top w:val="none" w:sz="0" w:space="0" w:color="auto"/>
                            <w:left w:val="none" w:sz="0" w:space="0" w:color="auto"/>
                            <w:bottom w:val="none" w:sz="0" w:space="0" w:color="auto"/>
                            <w:right w:val="none" w:sz="0" w:space="0" w:color="auto"/>
                          </w:divBdr>
                        </w:div>
                        <w:div w:id="1260020535">
                          <w:marLeft w:val="0"/>
                          <w:marRight w:val="0"/>
                          <w:marTop w:val="0"/>
                          <w:marBottom w:val="0"/>
                          <w:divBdr>
                            <w:top w:val="none" w:sz="0" w:space="0" w:color="auto"/>
                            <w:left w:val="none" w:sz="0" w:space="0" w:color="auto"/>
                            <w:bottom w:val="none" w:sz="0" w:space="0" w:color="auto"/>
                            <w:right w:val="none" w:sz="0" w:space="0" w:color="auto"/>
                          </w:divBdr>
                        </w:div>
                        <w:div w:id="236012149">
                          <w:marLeft w:val="0"/>
                          <w:marRight w:val="0"/>
                          <w:marTop w:val="0"/>
                          <w:marBottom w:val="0"/>
                          <w:divBdr>
                            <w:top w:val="none" w:sz="0" w:space="0" w:color="auto"/>
                            <w:left w:val="none" w:sz="0" w:space="0" w:color="auto"/>
                            <w:bottom w:val="none" w:sz="0" w:space="0" w:color="auto"/>
                            <w:right w:val="none" w:sz="0" w:space="0" w:color="auto"/>
                          </w:divBdr>
                          <w:divsChild>
                            <w:div w:id="1745763544">
                              <w:marLeft w:val="0"/>
                              <w:marRight w:val="0"/>
                              <w:marTop w:val="0"/>
                              <w:marBottom w:val="0"/>
                              <w:divBdr>
                                <w:top w:val="none" w:sz="0" w:space="0" w:color="auto"/>
                                <w:left w:val="none" w:sz="0" w:space="0" w:color="auto"/>
                                <w:bottom w:val="none" w:sz="0" w:space="0" w:color="auto"/>
                                <w:right w:val="none" w:sz="0" w:space="0" w:color="auto"/>
                              </w:divBdr>
                            </w:div>
                            <w:div w:id="602953034">
                              <w:marLeft w:val="0"/>
                              <w:marRight w:val="0"/>
                              <w:marTop w:val="0"/>
                              <w:marBottom w:val="0"/>
                              <w:divBdr>
                                <w:top w:val="none" w:sz="0" w:space="0" w:color="auto"/>
                                <w:left w:val="none" w:sz="0" w:space="0" w:color="auto"/>
                                <w:bottom w:val="none" w:sz="0" w:space="0" w:color="auto"/>
                                <w:right w:val="none" w:sz="0" w:space="0" w:color="auto"/>
                              </w:divBdr>
                            </w:div>
                          </w:divsChild>
                        </w:div>
                        <w:div w:id="437599779">
                          <w:marLeft w:val="0"/>
                          <w:marRight w:val="0"/>
                          <w:marTop w:val="0"/>
                          <w:marBottom w:val="0"/>
                          <w:divBdr>
                            <w:top w:val="none" w:sz="0" w:space="0" w:color="auto"/>
                            <w:left w:val="none" w:sz="0" w:space="0" w:color="auto"/>
                            <w:bottom w:val="none" w:sz="0" w:space="0" w:color="auto"/>
                            <w:right w:val="none" w:sz="0" w:space="0" w:color="auto"/>
                          </w:divBdr>
                          <w:divsChild>
                            <w:div w:id="1589122437">
                              <w:marLeft w:val="0"/>
                              <w:marRight w:val="0"/>
                              <w:marTop w:val="0"/>
                              <w:marBottom w:val="0"/>
                              <w:divBdr>
                                <w:top w:val="none" w:sz="0" w:space="0" w:color="auto"/>
                                <w:left w:val="none" w:sz="0" w:space="0" w:color="auto"/>
                                <w:bottom w:val="none" w:sz="0" w:space="0" w:color="auto"/>
                                <w:right w:val="none" w:sz="0" w:space="0" w:color="auto"/>
                              </w:divBdr>
                            </w:div>
                            <w:div w:id="586426260">
                              <w:marLeft w:val="0"/>
                              <w:marRight w:val="0"/>
                              <w:marTop w:val="0"/>
                              <w:marBottom w:val="0"/>
                              <w:divBdr>
                                <w:top w:val="none" w:sz="0" w:space="0" w:color="auto"/>
                                <w:left w:val="none" w:sz="0" w:space="0" w:color="auto"/>
                                <w:bottom w:val="none" w:sz="0" w:space="0" w:color="auto"/>
                                <w:right w:val="none" w:sz="0" w:space="0" w:color="auto"/>
                              </w:divBdr>
                            </w:div>
                            <w:div w:id="1961649525">
                              <w:marLeft w:val="0"/>
                              <w:marRight w:val="0"/>
                              <w:marTop w:val="0"/>
                              <w:marBottom w:val="0"/>
                              <w:divBdr>
                                <w:top w:val="none" w:sz="0" w:space="0" w:color="auto"/>
                                <w:left w:val="none" w:sz="0" w:space="0" w:color="auto"/>
                                <w:bottom w:val="none" w:sz="0" w:space="0" w:color="auto"/>
                                <w:right w:val="none" w:sz="0" w:space="0" w:color="auto"/>
                              </w:divBdr>
                            </w:div>
                            <w:div w:id="2133671770">
                              <w:marLeft w:val="0"/>
                              <w:marRight w:val="0"/>
                              <w:marTop w:val="0"/>
                              <w:marBottom w:val="0"/>
                              <w:divBdr>
                                <w:top w:val="none" w:sz="0" w:space="0" w:color="auto"/>
                                <w:left w:val="none" w:sz="0" w:space="0" w:color="auto"/>
                                <w:bottom w:val="none" w:sz="0" w:space="0" w:color="auto"/>
                                <w:right w:val="none" w:sz="0" w:space="0" w:color="auto"/>
                              </w:divBdr>
                            </w:div>
                            <w:div w:id="134417451">
                              <w:marLeft w:val="0"/>
                              <w:marRight w:val="0"/>
                              <w:marTop w:val="0"/>
                              <w:marBottom w:val="0"/>
                              <w:divBdr>
                                <w:top w:val="none" w:sz="0" w:space="0" w:color="auto"/>
                                <w:left w:val="none" w:sz="0" w:space="0" w:color="auto"/>
                                <w:bottom w:val="none" w:sz="0" w:space="0" w:color="auto"/>
                                <w:right w:val="none" w:sz="0" w:space="0" w:color="auto"/>
                              </w:divBdr>
                            </w:div>
                            <w:div w:id="671687695">
                              <w:marLeft w:val="0"/>
                              <w:marRight w:val="0"/>
                              <w:marTop w:val="0"/>
                              <w:marBottom w:val="0"/>
                              <w:divBdr>
                                <w:top w:val="none" w:sz="0" w:space="0" w:color="auto"/>
                                <w:left w:val="none" w:sz="0" w:space="0" w:color="auto"/>
                                <w:bottom w:val="none" w:sz="0" w:space="0" w:color="auto"/>
                                <w:right w:val="none" w:sz="0" w:space="0" w:color="auto"/>
                              </w:divBdr>
                            </w:div>
                            <w:div w:id="856115543">
                              <w:marLeft w:val="0"/>
                              <w:marRight w:val="0"/>
                              <w:marTop w:val="0"/>
                              <w:marBottom w:val="0"/>
                              <w:divBdr>
                                <w:top w:val="none" w:sz="0" w:space="0" w:color="auto"/>
                                <w:left w:val="none" w:sz="0" w:space="0" w:color="auto"/>
                                <w:bottom w:val="none" w:sz="0" w:space="0" w:color="auto"/>
                                <w:right w:val="none" w:sz="0" w:space="0" w:color="auto"/>
                              </w:divBdr>
                            </w:div>
                          </w:divsChild>
                        </w:div>
                        <w:div w:id="1633557779">
                          <w:marLeft w:val="0"/>
                          <w:marRight w:val="0"/>
                          <w:marTop w:val="0"/>
                          <w:marBottom w:val="0"/>
                          <w:divBdr>
                            <w:top w:val="none" w:sz="0" w:space="0" w:color="auto"/>
                            <w:left w:val="none" w:sz="0" w:space="0" w:color="auto"/>
                            <w:bottom w:val="none" w:sz="0" w:space="0" w:color="auto"/>
                            <w:right w:val="none" w:sz="0" w:space="0" w:color="auto"/>
                          </w:divBdr>
                          <w:divsChild>
                            <w:div w:id="492646211">
                              <w:marLeft w:val="0"/>
                              <w:marRight w:val="0"/>
                              <w:marTop w:val="0"/>
                              <w:marBottom w:val="0"/>
                              <w:divBdr>
                                <w:top w:val="none" w:sz="0" w:space="0" w:color="auto"/>
                                <w:left w:val="none" w:sz="0" w:space="0" w:color="auto"/>
                                <w:bottom w:val="none" w:sz="0" w:space="0" w:color="auto"/>
                                <w:right w:val="none" w:sz="0" w:space="0" w:color="auto"/>
                              </w:divBdr>
                            </w:div>
                            <w:div w:id="562327201">
                              <w:marLeft w:val="0"/>
                              <w:marRight w:val="0"/>
                              <w:marTop w:val="0"/>
                              <w:marBottom w:val="0"/>
                              <w:divBdr>
                                <w:top w:val="none" w:sz="0" w:space="0" w:color="auto"/>
                                <w:left w:val="none" w:sz="0" w:space="0" w:color="auto"/>
                                <w:bottom w:val="none" w:sz="0" w:space="0" w:color="auto"/>
                                <w:right w:val="none" w:sz="0" w:space="0" w:color="auto"/>
                              </w:divBdr>
                            </w:div>
                            <w:div w:id="1717271977">
                              <w:marLeft w:val="0"/>
                              <w:marRight w:val="0"/>
                              <w:marTop w:val="0"/>
                              <w:marBottom w:val="0"/>
                              <w:divBdr>
                                <w:top w:val="none" w:sz="0" w:space="0" w:color="auto"/>
                                <w:left w:val="none" w:sz="0" w:space="0" w:color="auto"/>
                                <w:bottom w:val="none" w:sz="0" w:space="0" w:color="auto"/>
                                <w:right w:val="none" w:sz="0" w:space="0" w:color="auto"/>
                              </w:divBdr>
                            </w:div>
                            <w:div w:id="1757166609">
                              <w:marLeft w:val="0"/>
                              <w:marRight w:val="0"/>
                              <w:marTop w:val="0"/>
                              <w:marBottom w:val="0"/>
                              <w:divBdr>
                                <w:top w:val="none" w:sz="0" w:space="0" w:color="auto"/>
                                <w:left w:val="none" w:sz="0" w:space="0" w:color="auto"/>
                                <w:bottom w:val="none" w:sz="0" w:space="0" w:color="auto"/>
                                <w:right w:val="none" w:sz="0" w:space="0" w:color="auto"/>
                              </w:divBdr>
                            </w:div>
                          </w:divsChild>
                        </w:div>
                        <w:div w:id="782920695">
                          <w:marLeft w:val="0"/>
                          <w:marRight w:val="0"/>
                          <w:marTop w:val="0"/>
                          <w:marBottom w:val="0"/>
                          <w:divBdr>
                            <w:top w:val="none" w:sz="0" w:space="0" w:color="auto"/>
                            <w:left w:val="none" w:sz="0" w:space="0" w:color="auto"/>
                            <w:bottom w:val="none" w:sz="0" w:space="0" w:color="auto"/>
                            <w:right w:val="none" w:sz="0" w:space="0" w:color="auto"/>
                          </w:divBdr>
                          <w:divsChild>
                            <w:div w:id="226039669">
                              <w:marLeft w:val="0"/>
                              <w:marRight w:val="0"/>
                              <w:marTop w:val="0"/>
                              <w:marBottom w:val="0"/>
                              <w:divBdr>
                                <w:top w:val="none" w:sz="0" w:space="0" w:color="auto"/>
                                <w:left w:val="none" w:sz="0" w:space="0" w:color="auto"/>
                                <w:bottom w:val="none" w:sz="0" w:space="0" w:color="auto"/>
                                <w:right w:val="none" w:sz="0" w:space="0" w:color="auto"/>
                              </w:divBdr>
                            </w:div>
                            <w:div w:id="1446316572">
                              <w:marLeft w:val="0"/>
                              <w:marRight w:val="0"/>
                              <w:marTop w:val="0"/>
                              <w:marBottom w:val="0"/>
                              <w:divBdr>
                                <w:top w:val="none" w:sz="0" w:space="0" w:color="auto"/>
                                <w:left w:val="none" w:sz="0" w:space="0" w:color="auto"/>
                                <w:bottom w:val="none" w:sz="0" w:space="0" w:color="auto"/>
                                <w:right w:val="none" w:sz="0" w:space="0" w:color="auto"/>
                              </w:divBdr>
                            </w:div>
                            <w:div w:id="1318849622">
                              <w:marLeft w:val="0"/>
                              <w:marRight w:val="0"/>
                              <w:marTop w:val="0"/>
                              <w:marBottom w:val="0"/>
                              <w:divBdr>
                                <w:top w:val="none" w:sz="0" w:space="0" w:color="auto"/>
                                <w:left w:val="none" w:sz="0" w:space="0" w:color="auto"/>
                                <w:bottom w:val="none" w:sz="0" w:space="0" w:color="auto"/>
                                <w:right w:val="none" w:sz="0" w:space="0" w:color="auto"/>
                              </w:divBdr>
                            </w:div>
                            <w:div w:id="1701006416">
                              <w:marLeft w:val="0"/>
                              <w:marRight w:val="0"/>
                              <w:marTop w:val="0"/>
                              <w:marBottom w:val="0"/>
                              <w:divBdr>
                                <w:top w:val="none" w:sz="0" w:space="0" w:color="auto"/>
                                <w:left w:val="none" w:sz="0" w:space="0" w:color="auto"/>
                                <w:bottom w:val="none" w:sz="0" w:space="0" w:color="auto"/>
                                <w:right w:val="none" w:sz="0" w:space="0" w:color="auto"/>
                              </w:divBdr>
                            </w:div>
                            <w:div w:id="278948956">
                              <w:marLeft w:val="0"/>
                              <w:marRight w:val="0"/>
                              <w:marTop w:val="0"/>
                              <w:marBottom w:val="0"/>
                              <w:divBdr>
                                <w:top w:val="none" w:sz="0" w:space="0" w:color="auto"/>
                                <w:left w:val="none" w:sz="0" w:space="0" w:color="auto"/>
                                <w:bottom w:val="none" w:sz="0" w:space="0" w:color="auto"/>
                                <w:right w:val="none" w:sz="0" w:space="0" w:color="auto"/>
                              </w:divBdr>
                            </w:div>
                            <w:div w:id="451628436">
                              <w:marLeft w:val="0"/>
                              <w:marRight w:val="0"/>
                              <w:marTop w:val="0"/>
                              <w:marBottom w:val="0"/>
                              <w:divBdr>
                                <w:top w:val="none" w:sz="0" w:space="0" w:color="auto"/>
                                <w:left w:val="none" w:sz="0" w:space="0" w:color="auto"/>
                                <w:bottom w:val="none" w:sz="0" w:space="0" w:color="auto"/>
                                <w:right w:val="none" w:sz="0" w:space="0" w:color="auto"/>
                              </w:divBdr>
                            </w:div>
                            <w:div w:id="1855991552">
                              <w:marLeft w:val="0"/>
                              <w:marRight w:val="0"/>
                              <w:marTop w:val="0"/>
                              <w:marBottom w:val="0"/>
                              <w:divBdr>
                                <w:top w:val="none" w:sz="0" w:space="0" w:color="auto"/>
                                <w:left w:val="none" w:sz="0" w:space="0" w:color="auto"/>
                                <w:bottom w:val="none" w:sz="0" w:space="0" w:color="auto"/>
                                <w:right w:val="none" w:sz="0" w:space="0" w:color="auto"/>
                              </w:divBdr>
                            </w:div>
                            <w:div w:id="624311932">
                              <w:marLeft w:val="0"/>
                              <w:marRight w:val="0"/>
                              <w:marTop w:val="0"/>
                              <w:marBottom w:val="0"/>
                              <w:divBdr>
                                <w:top w:val="none" w:sz="0" w:space="0" w:color="auto"/>
                                <w:left w:val="none" w:sz="0" w:space="0" w:color="auto"/>
                                <w:bottom w:val="none" w:sz="0" w:space="0" w:color="auto"/>
                                <w:right w:val="none" w:sz="0" w:space="0" w:color="auto"/>
                              </w:divBdr>
                            </w:div>
                          </w:divsChild>
                        </w:div>
                        <w:div w:id="1364674914">
                          <w:marLeft w:val="0"/>
                          <w:marRight w:val="0"/>
                          <w:marTop w:val="0"/>
                          <w:marBottom w:val="0"/>
                          <w:divBdr>
                            <w:top w:val="none" w:sz="0" w:space="0" w:color="auto"/>
                            <w:left w:val="none" w:sz="0" w:space="0" w:color="auto"/>
                            <w:bottom w:val="none" w:sz="0" w:space="0" w:color="auto"/>
                            <w:right w:val="none" w:sz="0" w:space="0" w:color="auto"/>
                          </w:divBdr>
                          <w:divsChild>
                            <w:div w:id="746028132">
                              <w:marLeft w:val="0"/>
                              <w:marRight w:val="0"/>
                              <w:marTop w:val="0"/>
                              <w:marBottom w:val="0"/>
                              <w:divBdr>
                                <w:top w:val="none" w:sz="0" w:space="0" w:color="auto"/>
                                <w:left w:val="none" w:sz="0" w:space="0" w:color="auto"/>
                                <w:bottom w:val="none" w:sz="0" w:space="0" w:color="auto"/>
                                <w:right w:val="none" w:sz="0" w:space="0" w:color="auto"/>
                              </w:divBdr>
                            </w:div>
                            <w:div w:id="364673862">
                              <w:marLeft w:val="0"/>
                              <w:marRight w:val="0"/>
                              <w:marTop w:val="0"/>
                              <w:marBottom w:val="0"/>
                              <w:divBdr>
                                <w:top w:val="none" w:sz="0" w:space="0" w:color="auto"/>
                                <w:left w:val="none" w:sz="0" w:space="0" w:color="auto"/>
                                <w:bottom w:val="none" w:sz="0" w:space="0" w:color="auto"/>
                                <w:right w:val="none" w:sz="0" w:space="0" w:color="auto"/>
                              </w:divBdr>
                            </w:div>
                            <w:div w:id="1495612093">
                              <w:marLeft w:val="0"/>
                              <w:marRight w:val="0"/>
                              <w:marTop w:val="0"/>
                              <w:marBottom w:val="0"/>
                              <w:divBdr>
                                <w:top w:val="none" w:sz="0" w:space="0" w:color="auto"/>
                                <w:left w:val="none" w:sz="0" w:space="0" w:color="auto"/>
                                <w:bottom w:val="none" w:sz="0" w:space="0" w:color="auto"/>
                                <w:right w:val="none" w:sz="0" w:space="0" w:color="auto"/>
                              </w:divBdr>
                            </w:div>
                            <w:div w:id="487746448">
                              <w:marLeft w:val="0"/>
                              <w:marRight w:val="0"/>
                              <w:marTop w:val="0"/>
                              <w:marBottom w:val="0"/>
                              <w:divBdr>
                                <w:top w:val="none" w:sz="0" w:space="0" w:color="auto"/>
                                <w:left w:val="none" w:sz="0" w:space="0" w:color="auto"/>
                                <w:bottom w:val="none" w:sz="0" w:space="0" w:color="auto"/>
                                <w:right w:val="none" w:sz="0" w:space="0" w:color="auto"/>
                              </w:divBdr>
                            </w:div>
                            <w:div w:id="1978296541">
                              <w:marLeft w:val="0"/>
                              <w:marRight w:val="0"/>
                              <w:marTop w:val="0"/>
                              <w:marBottom w:val="0"/>
                              <w:divBdr>
                                <w:top w:val="none" w:sz="0" w:space="0" w:color="auto"/>
                                <w:left w:val="none" w:sz="0" w:space="0" w:color="auto"/>
                                <w:bottom w:val="none" w:sz="0" w:space="0" w:color="auto"/>
                                <w:right w:val="none" w:sz="0" w:space="0" w:color="auto"/>
                              </w:divBdr>
                            </w:div>
                            <w:div w:id="420226493">
                              <w:marLeft w:val="0"/>
                              <w:marRight w:val="0"/>
                              <w:marTop w:val="0"/>
                              <w:marBottom w:val="0"/>
                              <w:divBdr>
                                <w:top w:val="none" w:sz="0" w:space="0" w:color="auto"/>
                                <w:left w:val="none" w:sz="0" w:space="0" w:color="auto"/>
                                <w:bottom w:val="none" w:sz="0" w:space="0" w:color="auto"/>
                                <w:right w:val="none" w:sz="0" w:space="0" w:color="auto"/>
                              </w:divBdr>
                            </w:div>
                            <w:div w:id="550383481">
                              <w:marLeft w:val="0"/>
                              <w:marRight w:val="0"/>
                              <w:marTop w:val="0"/>
                              <w:marBottom w:val="0"/>
                              <w:divBdr>
                                <w:top w:val="none" w:sz="0" w:space="0" w:color="auto"/>
                                <w:left w:val="none" w:sz="0" w:space="0" w:color="auto"/>
                                <w:bottom w:val="none" w:sz="0" w:space="0" w:color="auto"/>
                                <w:right w:val="none" w:sz="0" w:space="0" w:color="auto"/>
                              </w:divBdr>
                            </w:div>
                          </w:divsChild>
                        </w:div>
                        <w:div w:id="1495805173">
                          <w:marLeft w:val="0"/>
                          <w:marRight w:val="0"/>
                          <w:marTop w:val="0"/>
                          <w:marBottom w:val="0"/>
                          <w:divBdr>
                            <w:top w:val="none" w:sz="0" w:space="0" w:color="auto"/>
                            <w:left w:val="none" w:sz="0" w:space="0" w:color="auto"/>
                            <w:bottom w:val="none" w:sz="0" w:space="0" w:color="auto"/>
                            <w:right w:val="none" w:sz="0" w:space="0" w:color="auto"/>
                          </w:divBdr>
                          <w:divsChild>
                            <w:div w:id="1829517022">
                              <w:marLeft w:val="0"/>
                              <w:marRight w:val="0"/>
                              <w:marTop w:val="0"/>
                              <w:marBottom w:val="0"/>
                              <w:divBdr>
                                <w:top w:val="none" w:sz="0" w:space="0" w:color="auto"/>
                                <w:left w:val="none" w:sz="0" w:space="0" w:color="auto"/>
                                <w:bottom w:val="none" w:sz="0" w:space="0" w:color="auto"/>
                                <w:right w:val="none" w:sz="0" w:space="0" w:color="auto"/>
                              </w:divBdr>
                            </w:div>
                            <w:div w:id="1567297025">
                              <w:marLeft w:val="0"/>
                              <w:marRight w:val="0"/>
                              <w:marTop w:val="0"/>
                              <w:marBottom w:val="0"/>
                              <w:divBdr>
                                <w:top w:val="none" w:sz="0" w:space="0" w:color="auto"/>
                                <w:left w:val="none" w:sz="0" w:space="0" w:color="auto"/>
                                <w:bottom w:val="none" w:sz="0" w:space="0" w:color="auto"/>
                                <w:right w:val="none" w:sz="0" w:space="0" w:color="auto"/>
                              </w:divBdr>
                            </w:div>
                            <w:div w:id="865171320">
                              <w:marLeft w:val="0"/>
                              <w:marRight w:val="0"/>
                              <w:marTop w:val="0"/>
                              <w:marBottom w:val="0"/>
                              <w:divBdr>
                                <w:top w:val="none" w:sz="0" w:space="0" w:color="auto"/>
                                <w:left w:val="none" w:sz="0" w:space="0" w:color="auto"/>
                                <w:bottom w:val="none" w:sz="0" w:space="0" w:color="auto"/>
                                <w:right w:val="none" w:sz="0" w:space="0" w:color="auto"/>
                              </w:divBdr>
                            </w:div>
                            <w:div w:id="175049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7961">
                      <w:marLeft w:val="0"/>
                      <w:marRight w:val="0"/>
                      <w:marTop w:val="0"/>
                      <w:marBottom w:val="0"/>
                      <w:divBdr>
                        <w:top w:val="none" w:sz="0" w:space="0" w:color="auto"/>
                        <w:left w:val="none" w:sz="0" w:space="0" w:color="auto"/>
                        <w:bottom w:val="none" w:sz="0" w:space="0" w:color="auto"/>
                        <w:right w:val="none" w:sz="0" w:space="0" w:color="auto"/>
                      </w:divBdr>
                      <w:divsChild>
                        <w:div w:id="780026415">
                          <w:marLeft w:val="0"/>
                          <w:marRight w:val="0"/>
                          <w:marTop w:val="0"/>
                          <w:marBottom w:val="0"/>
                          <w:divBdr>
                            <w:top w:val="none" w:sz="0" w:space="0" w:color="auto"/>
                            <w:left w:val="none" w:sz="0" w:space="0" w:color="auto"/>
                            <w:bottom w:val="none" w:sz="0" w:space="0" w:color="auto"/>
                            <w:right w:val="none" w:sz="0" w:space="0" w:color="auto"/>
                          </w:divBdr>
                        </w:div>
                        <w:div w:id="1331176740">
                          <w:marLeft w:val="0"/>
                          <w:marRight w:val="0"/>
                          <w:marTop w:val="0"/>
                          <w:marBottom w:val="0"/>
                          <w:divBdr>
                            <w:top w:val="none" w:sz="0" w:space="0" w:color="auto"/>
                            <w:left w:val="none" w:sz="0" w:space="0" w:color="auto"/>
                            <w:bottom w:val="none" w:sz="0" w:space="0" w:color="auto"/>
                            <w:right w:val="none" w:sz="0" w:space="0" w:color="auto"/>
                          </w:divBdr>
                        </w:div>
                        <w:div w:id="1897735010">
                          <w:marLeft w:val="0"/>
                          <w:marRight w:val="0"/>
                          <w:marTop w:val="0"/>
                          <w:marBottom w:val="0"/>
                          <w:divBdr>
                            <w:top w:val="none" w:sz="0" w:space="0" w:color="auto"/>
                            <w:left w:val="none" w:sz="0" w:space="0" w:color="auto"/>
                            <w:bottom w:val="none" w:sz="0" w:space="0" w:color="auto"/>
                            <w:right w:val="none" w:sz="0" w:space="0" w:color="auto"/>
                          </w:divBdr>
                        </w:div>
                        <w:div w:id="919801183">
                          <w:marLeft w:val="0"/>
                          <w:marRight w:val="0"/>
                          <w:marTop w:val="0"/>
                          <w:marBottom w:val="0"/>
                          <w:divBdr>
                            <w:top w:val="none" w:sz="0" w:space="0" w:color="auto"/>
                            <w:left w:val="none" w:sz="0" w:space="0" w:color="auto"/>
                            <w:bottom w:val="none" w:sz="0" w:space="0" w:color="auto"/>
                            <w:right w:val="none" w:sz="0" w:space="0" w:color="auto"/>
                          </w:divBdr>
                        </w:div>
                        <w:div w:id="1403332457">
                          <w:marLeft w:val="0"/>
                          <w:marRight w:val="0"/>
                          <w:marTop w:val="0"/>
                          <w:marBottom w:val="0"/>
                          <w:divBdr>
                            <w:top w:val="none" w:sz="0" w:space="0" w:color="auto"/>
                            <w:left w:val="none" w:sz="0" w:space="0" w:color="auto"/>
                            <w:bottom w:val="none" w:sz="0" w:space="0" w:color="auto"/>
                            <w:right w:val="none" w:sz="0" w:space="0" w:color="auto"/>
                          </w:divBdr>
                        </w:div>
                        <w:div w:id="137385692">
                          <w:marLeft w:val="0"/>
                          <w:marRight w:val="0"/>
                          <w:marTop w:val="0"/>
                          <w:marBottom w:val="0"/>
                          <w:divBdr>
                            <w:top w:val="none" w:sz="0" w:space="0" w:color="auto"/>
                            <w:left w:val="none" w:sz="0" w:space="0" w:color="auto"/>
                            <w:bottom w:val="none" w:sz="0" w:space="0" w:color="auto"/>
                            <w:right w:val="none" w:sz="0" w:space="0" w:color="auto"/>
                          </w:divBdr>
                        </w:div>
                        <w:div w:id="1019310923">
                          <w:marLeft w:val="0"/>
                          <w:marRight w:val="0"/>
                          <w:marTop w:val="0"/>
                          <w:marBottom w:val="0"/>
                          <w:divBdr>
                            <w:top w:val="none" w:sz="0" w:space="0" w:color="auto"/>
                            <w:left w:val="none" w:sz="0" w:space="0" w:color="auto"/>
                            <w:bottom w:val="none" w:sz="0" w:space="0" w:color="auto"/>
                            <w:right w:val="none" w:sz="0" w:space="0" w:color="auto"/>
                          </w:divBdr>
                        </w:div>
                        <w:div w:id="1528371673">
                          <w:marLeft w:val="0"/>
                          <w:marRight w:val="0"/>
                          <w:marTop w:val="0"/>
                          <w:marBottom w:val="0"/>
                          <w:divBdr>
                            <w:top w:val="none" w:sz="0" w:space="0" w:color="auto"/>
                            <w:left w:val="none" w:sz="0" w:space="0" w:color="auto"/>
                            <w:bottom w:val="none" w:sz="0" w:space="0" w:color="auto"/>
                            <w:right w:val="none" w:sz="0" w:space="0" w:color="auto"/>
                          </w:divBdr>
                        </w:div>
                        <w:div w:id="1168449767">
                          <w:marLeft w:val="0"/>
                          <w:marRight w:val="0"/>
                          <w:marTop w:val="0"/>
                          <w:marBottom w:val="0"/>
                          <w:divBdr>
                            <w:top w:val="none" w:sz="0" w:space="0" w:color="auto"/>
                            <w:left w:val="none" w:sz="0" w:space="0" w:color="auto"/>
                            <w:bottom w:val="none" w:sz="0" w:space="0" w:color="auto"/>
                            <w:right w:val="none" w:sz="0" w:space="0" w:color="auto"/>
                          </w:divBdr>
                        </w:div>
                        <w:div w:id="40905872">
                          <w:marLeft w:val="0"/>
                          <w:marRight w:val="0"/>
                          <w:marTop w:val="0"/>
                          <w:marBottom w:val="0"/>
                          <w:divBdr>
                            <w:top w:val="none" w:sz="0" w:space="0" w:color="auto"/>
                            <w:left w:val="none" w:sz="0" w:space="0" w:color="auto"/>
                            <w:bottom w:val="none" w:sz="0" w:space="0" w:color="auto"/>
                            <w:right w:val="none" w:sz="0" w:space="0" w:color="auto"/>
                          </w:divBdr>
                          <w:divsChild>
                            <w:div w:id="367876087">
                              <w:marLeft w:val="0"/>
                              <w:marRight w:val="0"/>
                              <w:marTop w:val="0"/>
                              <w:marBottom w:val="0"/>
                              <w:divBdr>
                                <w:top w:val="none" w:sz="0" w:space="0" w:color="auto"/>
                                <w:left w:val="none" w:sz="0" w:space="0" w:color="auto"/>
                                <w:bottom w:val="none" w:sz="0" w:space="0" w:color="auto"/>
                                <w:right w:val="none" w:sz="0" w:space="0" w:color="auto"/>
                              </w:divBdr>
                            </w:div>
                            <w:div w:id="1451586882">
                              <w:marLeft w:val="0"/>
                              <w:marRight w:val="0"/>
                              <w:marTop w:val="0"/>
                              <w:marBottom w:val="0"/>
                              <w:divBdr>
                                <w:top w:val="none" w:sz="0" w:space="0" w:color="auto"/>
                                <w:left w:val="none" w:sz="0" w:space="0" w:color="auto"/>
                                <w:bottom w:val="none" w:sz="0" w:space="0" w:color="auto"/>
                                <w:right w:val="none" w:sz="0" w:space="0" w:color="auto"/>
                              </w:divBdr>
                            </w:div>
                          </w:divsChild>
                        </w:div>
                        <w:div w:id="1635062528">
                          <w:marLeft w:val="0"/>
                          <w:marRight w:val="0"/>
                          <w:marTop w:val="0"/>
                          <w:marBottom w:val="0"/>
                          <w:divBdr>
                            <w:top w:val="none" w:sz="0" w:space="0" w:color="auto"/>
                            <w:left w:val="none" w:sz="0" w:space="0" w:color="auto"/>
                            <w:bottom w:val="none" w:sz="0" w:space="0" w:color="auto"/>
                            <w:right w:val="none" w:sz="0" w:space="0" w:color="auto"/>
                          </w:divBdr>
                          <w:divsChild>
                            <w:div w:id="959533162">
                              <w:marLeft w:val="0"/>
                              <w:marRight w:val="0"/>
                              <w:marTop w:val="0"/>
                              <w:marBottom w:val="0"/>
                              <w:divBdr>
                                <w:top w:val="none" w:sz="0" w:space="0" w:color="auto"/>
                                <w:left w:val="none" w:sz="0" w:space="0" w:color="auto"/>
                                <w:bottom w:val="none" w:sz="0" w:space="0" w:color="auto"/>
                                <w:right w:val="none" w:sz="0" w:space="0" w:color="auto"/>
                              </w:divBdr>
                            </w:div>
                            <w:div w:id="1462655350">
                              <w:marLeft w:val="0"/>
                              <w:marRight w:val="0"/>
                              <w:marTop w:val="0"/>
                              <w:marBottom w:val="0"/>
                              <w:divBdr>
                                <w:top w:val="none" w:sz="0" w:space="0" w:color="auto"/>
                                <w:left w:val="none" w:sz="0" w:space="0" w:color="auto"/>
                                <w:bottom w:val="none" w:sz="0" w:space="0" w:color="auto"/>
                                <w:right w:val="none" w:sz="0" w:space="0" w:color="auto"/>
                              </w:divBdr>
                            </w:div>
                            <w:div w:id="1187645718">
                              <w:marLeft w:val="0"/>
                              <w:marRight w:val="0"/>
                              <w:marTop w:val="0"/>
                              <w:marBottom w:val="0"/>
                              <w:divBdr>
                                <w:top w:val="none" w:sz="0" w:space="0" w:color="auto"/>
                                <w:left w:val="none" w:sz="0" w:space="0" w:color="auto"/>
                                <w:bottom w:val="none" w:sz="0" w:space="0" w:color="auto"/>
                                <w:right w:val="none" w:sz="0" w:space="0" w:color="auto"/>
                              </w:divBdr>
                            </w:div>
                            <w:div w:id="852380066">
                              <w:marLeft w:val="0"/>
                              <w:marRight w:val="0"/>
                              <w:marTop w:val="0"/>
                              <w:marBottom w:val="0"/>
                              <w:divBdr>
                                <w:top w:val="none" w:sz="0" w:space="0" w:color="auto"/>
                                <w:left w:val="none" w:sz="0" w:space="0" w:color="auto"/>
                                <w:bottom w:val="none" w:sz="0" w:space="0" w:color="auto"/>
                                <w:right w:val="none" w:sz="0" w:space="0" w:color="auto"/>
                              </w:divBdr>
                            </w:div>
                          </w:divsChild>
                        </w:div>
                        <w:div w:id="1302537328">
                          <w:marLeft w:val="0"/>
                          <w:marRight w:val="0"/>
                          <w:marTop w:val="0"/>
                          <w:marBottom w:val="0"/>
                          <w:divBdr>
                            <w:top w:val="none" w:sz="0" w:space="0" w:color="auto"/>
                            <w:left w:val="none" w:sz="0" w:space="0" w:color="auto"/>
                            <w:bottom w:val="none" w:sz="0" w:space="0" w:color="auto"/>
                            <w:right w:val="none" w:sz="0" w:space="0" w:color="auto"/>
                          </w:divBdr>
                          <w:divsChild>
                            <w:div w:id="1171943477">
                              <w:marLeft w:val="0"/>
                              <w:marRight w:val="0"/>
                              <w:marTop w:val="0"/>
                              <w:marBottom w:val="0"/>
                              <w:divBdr>
                                <w:top w:val="none" w:sz="0" w:space="0" w:color="auto"/>
                                <w:left w:val="none" w:sz="0" w:space="0" w:color="auto"/>
                                <w:bottom w:val="none" w:sz="0" w:space="0" w:color="auto"/>
                                <w:right w:val="none" w:sz="0" w:space="0" w:color="auto"/>
                              </w:divBdr>
                            </w:div>
                            <w:div w:id="1893272148">
                              <w:marLeft w:val="0"/>
                              <w:marRight w:val="0"/>
                              <w:marTop w:val="0"/>
                              <w:marBottom w:val="0"/>
                              <w:divBdr>
                                <w:top w:val="none" w:sz="0" w:space="0" w:color="auto"/>
                                <w:left w:val="none" w:sz="0" w:space="0" w:color="auto"/>
                                <w:bottom w:val="none" w:sz="0" w:space="0" w:color="auto"/>
                                <w:right w:val="none" w:sz="0" w:space="0" w:color="auto"/>
                              </w:divBdr>
                            </w:div>
                            <w:div w:id="743726926">
                              <w:marLeft w:val="0"/>
                              <w:marRight w:val="0"/>
                              <w:marTop w:val="0"/>
                              <w:marBottom w:val="0"/>
                              <w:divBdr>
                                <w:top w:val="none" w:sz="0" w:space="0" w:color="auto"/>
                                <w:left w:val="none" w:sz="0" w:space="0" w:color="auto"/>
                                <w:bottom w:val="none" w:sz="0" w:space="0" w:color="auto"/>
                                <w:right w:val="none" w:sz="0" w:space="0" w:color="auto"/>
                              </w:divBdr>
                            </w:div>
                            <w:div w:id="749081129">
                              <w:marLeft w:val="0"/>
                              <w:marRight w:val="0"/>
                              <w:marTop w:val="0"/>
                              <w:marBottom w:val="0"/>
                              <w:divBdr>
                                <w:top w:val="none" w:sz="0" w:space="0" w:color="auto"/>
                                <w:left w:val="none" w:sz="0" w:space="0" w:color="auto"/>
                                <w:bottom w:val="none" w:sz="0" w:space="0" w:color="auto"/>
                                <w:right w:val="none" w:sz="0" w:space="0" w:color="auto"/>
                              </w:divBdr>
                            </w:div>
                          </w:divsChild>
                        </w:div>
                        <w:div w:id="1936211381">
                          <w:marLeft w:val="0"/>
                          <w:marRight w:val="0"/>
                          <w:marTop w:val="0"/>
                          <w:marBottom w:val="0"/>
                          <w:divBdr>
                            <w:top w:val="none" w:sz="0" w:space="0" w:color="auto"/>
                            <w:left w:val="none" w:sz="0" w:space="0" w:color="auto"/>
                            <w:bottom w:val="none" w:sz="0" w:space="0" w:color="auto"/>
                            <w:right w:val="none" w:sz="0" w:space="0" w:color="auto"/>
                          </w:divBdr>
                          <w:divsChild>
                            <w:div w:id="1886287196">
                              <w:marLeft w:val="0"/>
                              <w:marRight w:val="0"/>
                              <w:marTop w:val="0"/>
                              <w:marBottom w:val="0"/>
                              <w:divBdr>
                                <w:top w:val="none" w:sz="0" w:space="0" w:color="auto"/>
                                <w:left w:val="none" w:sz="0" w:space="0" w:color="auto"/>
                                <w:bottom w:val="none" w:sz="0" w:space="0" w:color="auto"/>
                                <w:right w:val="none" w:sz="0" w:space="0" w:color="auto"/>
                              </w:divBdr>
                            </w:div>
                            <w:div w:id="1221282910">
                              <w:marLeft w:val="0"/>
                              <w:marRight w:val="0"/>
                              <w:marTop w:val="0"/>
                              <w:marBottom w:val="0"/>
                              <w:divBdr>
                                <w:top w:val="none" w:sz="0" w:space="0" w:color="auto"/>
                                <w:left w:val="none" w:sz="0" w:space="0" w:color="auto"/>
                                <w:bottom w:val="none" w:sz="0" w:space="0" w:color="auto"/>
                                <w:right w:val="none" w:sz="0" w:space="0" w:color="auto"/>
                              </w:divBdr>
                            </w:div>
                            <w:div w:id="618491672">
                              <w:marLeft w:val="0"/>
                              <w:marRight w:val="0"/>
                              <w:marTop w:val="0"/>
                              <w:marBottom w:val="0"/>
                              <w:divBdr>
                                <w:top w:val="none" w:sz="0" w:space="0" w:color="auto"/>
                                <w:left w:val="none" w:sz="0" w:space="0" w:color="auto"/>
                                <w:bottom w:val="none" w:sz="0" w:space="0" w:color="auto"/>
                                <w:right w:val="none" w:sz="0" w:space="0" w:color="auto"/>
                              </w:divBdr>
                            </w:div>
                            <w:div w:id="1000161469">
                              <w:marLeft w:val="0"/>
                              <w:marRight w:val="0"/>
                              <w:marTop w:val="0"/>
                              <w:marBottom w:val="0"/>
                              <w:divBdr>
                                <w:top w:val="none" w:sz="0" w:space="0" w:color="auto"/>
                                <w:left w:val="none" w:sz="0" w:space="0" w:color="auto"/>
                                <w:bottom w:val="none" w:sz="0" w:space="0" w:color="auto"/>
                                <w:right w:val="none" w:sz="0" w:space="0" w:color="auto"/>
                              </w:divBdr>
                            </w:div>
                            <w:div w:id="335423224">
                              <w:marLeft w:val="0"/>
                              <w:marRight w:val="0"/>
                              <w:marTop w:val="0"/>
                              <w:marBottom w:val="0"/>
                              <w:divBdr>
                                <w:top w:val="none" w:sz="0" w:space="0" w:color="auto"/>
                                <w:left w:val="none" w:sz="0" w:space="0" w:color="auto"/>
                                <w:bottom w:val="none" w:sz="0" w:space="0" w:color="auto"/>
                                <w:right w:val="none" w:sz="0" w:space="0" w:color="auto"/>
                              </w:divBdr>
                            </w:div>
                            <w:div w:id="980618272">
                              <w:marLeft w:val="0"/>
                              <w:marRight w:val="0"/>
                              <w:marTop w:val="0"/>
                              <w:marBottom w:val="0"/>
                              <w:divBdr>
                                <w:top w:val="none" w:sz="0" w:space="0" w:color="auto"/>
                                <w:left w:val="none" w:sz="0" w:space="0" w:color="auto"/>
                                <w:bottom w:val="none" w:sz="0" w:space="0" w:color="auto"/>
                                <w:right w:val="none" w:sz="0" w:space="0" w:color="auto"/>
                              </w:divBdr>
                            </w:div>
                            <w:div w:id="1000695796">
                              <w:marLeft w:val="0"/>
                              <w:marRight w:val="0"/>
                              <w:marTop w:val="0"/>
                              <w:marBottom w:val="0"/>
                              <w:divBdr>
                                <w:top w:val="none" w:sz="0" w:space="0" w:color="auto"/>
                                <w:left w:val="none" w:sz="0" w:space="0" w:color="auto"/>
                                <w:bottom w:val="none" w:sz="0" w:space="0" w:color="auto"/>
                                <w:right w:val="none" w:sz="0" w:space="0" w:color="auto"/>
                              </w:divBdr>
                            </w:div>
                            <w:div w:id="1795782771">
                              <w:marLeft w:val="0"/>
                              <w:marRight w:val="0"/>
                              <w:marTop w:val="0"/>
                              <w:marBottom w:val="0"/>
                              <w:divBdr>
                                <w:top w:val="none" w:sz="0" w:space="0" w:color="auto"/>
                                <w:left w:val="none" w:sz="0" w:space="0" w:color="auto"/>
                                <w:bottom w:val="none" w:sz="0" w:space="0" w:color="auto"/>
                                <w:right w:val="none" w:sz="0" w:space="0" w:color="auto"/>
                              </w:divBdr>
                            </w:div>
                          </w:divsChild>
                        </w:div>
                        <w:div w:id="151066465">
                          <w:marLeft w:val="0"/>
                          <w:marRight w:val="0"/>
                          <w:marTop w:val="0"/>
                          <w:marBottom w:val="0"/>
                          <w:divBdr>
                            <w:top w:val="none" w:sz="0" w:space="0" w:color="auto"/>
                            <w:left w:val="none" w:sz="0" w:space="0" w:color="auto"/>
                            <w:bottom w:val="none" w:sz="0" w:space="0" w:color="auto"/>
                            <w:right w:val="none" w:sz="0" w:space="0" w:color="auto"/>
                          </w:divBdr>
                          <w:divsChild>
                            <w:div w:id="1215770963">
                              <w:marLeft w:val="0"/>
                              <w:marRight w:val="0"/>
                              <w:marTop w:val="0"/>
                              <w:marBottom w:val="0"/>
                              <w:divBdr>
                                <w:top w:val="none" w:sz="0" w:space="0" w:color="auto"/>
                                <w:left w:val="none" w:sz="0" w:space="0" w:color="auto"/>
                                <w:bottom w:val="none" w:sz="0" w:space="0" w:color="auto"/>
                                <w:right w:val="none" w:sz="0" w:space="0" w:color="auto"/>
                              </w:divBdr>
                            </w:div>
                            <w:div w:id="172495675">
                              <w:marLeft w:val="0"/>
                              <w:marRight w:val="0"/>
                              <w:marTop w:val="0"/>
                              <w:marBottom w:val="0"/>
                              <w:divBdr>
                                <w:top w:val="none" w:sz="0" w:space="0" w:color="auto"/>
                                <w:left w:val="none" w:sz="0" w:space="0" w:color="auto"/>
                                <w:bottom w:val="none" w:sz="0" w:space="0" w:color="auto"/>
                                <w:right w:val="none" w:sz="0" w:space="0" w:color="auto"/>
                              </w:divBdr>
                            </w:div>
                            <w:div w:id="1304382357">
                              <w:marLeft w:val="0"/>
                              <w:marRight w:val="0"/>
                              <w:marTop w:val="0"/>
                              <w:marBottom w:val="0"/>
                              <w:divBdr>
                                <w:top w:val="none" w:sz="0" w:space="0" w:color="auto"/>
                                <w:left w:val="none" w:sz="0" w:space="0" w:color="auto"/>
                                <w:bottom w:val="none" w:sz="0" w:space="0" w:color="auto"/>
                                <w:right w:val="none" w:sz="0" w:space="0" w:color="auto"/>
                              </w:divBdr>
                            </w:div>
                            <w:div w:id="4332793">
                              <w:marLeft w:val="0"/>
                              <w:marRight w:val="0"/>
                              <w:marTop w:val="0"/>
                              <w:marBottom w:val="0"/>
                              <w:divBdr>
                                <w:top w:val="none" w:sz="0" w:space="0" w:color="auto"/>
                                <w:left w:val="none" w:sz="0" w:space="0" w:color="auto"/>
                                <w:bottom w:val="none" w:sz="0" w:space="0" w:color="auto"/>
                                <w:right w:val="none" w:sz="0" w:space="0" w:color="auto"/>
                              </w:divBdr>
                            </w:div>
                            <w:div w:id="1031421912">
                              <w:marLeft w:val="0"/>
                              <w:marRight w:val="0"/>
                              <w:marTop w:val="0"/>
                              <w:marBottom w:val="0"/>
                              <w:divBdr>
                                <w:top w:val="none" w:sz="0" w:space="0" w:color="auto"/>
                                <w:left w:val="none" w:sz="0" w:space="0" w:color="auto"/>
                                <w:bottom w:val="none" w:sz="0" w:space="0" w:color="auto"/>
                                <w:right w:val="none" w:sz="0" w:space="0" w:color="auto"/>
                              </w:divBdr>
                            </w:div>
                            <w:div w:id="1560432994">
                              <w:marLeft w:val="0"/>
                              <w:marRight w:val="0"/>
                              <w:marTop w:val="0"/>
                              <w:marBottom w:val="0"/>
                              <w:divBdr>
                                <w:top w:val="none" w:sz="0" w:space="0" w:color="auto"/>
                                <w:left w:val="none" w:sz="0" w:space="0" w:color="auto"/>
                                <w:bottom w:val="none" w:sz="0" w:space="0" w:color="auto"/>
                                <w:right w:val="none" w:sz="0" w:space="0" w:color="auto"/>
                              </w:divBdr>
                            </w:div>
                            <w:div w:id="1897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4080">
                  <w:marLeft w:val="0"/>
                  <w:marRight w:val="0"/>
                  <w:marTop w:val="0"/>
                  <w:marBottom w:val="0"/>
                  <w:divBdr>
                    <w:top w:val="none" w:sz="0" w:space="0" w:color="auto"/>
                    <w:left w:val="none" w:sz="0" w:space="0" w:color="auto"/>
                    <w:bottom w:val="none" w:sz="0" w:space="0" w:color="auto"/>
                    <w:right w:val="none" w:sz="0" w:space="0" w:color="auto"/>
                  </w:divBdr>
                  <w:divsChild>
                    <w:div w:id="448285010">
                      <w:marLeft w:val="0"/>
                      <w:marRight w:val="0"/>
                      <w:marTop w:val="0"/>
                      <w:marBottom w:val="0"/>
                      <w:divBdr>
                        <w:top w:val="none" w:sz="0" w:space="0" w:color="auto"/>
                        <w:left w:val="none" w:sz="0" w:space="0" w:color="auto"/>
                        <w:bottom w:val="none" w:sz="0" w:space="0" w:color="auto"/>
                        <w:right w:val="none" w:sz="0" w:space="0" w:color="auto"/>
                      </w:divBdr>
                      <w:divsChild>
                        <w:div w:id="1273703735">
                          <w:marLeft w:val="0"/>
                          <w:marRight w:val="0"/>
                          <w:marTop w:val="0"/>
                          <w:marBottom w:val="0"/>
                          <w:divBdr>
                            <w:top w:val="none" w:sz="0" w:space="0" w:color="auto"/>
                            <w:left w:val="none" w:sz="0" w:space="0" w:color="auto"/>
                            <w:bottom w:val="none" w:sz="0" w:space="0" w:color="auto"/>
                            <w:right w:val="none" w:sz="0" w:space="0" w:color="auto"/>
                          </w:divBdr>
                          <w:divsChild>
                            <w:div w:id="1887448320">
                              <w:marLeft w:val="0"/>
                              <w:marRight w:val="0"/>
                              <w:marTop w:val="0"/>
                              <w:marBottom w:val="0"/>
                              <w:divBdr>
                                <w:top w:val="none" w:sz="0" w:space="0" w:color="auto"/>
                                <w:left w:val="none" w:sz="0" w:space="0" w:color="auto"/>
                                <w:bottom w:val="none" w:sz="0" w:space="0" w:color="auto"/>
                                <w:right w:val="none" w:sz="0" w:space="0" w:color="auto"/>
                              </w:divBdr>
                            </w:div>
                            <w:div w:id="1278637033">
                              <w:marLeft w:val="0"/>
                              <w:marRight w:val="0"/>
                              <w:marTop w:val="0"/>
                              <w:marBottom w:val="0"/>
                              <w:divBdr>
                                <w:top w:val="none" w:sz="0" w:space="0" w:color="auto"/>
                                <w:left w:val="none" w:sz="0" w:space="0" w:color="auto"/>
                                <w:bottom w:val="none" w:sz="0" w:space="0" w:color="auto"/>
                                <w:right w:val="none" w:sz="0" w:space="0" w:color="auto"/>
                              </w:divBdr>
                            </w:div>
                            <w:div w:id="594636412">
                              <w:marLeft w:val="0"/>
                              <w:marRight w:val="0"/>
                              <w:marTop w:val="0"/>
                              <w:marBottom w:val="0"/>
                              <w:divBdr>
                                <w:top w:val="none" w:sz="0" w:space="0" w:color="auto"/>
                                <w:left w:val="none" w:sz="0" w:space="0" w:color="auto"/>
                                <w:bottom w:val="none" w:sz="0" w:space="0" w:color="auto"/>
                                <w:right w:val="none" w:sz="0" w:space="0" w:color="auto"/>
                              </w:divBdr>
                            </w:div>
                            <w:div w:id="47665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18524">
                      <w:marLeft w:val="0"/>
                      <w:marRight w:val="0"/>
                      <w:marTop w:val="0"/>
                      <w:marBottom w:val="0"/>
                      <w:divBdr>
                        <w:top w:val="none" w:sz="0" w:space="0" w:color="auto"/>
                        <w:left w:val="none" w:sz="0" w:space="0" w:color="auto"/>
                        <w:bottom w:val="none" w:sz="0" w:space="0" w:color="auto"/>
                        <w:right w:val="none" w:sz="0" w:space="0" w:color="auto"/>
                      </w:divBdr>
                      <w:divsChild>
                        <w:div w:id="1718747905">
                          <w:marLeft w:val="0"/>
                          <w:marRight w:val="0"/>
                          <w:marTop w:val="0"/>
                          <w:marBottom w:val="0"/>
                          <w:divBdr>
                            <w:top w:val="none" w:sz="0" w:space="0" w:color="auto"/>
                            <w:left w:val="none" w:sz="0" w:space="0" w:color="auto"/>
                            <w:bottom w:val="none" w:sz="0" w:space="0" w:color="auto"/>
                            <w:right w:val="none" w:sz="0" w:space="0" w:color="auto"/>
                          </w:divBdr>
                        </w:div>
                        <w:div w:id="487326409">
                          <w:marLeft w:val="0"/>
                          <w:marRight w:val="0"/>
                          <w:marTop w:val="0"/>
                          <w:marBottom w:val="0"/>
                          <w:divBdr>
                            <w:top w:val="none" w:sz="0" w:space="0" w:color="auto"/>
                            <w:left w:val="none" w:sz="0" w:space="0" w:color="auto"/>
                            <w:bottom w:val="none" w:sz="0" w:space="0" w:color="auto"/>
                            <w:right w:val="none" w:sz="0" w:space="0" w:color="auto"/>
                          </w:divBdr>
                        </w:div>
                        <w:div w:id="1368530318">
                          <w:marLeft w:val="0"/>
                          <w:marRight w:val="0"/>
                          <w:marTop w:val="0"/>
                          <w:marBottom w:val="0"/>
                          <w:divBdr>
                            <w:top w:val="none" w:sz="0" w:space="0" w:color="auto"/>
                            <w:left w:val="none" w:sz="0" w:space="0" w:color="auto"/>
                            <w:bottom w:val="none" w:sz="0" w:space="0" w:color="auto"/>
                            <w:right w:val="none" w:sz="0" w:space="0" w:color="auto"/>
                          </w:divBdr>
                        </w:div>
                        <w:div w:id="1412122680">
                          <w:marLeft w:val="0"/>
                          <w:marRight w:val="0"/>
                          <w:marTop w:val="0"/>
                          <w:marBottom w:val="0"/>
                          <w:divBdr>
                            <w:top w:val="none" w:sz="0" w:space="0" w:color="auto"/>
                            <w:left w:val="none" w:sz="0" w:space="0" w:color="auto"/>
                            <w:bottom w:val="none" w:sz="0" w:space="0" w:color="auto"/>
                            <w:right w:val="none" w:sz="0" w:space="0" w:color="auto"/>
                          </w:divBdr>
                        </w:div>
                        <w:div w:id="1472940248">
                          <w:marLeft w:val="0"/>
                          <w:marRight w:val="0"/>
                          <w:marTop w:val="0"/>
                          <w:marBottom w:val="0"/>
                          <w:divBdr>
                            <w:top w:val="none" w:sz="0" w:space="0" w:color="auto"/>
                            <w:left w:val="none" w:sz="0" w:space="0" w:color="auto"/>
                            <w:bottom w:val="none" w:sz="0" w:space="0" w:color="auto"/>
                            <w:right w:val="none" w:sz="0" w:space="0" w:color="auto"/>
                          </w:divBdr>
                        </w:div>
                        <w:div w:id="1643341768">
                          <w:marLeft w:val="0"/>
                          <w:marRight w:val="0"/>
                          <w:marTop w:val="0"/>
                          <w:marBottom w:val="0"/>
                          <w:divBdr>
                            <w:top w:val="none" w:sz="0" w:space="0" w:color="auto"/>
                            <w:left w:val="none" w:sz="0" w:space="0" w:color="auto"/>
                            <w:bottom w:val="none" w:sz="0" w:space="0" w:color="auto"/>
                            <w:right w:val="none" w:sz="0" w:space="0" w:color="auto"/>
                          </w:divBdr>
                          <w:divsChild>
                            <w:div w:id="802770373">
                              <w:marLeft w:val="0"/>
                              <w:marRight w:val="0"/>
                              <w:marTop w:val="0"/>
                              <w:marBottom w:val="0"/>
                              <w:divBdr>
                                <w:top w:val="none" w:sz="0" w:space="0" w:color="auto"/>
                                <w:left w:val="none" w:sz="0" w:space="0" w:color="auto"/>
                                <w:bottom w:val="none" w:sz="0" w:space="0" w:color="auto"/>
                                <w:right w:val="none" w:sz="0" w:space="0" w:color="auto"/>
                              </w:divBdr>
                            </w:div>
                            <w:div w:id="483745223">
                              <w:marLeft w:val="0"/>
                              <w:marRight w:val="0"/>
                              <w:marTop w:val="0"/>
                              <w:marBottom w:val="0"/>
                              <w:divBdr>
                                <w:top w:val="none" w:sz="0" w:space="0" w:color="auto"/>
                                <w:left w:val="none" w:sz="0" w:space="0" w:color="auto"/>
                                <w:bottom w:val="none" w:sz="0" w:space="0" w:color="auto"/>
                                <w:right w:val="none" w:sz="0" w:space="0" w:color="auto"/>
                              </w:divBdr>
                            </w:div>
                            <w:div w:id="1217083224">
                              <w:marLeft w:val="0"/>
                              <w:marRight w:val="0"/>
                              <w:marTop w:val="0"/>
                              <w:marBottom w:val="0"/>
                              <w:divBdr>
                                <w:top w:val="none" w:sz="0" w:space="0" w:color="auto"/>
                                <w:left w:val="none" w:sz="0" w:space="0" w:color="auto"/>
                                <w:bottom w:val="none" w:sz="0" w:space="0" w:color="auto"/>
                                <w:right w:val="none" w:sz="0" w:space="0" w:color="auto"/>
                              </w:divBdr>
                            </w:div>
                            <w:div w:id="655188561">
                              <w:marLeft w:val="0"/>
                              <w:marRight w:val="0"/>
                              <w:marTop w:val="0"/>
                              <w:marBottom w:val="0"/>
                              <w:divBdr>
                                <w:top w:val="none" w:sz="0" w:space="0" w:color="auto"/>
                                <w:left w:val="none" w:sz="0" w:space="0" w:color="auto"/>
                                <w:bottom w:val="none" w:sz="0" w:space="0" w:color="auto"/>
                                <w:right w:val="none" w:sz="0" w:space="0" w:color="auto"/>
                              </w:divBdr>
                            </w:div>
                          </w:divsChild>
                        </w:div>
                        <w:div w:id="1806896136">
                          <w:marLeft w:val="0"/>
                          <w:marRight w:val="0"/>
                          <w:marTop w:val="0"/>
                          <w:marBottom w:val="0"/>
                          <w:divBdr>
                            <w:top w:val="none" w:sz="0" w:space="0" w:color="auto"/>
                            <w:left w:val="none" w:sz="0" w:space="0" w:color="auto"/>
                            <w:bottom w:val="none" w:sz="0" w:space="0" w:color="auto"/>
                            <w:right w:val="none" w:sz="0" w:space="0" w:color="auto"/>
                          </w:divBdr>
                          <w:divsChild>
                            <w:div w:id="332102822">
                              <w:marLeft w:val="0"/>
                              <w:marRight w:val="0"/>
                              <w:marTop w:val="0"/>
                              <w:marBottom w:val="0"/>
                              <w:divBdr>
                                <w:top w:val="none" w:sz="0" w:space="0" w:color="auto"/>
                                <w:left w:val="none" w:sz="0" w:space="0" w:color="auto"/>
                                <w:bottom w:val="none" w:sz="0" w:space="0" w:color="auto"/>
                                <w:right w:val="none" w:sz="0" w:space="0" w:color="auto"/>
                              </w:divBdr>
                            </w:div>
                            <w:div w:id="1220902728">
                              <w:marLeft w:val="0"/>
                              <w:marRight w:val="0"/>
                              <w:marTop w:val="0"/>
                              <w:marBottom w:val="0"/>
                              <w:divBdr>
                                <w:top w:val="none" w:sz="0" w:space="0" w:color="auto"/>
                                <w:left w:val="none" w:sz="0" w:space="0" w:color="auto"/>
                                <w:bottom w:val="none" w:sz="0" w:space="0" w:color="auto"/>
                                <w:right w:val="none" w:sz="0" w:space="0" w:color="auto"/>
                              </w:divBdr>
                            </w:div>
                            <w:div w:id="1311835615">
                              <w:marLeft w:val="0"/>
                              <w:marRight w:val="0"/>
                              <w:marTop w:val="0"/>
                              <w:marBottom w:val="0"/>
                              <w:divBdr>
                                <w:top w:val="none" w:sz="0" w:space="0" w:color="auto"/>
                                <w:left w:val="none" w:sz="0" w:space="0" w:color="auto"/>
                                <w:bottom w:val="none" w:sz="0" w:space="0" w:color="auto"/>
                                <w:right w:val="none" w:sz="0" w:space="0" w:color="auto"/>
                              </w:divBdr>
                            </w:div>
                            <w:div w:id="2035767572">
                              <w:marLeft w:val="0"/>
                              <w:marRight w:val="0"/>
                              <w:marTop w:val="0"/>
                              <w:marBottom w:val="0"/>
                              <w:divBdr>
                                <w:top w:val="none" w:sz="0" w:space="0" w:color="auto"/>
                                <w:left w:val="none" w:sz="0" w:space="0" w:color="auto"/>
                                <w:bottom w:val="none" w:sz="0" w:space="0" w:color="auto"/>
                                <w:right w:val="none" w:sz="0" w:space="0" w:color="auto"/>
                              </w:divBdr>
                            </w:div>
                          </w:divsChild>
                        </w:div>
                        <w:div w:id="354113063">
                          <w:marLeft w:val="0"/>
                          <w:marRight w:val="0"/>
                          <w:marTop w:val="0"/>
                          <w:marBottom w:val="0"/>
                          <w:divBdr>
                            <w:top w:val="none" w:sz="0" w:space="0" w:color="auto"/>
                            <w:left w:val="none" w:sz="0" w:space="0" w:color="auto"/>
                            <w:bottom w:val="none" w:sz="0" w:space="0" w:color="auto"/>
                            <w:right w:val="none" w:sz="0" w:space="0" w:color="auto"/>
                          </w:divBdr>
                          <w:divsChild>
                            <w:div w:id="443185365">
                              <w:marLeft w:val="0"/>
                              <w:marRight w:val="0"/>
                              <w:marTop w:val="0"/>
                              <w:marBottom w:val="0"/>
                              <w:divBdr>
                                <w:top w:val="none" w:sz="0" w:space="0" w:color="auto"/>
                                <w:left w:val="none" w:sz="0" w:space="0" w:color="auto"/>
                                <w:bottom w:val="none" w:sz="0" w:space="0" w:color="auto"/>
                                <w:right w:val="none" w:sz="0" w:space="0" w:color="auto"/>
                              </w:divBdr>
                            </w:div>
                            <w:div w:id="1903756960">
                              <w:marLeft w:val="0"/>
                              <w:marRight w:val="0"/>
                              <w:marTop w:val="0"/>
                              <w:marBottom w:val="0"/>
                              <w:divBdr>
                                <w:top w:val="none" w:sz="0" w:space="0" w:color="auto"/>
                                <w:left w:val="none" w:sz="0" w:space="0" w:color="auto"/>
                                <w:bottom w:val="none" w:sz="0" w:space="0" w:color="auto"/>
                                <w:right w:val="none" w:sz="0" w:space="0" w:color="auto"/>
                              </w:divBdr>
                            </w:div>
                            <w:div w:id="1671760151">
                              <w:marLeft w:val="0"/>
                              <w:marRight w:val="0"/>
                              <w:marTop w:val="0"/>
                              <w:marBottom w:val="0"/>
                              <w:divBdr>
                                <w:top w:val="none" w:sz="0" w:space="0" w:color="auto"/>
                                <w:left w:val="none" w:sz="0" w:space="0" w:color="auto"/>
                                <w:bottom w:val="none" w:sz="0" w:space="0" w:color="auto"/>
                                <w:right w:val="none" w:sz="0" w:space="0" w:color="auto"/>
                              </w:divBdr>
                            </w:div>
                            <w:div w:id="727339921">
                              <w:marLeft w:val="0"/>
                              <w:marRight w:val="0"/>
                              <w:marTop w:val="0"/>
                              <w:marBottom w:val="0"/>
                              <w:divBdr>
                                <w:top w:val="none" w:sz="0" w:space="0" w:color="auto"/>
                                <w:left w:val="none" w:sz="0" w:space="0" w:color="auto"/>
                                <w:bottom w:val="none" w:sz="0" w:space="0" w:color="auto"/>
                                <w:right w:val="none" w:sz="0" w:space="0" w:color="auto"/>
                              </w:divBdr>
                            </w:div>
                          </w:divsChild>
                        </w:div>
                        <w:div w:id="755321871">
                          <w:marLeft w:val="0"/>
                          <w:marRight w:val="0"/>
                          <w:marTop w:val="0"/>
                          <w:marBottom w:val="0"/>
                          <w:divBdr>
                            <w:top w:val="none" w:sz="0" w:space="0" w:color="auto"/>
                            <w:left w:val="none" w:sz="0" w:space="0" w:color="auto"/>
                            <w:bottom w:val="none" w:sz="0" w:space="0" w:color="auto"/>
                            <w:right w:val="none" w:sz="0" w:space="0" w:color="auto"/>
                          </w:divBdr>
                          <w:divsChild>
                            <w:div w:id="1970089235">
                              <w:marLeft w:val="0"/>
                              <w:marRight w:val="0"/>
                              <w:marTop w:val="0"/>
                              <w:marBottom w:val="0"/>
                              <w:divBdr>
                                <w:top w:val="none" w:sz="0" w:space="0" w:color="auto"/>
                                <w:left w:val="none" w:sz="0" w:space="0" w:color="auto"/>
                                <w:bottom w:val="none" w:sz="0" w:space="0" w:color="auto"/>
                                <w:right w:val="none" w:sz="0" w:space="0" w:color="auto"/>
                              </w:divBdr>
                            </w:div>
                            <w:div w:id="904409569">
                              <w:marLeft w:val="0"/>
                              <w:marRight w:val="0"/>
                              <w:marTop w:val="0"/>
                              <w:marBottom w:val="0"/>
                              <w:divBdr>
                                <w:top w:val="none" w:sz="0" w:space="0" w:color="auto"/>
                                <w:left w:val="none" w:sz="0" w:space="0" w:color="auto"/>
                                <w:bottom w:val="none" w:sz="0" w:space="0" w:color="auto"/>
                                <w:right w:val="none" w:sz="0" w:space="0" w:color="auto"/>
                              </w:divBdr>
                            </w:div>
                            <w:div w:id="1348554497">
                              <w:marLeft w:val="0"/>
                              <w:marRight w:val="0"/>
                              <w:marTop w:val="0"/>
                              <w:marBottom w:val="0"/>
                              <w:divBdr>
                                <w:top w:val="none" w:sz="0" w:space="0" w:color="auto"/>
                                <w:left w:val="none" w:sz="0" w:space="0" w:color="auto"/>
                                <w:bottom w:val="none" w:sz="0" w:space="0" w:color="auto"/>
                                <w:right w:val="none" w:sz="0" w:space="0" w:color="auto"/>
                              </w:divBdr>
                            </w:div>
                            <w:div w:id="1253246946">
                              <w:marLeft w:val="0"/>
                              <w:marRight w:val="0"/>
                              <w:marTop w:val="0"/>
                              <w:marBottom w:val="0"/>
                              <w:divBdr>
                                <w:top w:val="none" w:sz="0" w:space="0" w:color="auto"/>
                                <w:left w:val="none" w:sz="0" w:space="0" w:color="auto"/>
                                <w:bottom w:val="none" w:sz="0" w:space="0" w:color="auto"/>
                                <w:right w:val="none" w:sz="0" w:space="0" w:color="auto"/>
                              </w:divBdr>
                            </w:div>
                            <w:div w:id="1671906942">
                              <w:marLeft w:val="0"/>
                              <w:marRight w:val="0"/>
                              <w:marTop w:val="0"/>
                              <w:marBottom w:val="0"/>
                              <w:divBdr>
                                <w:top w:val="none" w:sz="0" w:space="0" w:color="auto"/>
                                <w:left w:val="none" w:sz="0" w:space="0" w:color="auto"/>
                                <w:bottom w:val="none" w:sz="0" w:space="0" w:color="auto"/>
                                <w:right w:val="none" w:sz="0" w:space="0" w:color="auto"/>
                              </w:divBdr>
                            </w:div>
                            <w:div w:id="1426194680">
                              <w:marLeft w:val="0"/>
                              <w:marRight w:val="0"/>
                              <w:marTop w:val="0"/>
                              <w:marBottom w:val="0"/>
                              <w:divBdr>
                                <w:top w:val="none" w:sz="0" w:space="0" w:color="auto"/>
                                <w:left w:val="none" w:sz="0" w:space="0" w:color="auto"/>
                                <w:bottom w:val="none" w:sz="0" w:space="0" w:color="auto"/>
                                <w:right w:val="none" w:sz="0" w:space="0" w:color="auto"/>
                              </w:divBdr>
                            </w:div>
                          </w:divsChild>
                        </w:div>
                        <w:div w:id="719941895">
                          <w:marLeft w:val="0"/>
                          <w:marRight w:val="0"/>
                          <w:marTop w:val="0"/>
                          <w:marBottom w:val="0"/>
                          <w:divBdr>
                            <w:top w:val="none" w:sz="0" w:space="0" w:color="auto"/>
                            <w:left w:val="none" w:sz="0" w:space="0" w:color="auto"/>
                            <w:bottom w:val="none" w:sz="0" w:space="0" w:color="auto"/>
                            <w:right w:val="none" w:sz="0" w:space="0" w:color="auto"/>
                          </w:divBdr>
                        </w:div>
                      </w:divsChild>
                    </w:div>
                    <w:div w:id="1645887603">
                      <w:marLeft w:val="0"/>
                      <w:marRight w:val="0"/>
                      <w:marTop w:val="0"/>
                      <w:marBottom w:val="0"/>
                      <w:divBdr>
                        <w:top w:val="none" w:sz="0" w:space="0" w:color="auto"/>
                        <w:left w:val="none" w:sz="0" w:space="0" w:color="auto"/>
                        <w:bottom w:val="none" w:sz="0" w:space="0" w:color="auto"/>
                        <w:right w:val="none" w:sz="0" w:space="0" w:color="auto"/>
                      </w:divBdr>
                      <w:divsChild>
                        <w:div w:id="1752968935">
                          <w:marLeft w:val="0"/>
                          <w:marRight w:val="0"/>
                          <w:marTop w:val="0"/>
                          <w:marBottom w:val="0"/>
                          <w:divBdr>
                            <w:top w:val="none" w:sz="0" w:space="0" w:color="auto"/>
                            <w:left w:val="none" w:sz="0" w:space="0" w:color="auto"/>
                            <w:bottom w:val="none" w:sz="0" w:space="0" w:color="auto"/>
                            <w:right w:val="none" w:sz="0" w:space="0" w:color="auto"/>
                          </w:divBdr>
                        </w:div>
                        <w:div w:id="1063526267">
                          <w:marLeft w:val="0"/>
                          <w:marRight w:val="0"/>
                          <w:marTop w:val="0"/>
                          <w:marBottom w:val="0"/>
                          <w:divBdr>
                            <w:top w:val="none" w:sz="0" w:space="0" w:color="auto"/>
                            <w:left w:val="none" w:sz="0" w:space="0" w:color="auto"/>
                            <w:bottom w:val="none" w:sz="0" w:space="0" w:color="auto"/>
                            <w:right w:val="none" w:sz="0" w:space="0" w:color="auto"/>
                          </w:divBdr>
                        </w:div>
                        <w:div w:id="805124228">
                          <w:marLeft w:val="0"/>
                          <w:marRight w:val="0"/>
                          <w:marTop w:val="0"/>
                          <w:marBottom w:val="0"/>
                          <w:divBdr>
                            <w:top w:val="none" w:sz="0" w:space="0" w:color="auto"/>
                            <w:left w:val="none" w:sz="0" w:space="0" w:color="auto"/>
                            <w:bottom w:val="none" w:sz="0" w:space="0" w:color="auto"/>
                            <w:right w:val="none" w:sz="0" w:space="0" w:color="auto"/>
                          </w:divBdr>
                        </w:div>
                        <w:div w:id="1052265968">
                          <w:marLeft w:val="0"/>
                          <w:marRight w:val="0"/>
                          <w:marTop w:val="0"/>
                          <w:marBottom w:val="0"/>
                          <w:divBdr>
                            <w:top w:val="none" w:sz="0" w:space="0" w:color="auto"/>
                            <w:left w:val="none" w:sz="0" w:space="0" w:color="auto"/>
                            <w:bottom w:val="none" w:sz="0" w:space="0" w:color="auto"/>
                            <w:right w:val="none" w:sz="0" w:space="0" w:color="auto"/>
                          </w:divBdr>
                          <w:divsChild>
                            <w:div w:id="760759631">
                              <w:marLeft w:val="0"/>
                              <w:marRight w:val="0"/>
                              <w:marTop w:val="0"/>
                              <w:marBottom w:val="0"/>
                              <w:divBdr>
                                <w:top w:val="none" w:sz="0" w:space="0" w:color="auto"/>
                                <w:left w:val="none" w:sz="0" w:space="0" w:color="auto"/>
                                <w:bottom w:val="none" w:sz="0" w:space="0" w:color="auto"/>
                                <w:right w:val="none" w:sz="0" w:space="0" w:color="auto"/>
                              </w:divBdr>
                            </w:div>
                            <w:div w:id="1066148892">
                              <w:marLeft w:val="0"/>
                              <w:marRight w:val="0"/>
                              <w:marTop w:val="0"/>
                              <w:marBottom w:val="0"/>
                              <w:divBdr>
                                <w:top w:val="none" w:sz="0" w:space="0" w:color="auto"/>
                                <w:left w:val="none" w:sz="0" w:space="0" w:color="auto"/>
                                <w:bottom w:val="none" w:sz="0" w:space="0" w:color="auto"/>
                                <w:right w:val="none" w:sz="0" w:space="0" w:color="auto"/>
                              </w:divBdr>
                            </w:div>
                            <w:div w:id="1384406748">
                              <w:marLeft w:val="0"/>
                              <w:marRight w:val="0"/>
                              <w:marTop w:val="0"/>
                              <w:marBottom w:val="0"/>
                              <w:divBdr>
                                <w:top w:val="none" w:sz="0" w:space="0" w:color="auto"/>
                                <w:left w:val="none" w:sz="0" w:space="0" w:color="auto"/>
                                <w:bottom w:val="none" w:sz="0" w:space="0" w:color="auto"/>
                                <w:right w:val="none" w:sz="0" w:space="0" w:color="auto"/>
                              </w:divBdr>
                            </w:div>
                            <w:div w:id="640576826">
                              <w:marLeft w:val="0"/>
                              <w:marRight w:val="0"/>
                              <w:marTop w:val="0"/>
                              <w:marBottom w:val="0"/>
                              <w:divBdr>
                                <w:top w:val="none" w:sz="0" w:space="0" w:color="auto"/>
                                <w:left w:val="none" w:sz="0" w:space="0" w:color="auto"/>
                                <w:bottom w:val="none" w:sz="0" w:space="0" w:color="auto"/>
                                <w:right w:val="none" w:sz="0" w:space="0" w:color="auto"/>
                              </w:divBdr>
                            </w:div>
                            <w:div w:id="1292832539">
                              <w:marLeft w:val="0"/>
                              <w:marRight w:val="0"/>
                              <w:marTop w:val="0"/>
                              <w:marBottom w:val="0"/>
                              <w:divBdr>
                                <w:top w:val="none" w:sz="0" w:space="0" w:color="auto"/>
                                <w:left w:val="none" w:sz="0" w:space="0" w:color="auto"/>
                                <w:bottom w:val="none" w:sz="0" w:space="0" w:color="auto"/>
                                <w:right w:val="none" w:sz="0" w:space="0" w:color="auto"/>
                              </w:divBdr>
                            </w:div>
                            <w:div w:id="1738743495">
                              <w:marLeft w:val="0"/>
                              <w:marRight w:val="0"/>
                              <w:marTop w:val="0"/>
                              <w:marBottom w:val="0"/>
                              <w:divBdr>
                                <w:top w:val="none" w:sz="0" w:space="0" w:color="auto"/>
                                <w:left w:val="none" w:sz="0" w:space="0" w:color="auto"/>
                                <w:bottom w:val="none" w:sz="0" w:space="0" w:color="auto"/>
                                <w:right w:val="none" w:sz="0" w:space="0" w:color="auto"/>
                              </w:divBdr>
                            </w:div>
                          </w:divsChild>
                        </w:div>
                        <w:div w:id="2098675973">
                          <w:marLeft w:val="0"/>
                          <w:marRight w:val="0"/>
                          <w:marTop w:val="0"/>
                          <w:marBottom w:val="0"/>
                          <w:divBdr>
                            <w:top w:val="none" w:sz="0" w:space="0" w:color="auto"/>
                            <w:left w:val="none" w:sz="0" w:space="0" w:color="auto"/>
                            <w:bottom w:val="none" w:sz="0" w:space="0" w:color="auto"/>
                            <w:right w:val="none" w:sz="0" w:space="0" w:color="auto"/>
                          </w:divBdr>
                          <w:divsChild>
                            <w:div w:id="57435743">
                              <w:marLeft w:val="0"/>
                              <w:marRight w:val="0"/>
                              <w:marTop w:val="0"/>
                              <w:marBottom w:val="0"/>
                              <w:divBdr>
                                <w:top w:val="none" w:sz="0" w:space="0" w:color="auto"/>
                                <w:left w:val="none" w:sz="0" w:space="0" w:color="auto"/>
                                <w:bottom w:val="none" w:sz="0" w:space="0" w:color="auto"/>
                                <w:right w:val="none" w:sz="0" w:space="0" w:color="auto"/>
                              </w:divBdr>
                            </w:div>
                            <w:div w:id="789400114">
                              <w:marLeft w:val="0"/>
                              <w:marRight w:val="0"/>
                              <w:marTop w:val="0"/>
                              <w:marBottom w:val="0"/>
                              <w:divBdr>
                                <w:top w:val="none" w:sz="0" w:space="0" w:color="auto"/>
                                <w:left w:val="none" w:sz="0" w:space="0" w:color="auto"/>
                                <w:bottom w:val="none" w:sz="0" w:space="0" w:color="auto"/>
                                <w:right w:val="none" w:sz="0" w:space="0" w:color="auto"/>
                              </w:divBdr>
                            </w:div>
                            <w:div w:id="231309016">
                              <w:marLeft w:val="0"/>
                              <w:marRight w:val="0"/>
                              <w:marTop w:val="0"/>
                              <w:marBottom w:val="0"/>
                              <w:divBdr>
                                <w:top w:val="none" w:sz="0" w:space="0" w:color="auto"/>
                                <w:left w:val="none" w:sz="0" w:space="0" w:color="auto"/>
                                <w:bottom w:val="none" w:sz="0" w:space="0" w:color="auto"/>
                                <w:right w:val="none" w:sz="0" w:space="0" w:color="auto"/>
                              </w:divBdr>
                            </w:div>
                            <w:div w:id="622661593">
                              <w:marLeft w:val="0"/>
                              <w:marRight w:val="0"/>
                              <w:marTop w:val="0"/>
                              <w:marBottom w:val="0"/>
                              <w:divBdr>
                                <w:top w:val="none" w:sz="0" w:space="0" w:color="auto"/>
                                <w:left w:val="none" w:sz="0" w:space="0" w:color="auto"/>
                                <w:bottom w:val="none" w:sz="0" w:space="0" w:color="auto"/>
                                <w:right w:val="none" w:sz="0" w:space="0" w:color="auto"/>
                              </w:divBdr>
                            </w:div>
                          </w:divsChild>
                        </w:div>
                        <w:div w:id="149173357">
                          <w:marLeft w:val="0"/>
                          <w:marRight w:val="0"/>
                          <w:marTop w:val="0"/>
                          <w:marBottom w:val="0"/>
                          <w:divBdr>
                            <w:top w:val="none" w:sz="0" w:space="0" w:color="auto"/>
                            <w:left w:val="none" w:sz="0" w:space="0" w:color="auto"/>
                            <w:bottom w:val="none" w:sz="0" w:space="0" w:color="auto"/>
                            <w:right w:val="none" w:sz="0" w:space="0" w:color="auto"/>
                          </w:divBdr>
                          <w:divsChild>
                            <w:div w:id="1183471959">
                              <w:marLeft w:val="0"/>
                              <w:marRight w:val="0"/>
                              <w:marTop w:val="0"/>
                              <w:marBottom w:val="0"/>
                              <w:divBdr>
                                <w:top w:val="none" w:sz="0" w:space="0" w:color="auto"/>
                                <w:left w:val="none" w:sz="0" w:space="0" w:color="auto"/>
                                <w:bottom w:val="none" w:sz="0" w:space="0" w:color="auto"/>
                                <w:right w:val="none" w:sz="0" w:space="0" w:color="auto"/>
                              </w:divBdr>
                            </w:div>
                            <w:div w:id="978193143">
                              <w:marLeft w:val="0"/>
                              <w:marRight w:val="0"/>
                              <w:marTop w:val="0"/>
                              <w:marBottom w:val="0"/>
                              <w:divBdr>
                                <w:top w:val="none" w:sz="0" w:space="0" w:color="auto"/>
                                <w:left w:val="none" w:sz="0" w:space="0" w:color="auto"/>
                                <w:bottom w:val="none" w:sz="0" w:space="0" w:color="auto"/>
                                <w:right w:val="none" w:sz="0" w:space="0" w:color="auto"/>
                              </w:divBdr>
                            </w:div>
                            <w:div w:id="1644197428">
                              <w:marLeft w:val="0"/>
                              <w:marRight w:val="0"/>
                              <w:marTop w:val="0"/>
                              <w:marBottom w:val="0"/>
                              <w:divBdr>
                                <w:top w:val="none" w:sz="0" w:space="0" w:color="auto"/>
                                <w:left w:val="none" w:sz="0" w:space="0" w:color="auto"/>
                                <w:bottom w:val="none" w:sz="0" w:space="0" w:color="auto"/>
                                <w:right w:val="none" w:sz="0" w:space="0" w:color="auto"/>
                              </w:divBdr>
                            </w:div>
                            <w:div w:id="73539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64364">
                      <w:marLeft w:val="0"/>
                      <w:marRight w:val="0"/>
                      <w:marTop w:val="0"/>
                      <w:marBottom w:val="0"/>
                      <w:divBdr>
                        <w:top w:val="none" w:sz="0" w:space="0" w:color="auto"/>
                        <w:left w:val="none" w:sz="0" w:space="0" w:color="auto"/>
                        <w:bottom w:val="none" w:sz="0" w:space="0" w:color="auto"/>
                        <w:right w:val="none" w:sz="0" w:space="0" w:color="auto"/>
                      </w:divBdr>
                      <w:divsChild>
                        <w:div w:id="878201219">
                          <w:marLeft w:val="0"/>
                          <w:marRight w:val="0"/>
                          <w:marTop w:val="0"/>
                          <w:marBottom w:val="0"/>
                          <w:divBdr>
                            <w:top w:val="none" w:sz="0" w:space="0" w:color="auto"/>
                            <w:left w:val="none" w:sz="0" w:space="0" w:color="auto"/>
                            <w:bottom w:val="none" w:sz="0" w:space="0" w:color="auto"/>
                            <w:right w:val="none" w:sz="0" w:space="0" w:color="auto"/>
                          </w:divBdr>
                        </w:div>
                        <w:div w:id="128397939">
                          <w:marLeft w:val="0"/>
                          <w:marRight w:val="0"/>
                          <w:marTop w:val="0"/>
                          <w:marBottom w:val="0"/>
                          <w:divBdr>
                            <w:top w:val="none" w:sz="0" w:space="0" w:color="auto"/>
                            <w:left w:val="none" w:sz="0" w:space="0" w:color="auto"/>
                            <w:bottom w:val="none" w:sz="0" w:space="0" w:color="auto"/>
                            <w:right w:val="none" w:sz="0" w:space="0" w:color="auto"/>
                          </w:divBdr>
                        </w:div>
                        <w:div w:id="1749814013">
                          <w:marLeft w:val="0"/>
                          <w:marRight w:val="0"/>
                          <w:marTop w:val="0"/>
                          <w:marBottom w:val="0"/>
                          <w:divBdr>
                            <w:top w:val="none" w:sz="0" w:space="0" w:color="auto"/>
                            <w:left w:val="none" w:sz="0" w:space="0" w:color="auto"/>
                            <w:bottom w:val="none" w:sz="0" w:space="0" w:color="auto"/>
                            <w:right w:val="none" w:sz="0" w:space="0" w:color="auto"/>
                          </w:divBdr>
                        </w:div>
                        <w:div w:id="184947817">
                          <w:marLeft w:val="0"/>
                          <w:marRight w:val="0"/>
                          <w:marTop w:val="0"/>
                          <w:marBottom w:val="0"/>
                          <w:divBdr>
                            <w:top w:val="none" w:sz="0" w:space="0" w:color="auto"/>
                            <w:left w:val="none" w:sz="0" w:space="0" w:color="auto"/>
                            <w:bottom w:val="none" w:sz="0" w:space="0" w:color="auto"/>
                            <w:right w:val="none" w:sz="0" w:space="0" w:color="auto"/>
                          </w:divBdr>
                        </w:div>
                        <w:div w:id="1147477388">
                          <w:marLeft w:val="0"/>
                          <w:marRight w:val="0"/>
                          <w:marTop w:val="0"/>
                          <w:marBottom w:val="0"/>
                          <w:divBdr>
                            <w:top w:val="none" w:sz="0" w:space="0" w:color="auto"/>
                            <w:left w:val="none" w:sz="0" w:space="0" w:color="auto"/>
                            <w:bottom w:val="none" w:sz="0" w:space="0" w:color="auto"/>
                            <w:right w:val="none" w:sz="0" w:space="0" w:color="auto"/>
                          </w:divBdr>
                        </w:div>
                      </w:divsChild>
                    </w:div>
                    <w:div w:id="1791166712">
                      <w:marLeft w:val="0"/>
                      <w:marRight w:val="0"/>
                      <w:marTop w:val="0"/>
                      <w:marBottom w:val="0"/>
                      <w:divBdr>
                        <w:top w:val="none" w:sz="0" w:space="0" w:color="auto"/>
                        <w:left w:val="none" w:sz="0" w:space="0" w:color="auto"/>
                        <w:bottom w:val="none" w:sz="0" w:space="0" w:color="auto"/>
                        <w:right w:val="none" w:sz="0" w:space="0" w:color="auto"/>
                      </w:divBdr>
                      <w:divsChild>
                        <w:div w:id="2052915783">
                          <w:marLeft w:val="0"/>
                          <w:marRight w:val="0"/>
                          <w:marTop w:val="0"/>
                          <w:marBottom w:val="0"/>
                          <w:divBdr>
                            <w:top w:val="none" w:sz="0" w:space="0" w:color="auto"/>
                            <w:left w:val="none" w:sz="0" w:space="0" w:color="auto"/>
                            <w:bottom w:val="none" w:sz="0" w:space="0" w:color="auto"/>
                            <w:right w:val="none" w:sz="0" w:space="0" w:color="auto"/>
                          </w:divBdr>
                        </w:div>
                      </w:divsChild>
                    </w:div>
                    <w:div w:id="1674607260">
                      <w:marLeft w:val="0"/>
                      <w:marRight w:val="0"/>
                      <w:marTop w:val="0"/>
                      <w:marBottom w:val="0"/>
                      <w:divBdr>
                        <w:top w:val="none" w:sz="0" w:space="0" w:color="auto"/>
                        <w:left w:val="none" w:sz="0" w:space="0" w:color="auto"/>
                        <w:bottom w:val="none" w:sz="0" w:space="0" w:color="auto"/>
                        <w:right w:val="none" w:sz="0" w:space="0" w:color="auto"/>
                      </w:divBdr>
                      <w:divsChild>
                        <w:div w:id="1448115101">
                          <w:marLeft w:val="0"/>
                          <w:marRight w:val="0"/>
                          <w:marTop w:val="0"/>
                          <w:marBottom w:val="0"/>
                          <w:divBdr>
                            <w:top w:val="none" w:sz="0" w:space="0" w:color="auto"/>
                            <w:left w:val="none" w:sz="0" w:space="0" w:color="auto"/>
                            <w:bottom w:val="none" w:sz="0" w:space="0" w:color="auto"/>
                            <w:right w:val="none" w:sz="0" w:space="0" w:color="auto"/>
                          </w:divBdr>
                        </w:div>
                      </w:divsChild>
                    </w:div>
                    <w:div w:id="526871007">
                      <w:marLeft w:val="0"/>
                      <w:marRight w:val="0"/>
                      <w:marTop w:val="0"/>
                      <w:marBottom w:val="0"/>
                      <w:divBdr>
                        <w:top w:val="none" w:sz="0" w:space="0" w:color="auto"/>
                        <w:left w:val="none" w:sz="0" w:space="0" w:color="auto"/>
                        <w:bottom w:val="none" w:sz="0" w:space="0" w:color="auto"/>
                        <w:right w:val="none" w:sz="0" w:space="0" w:color="auto"/>
                      </w:divBdr>
                      <w:divsChild>
                        <w:div w:id="31249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22324">
                  <w:marLeft w:val="0"/>
                  <w:marRight w:val="0"/>
                  <w:marTop w:val="0"/>
                  <w:marBottom w:val="0"/>
                  <w:divBdr>
                    <w:top w:val="none" w:sz="0" w:space="0" w:color="auto"/>
                    <w:left w:val="none" w:sz="0" w:space="0" w:color="auto"/>
                    <w:bottom w:val="none" w:sz="0" w:space="0" w:color="auto"/>
                    <w:right w:val="none" w:sz="0" w:space="0" w:color="auto"/>
                  </w:divBdr>
                  <w:divsChild>
                    <w:div w:id="1694189994">
                      <w:marLeft w:val="0"/>
                      <w:marRight w:val="0"/>
                      <w:marTop w:val="0"/>
                      <w:marBottom w:val="0"/>
                      <w:divBdr>
                        <w:top w:val="none" w:sz="0" w:space="0" w:color="auto"/>
                        <w:left w:val="none" w:sz="0" w:space="0" w:color="auto"/>
                        <w:bottom w:val="none" w:sz="0" w:space="0" w:color="auto"/>
                        <w:right w:val="none" w:sz="0" w:space="0" w:color="auto"/>
                      </w:divBdr>
                      <w:divsChild>
                        <w:div w:id="1445267286">
                          <w:marLeft w:val="0"/>
                          <w:marRight w:val="0"/>
                          <w:marTop w:val="0"/>
                          <w:marBottom w:val="0"/>
                          <w:divBdr>
                            <w:top w:val="none" w:sz="0" w:space="0" w:color="auto"/>
                            <w:left w:val="none" w:sz="0" w:space="0" w:color="auto"/>
                            <w:bottom w:val="none" w:sz="0" w:space="0" w:color="auto"/>
                            <w:right w:val="none" w:sz="0" w:space="0" w:color="auto"/>
                          </w:divBdr>
                        </w:div>
                        <w:div w:id="1339038855">
                          <w:marLeft w:val="0"/>
                          <w:marRight w:val="0"/>
                          <w:marTop w:val="0"/>
                          <w:marBottom w:val="0"/>
                          <w:divBdr>
                            <w:top w:val="none" w:sz="0" w:space="0" w:color="auto"/>
                            <w:left w:val="none" w:sz="0" w:space="0" w:color="auto"/>
                            <w:bottom w:val="none" w:sz="0" w:space="0" w:color="auto"/>
                            <w:right w:val="none" w:sz="0" w:space="0" w:color="auto"/>
                          </w:divBdr>
                        </w:div>
                      </w:divsChild>
                    </w:div>
                    <w:div w:id="1713116783">
                      <w:marLeft w:val="0"/>
                      <w:marRight w:val="0"/>
                      <w:marTop w:val="0"/>
                      <w:marBottom w:val="0"/>
                      <w:divBdr>
                        <w:top w:val="none" w:sz="0" w:space="0" w:color="auto"/>
                        <w:left w:val="none" w:sz="0" w:space="0" w:color="auto"/>
                        <w:bottom w:val="none" w:sz="0" w:space="0" w:color="auto"/>
                        <w:right w:val="none" w:sz="0" w:space="0" w:color="auto"/>
                      </w:divBdr>
                      <w:divsChild>
                        <w:div w:id="1594893586">
                          <w:marLeft w:val="0"/>
                          <w:marRight w:val="0"/>
                          <w:marTop w:val="0"/>
                          <w:marBottom w:val="0"/>
                          <w:divBdr>
                            <w:top w:val="none" w:sz="0" w:space="0" w:color="auto"/>
                            <w:left w:val="none" w:sz="0" w:space="0" w:color="auto"/>
                            <w:bottom w:val="none" w:sz="0" w:space="0" w:color="auto"/>
                            <w:right w:val="none" w:sz="0" w:space="0" w:color="auto"/>
                          </w:divBdr>
                        </w:div>
                        <w:div w:id="1786802819">
                          <w:marLeft w:val="0"/>
                          <w:marRight w:val="0"/>
                          <w:marTop w:val="0"/>
                          <w:marBottom w:val="0"/>
                          <w:divBdr>
                            <w:top w:val="none" w:sz="0" w:space="0" w:color="auto"/>
                            <w:left w:val="none" w:sz="0" w:space="0" w:color="auto"/>
                            <w:bottom w:val="none" w:sz="0" w:space="0" w:color="auto"/>
                            <w:right w:val="none" w:sz="0" w:space="0" w:color="auto"/>
                          </w:divBdr>
                        </w:div>
                        <w:div w:id="862212617">
                          <w:marLeft w:val="0"/>
                          <w:marRight w:val="0"/>
                          <w:marTop w:val="0"/>
                          <w:marBottom w:val="0"/>
                          <w:divBdr>
                            <w:top w:val="none" w:sz="0" w:space="0" w:color="auto"/>
                            <w:left w:val="none" w:sz="0" w:space="0" w:color="auto"/>
                            <w:bottom w:val="none" w:sz="0" w:space="0" w:color="auto"/>
                            <w:right w:val="none" w:sz="0" w:space="0" w:color="auto"/>
                          </w:divBdr>
                        </w:div>
                        <w:div w:id="1256016819">
                          <w:marLeft w:val="0"/>
                          <w:marRight w:val="0"/>
                          <w:marTop w:val="0"/>
                          <w:marBottom w:val="0"/>
                          <w:divBdr>
                            <w:top w:val="none" w:sz="0" w:space="0" w:color="auto"/>
                            <w:left w:val="none" w:sz="0" w:space="0" w:color="auto"/>
                            <w:bottom w:val="none" w:sz="0" w:space="0" w:color="auto"/>
                            <w:right w:val="none" w:sz="0" w:space="0" w:color="auto"/>
                          </w:divBdr>
                        </w:div>
                        <w:div w:id="341246482">
                          <w:marLeft w:val="0"/>
                          <w:marRight w:val="0"/>
                          <w:marTop w:val="0"/>
                          <w:marBottom w:val="0"/>
                          <w:divBdr>
                            <w:top w:val="none" w:sz="0" w:space="0" w:color="auto"/>
                            <w:left w:val="none" w:sz="0" w:space="0" w:color="auto"/>
                            <w:bottom w:val="none" w:sz="0" w:space="0" w:color="auto"/>
                            <w:right w:val="none" w:sz="0" w:space="0" w:color="auto"/>
                          </w:divBdr>
                        </w:div>
                      </w:divsChild>
                    </w:div>
                    <w:div w:id="447967177">
                      <w:marLeft w:val="0"/>
                      <w:marRight w:val="0"/>
                      <w:marTop w:val="0"/>
                      <w:marBottom w:val="0"/>
                      <w:divBdr>
                        <w:top w:val="none" w:sz="0" w:space="0" w:color="auto"/>
                        <w:left w:val="none" w:sz="0" w:space="0" w:color="auto"/>
                        <w:bottom w:val="none" w:sz="0" w:space="0" w:color="auto"/>
                        <w:right w:val="none" w:sz="0" w:space="0" w:color="auto"/>
                      </w:divBdr>
                      <w:divsChild>
                        <w:div w:id="822041331">
                          <w:marLeft w:val="0"/>
                          <w:marRight w:val="0"/>
                          <w:marTop w:val="0"/>
                          <w:marBottom w:val="0"/>
                          <w:divBdr>
                            <w:top w:val="none" w:sz="0" w:space="0" w:color="auto"/>
                            <w:left w:val="none" w:sz="0" w:space="0" w:color="auto"/>
                            <w:bottom w:val="none" w:sz="0" w:space="0" w:color="auto"/>
                            <w:right w:val="none" w:sz="0" w:space="0" w:color="auto"/>
                          </w:divBdr>
                        </w:div>
                        <w:div w:id="2002997753">
                          <w:marLeft w:val="0"/>
                          <w:marRight w:val="0"/>
                          <w:marTop w:val="0"/>
                          <w:marBottom w:val="0"/>
                          <w:divBdr>
                            <w:top w:val="none" w:sz="0" w:space="0" w:color="auto"/>
                            <w:left w:val="none" w:sz="0" w:space="0" w:color="auto"/>
                            <w:bottom w:val="none" w:sz="0" w:space="0" w:color="auto"/>
                            <w:right w:val="none" w:sz="0" w:space="0" w:color="auto"/>
                          </w:divBdr>
                        </w:div>
                        <w:div w:id="806093686">
                          <w:marLeft w:val="0"/>
                          <w:marRight w:val="0"/>
                          <w:marTop w:val="0"/>
                          <w:marBottom w:val="0"/>
                          <w:divBdr>
                            <w:top w:val="none" w:sz="0" w:space="0" w:color="auto"/>
                            <w:left w:val="none" w:sz="0" w:space="0" w:color="auto"/>
                            <w:bottom w:val="none" w:sz="0" w:space="0" w:color="auto"/>
                            <w:right w:val="none" w:sz="0" w:space="0" w:color="auto"/>
                          </w:divBdr>
                        </w:div>
                        <w:div w:id="263878685">
                          <w:marLeft w:val="0"/>
                          <w:marRight w:val="0"/>
                          <w:marTop w:val="0"/>
                          <w:marBottom w:val="0"/>
                          <w:divBdr>
                            <w:top w:val="none" w:sz="0" w:space="0" w:color="auto"/>
                            <w:left w:val="none" w:sz="0" w:space="0" w:color="auto"/>
                            <w:bottom w:val="none" w:sz="0" w:space="0" w:color="auto"/>
                            <w:right w:val="none" w:sz="0" w:space="0" w:color="auto"/>
                          </w:divBdr>
                        </w:div>
                      </w:divsChild>
                    </w:div>
                    <w:div w:id="217018721">
                      <w:marLeft w:val="0"/>
                      <w:marRight w:val="0"/>
                      <w:marTop w:val="0"/>
                      <w:marBottom w:val="0"/>
                      <w:divBdr>
                        <w:top w:val="none" w:sz="0" w:space="0" w:color="auto"/>
                        <w:left w:val="none" w:sz="0" w:space="0" w:color="auto"/>
                        <w:bottom w:val="none" w:sz="0" w:space="0" w:color="auto"/>
                        <w:right w:val="none" w:sz="0" w:space="0" w:color="auto"/>
                      </w:divBdr>
                      <w:divsChild>
                        <w:div w:id="686098515">
                          <w:marLeft w:val="0"/>
                          <w:marRight w:val="0"/>
                          <w:marTop w:val="0"/>
                          <w:marBottom w:val="0"/>
                          <w:divBdr>
                            <w:top w:val="none" w:sz="0" w:space="0" w:color="auto"/>
                            <w:left w:val="none" w:sz="0" w:space="0" w:color="auto"/>
                            <w:bottom w:val="none" w:sz="0" w:space="0" w:color="auto"/>
                            <w:right w:val="none" w:sz="0" w:space="0" w:color="auto"/>
                          </w:divBdr>
                        </w:div>
                        <w:div w:id="2121483625">
                          <w:marLeft w:val="0"/>
                          <w:marRight w:val="0"/>
                          <w:marTop w:val="0"/>
                          <w:marBottom w:val="0"/>
                          <w:divBdr>
                            <w:top w:val="none" w:sz="0" w:space="0" w:color="auto"/>
                            <w:left w:val="none" w:sz="0" w:space="0" w:color="auto"/>
                            <w:bottom w:val="none" w:sz="0" w:space="0" w:color="auto"/>
                            <w:right w:val="none" w:sz="0" w:space="0" w:color="auto"/>
                          </w:divBdr>
                        </w:div>
                        <w:div w:id="1057780036">
                          <w:marLeft w:val="0"/>
                          <w:marRight w:val="0"/>
                          <w:marTop w:val="0"/>
                          <w:marBottom w:val="0"/>
                          <w:divBdr>
                            <w:top w:val="none" w:sz="0" w:space="0" w:color="auto"/>
                            <w:left w:val="none" w:sz="0" w:space="0" w:color="auto"/>
                            <w:bottom w:val="none" w:sz="0" w:space="0" w:color="auto"/>
                            <w:right w:val="none" w:sz="0" w:space="0" w:color="auto"/>
                          </w:divBdr>
                        </w:div>
                        <w:div w:id="279727266">
                          <w:marLeft w:val="0"/>
                          <w:marRight w:val="0"/>
                          <w:marTop w:val="0"/>
                          <w:marBottom w:val="0"/>
                          <w:divBdr>
                            <w:top w:val="none" w:sz="0" w:space="0" w:color="auto"/>
                            <w:left w:val="none" w:sz="0" w:space="0" w:color="auto"/>
                            <w:bottom w:val="none" w:sz="0" w:space="0" w:color="auto"/>
                            <w:right w:val="none" w:sz="0" w:space="0" w:color="auto"/>
                          </w:divBdr>
                        </w:div>
                      </w:divsChild>
                    </w:div>
                    <w:div w:id="555044456">
                      <w:marLeft w:val="0"/>
                      <w:marRight w:val="0"/>
                      <w:marTop w:val="0"/>
                      <w:marBottom w:val="0"/>
                      <w:divBdr>
                        <w:top w:val="none" w:sz="0" w:space="0" w:color="auto"/>
                        <w:left w:val="none" w:sz="0" w:space="0" w:color="auto"/>
                        <w:bottom w:val="none" w:sz="0" w:space="0" w:color="auto"/>
                        <w:right w:val="none" w:sz="0" w:space="0" w:color="auto"/>
                      </w:divBdr>
                      <w:divsChild>
                        <w:div w:id="1950769753">
                          <w:marLeft w:val="0"/>
                          <w:marRight w:val="0"/>
                          <w:marTop w:val="0"/>
                          <w:marBottom w:val="0"/>
                          <w:divBdr>
                            <w:top w:val="none" w:sz="0" w:space="0" w:color="auto"/>
                            <w:left w:val="none" w:sz="0" w:space="0" w:color="auto"/>
                            <w:bottom w:val="none" w:sz="0" w:space="0" w:color="auto"/>
                            <w:right w:val="none" w:sz="0" w:space="0" w:color="auto"/>
                          </w:divBdr>
                        </w:div>
                        <w:div w:id="1640768626">
                          <w:marLeft w:val="0"/>
                          <w:marRight w:val="0"/>
                          <w:marTop w:val="0"/>
                          <w:marBottom w:val="0"/>
                          <w:divBdr>
                            <w:top w:val="none" w:sz="0" w:space="0" w:color="auto"/>
                            <w:left w:val="none" w:sz="0" w:space="0" w:color="auto"/>
                            <w:bottom w:val="none" w:sz="0" w:space="0" w:color="auto"/>
                            <w:right w:val="none" w:sz="0" w:space="0" w:color="auto"/>
                          </w:divBdr>
                        </w:div>
                        <w:div w:id="981735278">
                          <w:marLeft w:val="0"/>
                          <w:marRight w:val="0"/>
                          <w:marTop w:val="0"/>
                          <w:marBottom w:val="0"/>
                          <w:divBdr>
                            <w:top w:val="none" w:sz="0" w:space="0" w:color="auto"/>
                            <w:left w:val="none" w:sz="0" w:space="0" w:color="auto"/>
                            <w:bottom w:val="none" w:sz="0" w:space="0" w:color="auto"/>
                            <w:right w:val="none" w:sz="0" w:space="0" w:color="auto"/>
                          </w:divBdr>
                        </w:div>
                        <w:div w:id="1262375095">
                          <w:marLeft w:val="0"/>
                          <w:marRight w:val="0"/>
                          <w:marTop w:val="0"/>
                          <w:marBottom w:val="0"/>
                          <w:divBdr>
                            <w:top w:val="none" w:sz="0" w:space="0" w:color="auto"/>
                            <w:left w:val="none" w:sz="0" w:space="0" w:color="auto"/>
                            <w:bottom w:val="none" w:sz="0" w:space="0" w:color="auto"/>
                            <w:right w:val="none" w:sz="0" w:space="0" w:color="auto"/>
                          </w:divBdr>
                        </w:div>
                      </w:divsChild>
                    </w:div>
                    <w:div w:id="1179781799">
                      <w:marLeft w:val="0"/>
                      <w:marRight w:val="0"/>
                      <w:marTop w:val="0"/>
                      <w:marBottom w:val="0"/>
                      <w:divBdr>
                        <w:top w:val="none" w:sz="0" w:space="0" w:color="auto"/>
                        <w:left w:val="none" w:sz="0" w:space="0" w:color="auto"/>
                        <w:bottom w:val="none" w:sz="0" w:space="0" w:color="auto"/>
                        <w:right w:val="none" w:sz="0" w:space="0" w:color="auto"/>
                      </w:divBdr>
                      <w:divsChild>
                        <w:div w:id="374618680">
                          <w:marLeft w:val="0"/>
                          <w:marRight w:val="0"/>
                          <w:marTop w:val="0"/>
                          <w:marBottom w:val="0"/>
                          <w:divBdr>
                            <w:top w:val="none" w:sz="0" w:space="0" w:color="auto"/>
                            <w:left w:val="none" w:sz="0" w:space="0" w:color="auto"/>
                            <w:bottom w:val="none" w:sz="0" w:space="0" w:color="auto"/>
                            <w:right w:val="none" w:sz="0" w:space="0" w:color="auto"/>
                          </w:divBdr>
                        </w:div>
                        <w:div w:id="792821569">
                          <w:marLeft w:val="0"/>
                          <w:marRight w:val="0"/>
                          <w:marTop w:val="0"/>
                          <w:marBottom w:val="0"/>
                          <w:divBdr>
                            <w:top w:val="none" w:sz="0" w:space="0" w:color="auto"/>
                            <w:left w:val="none" w:sz="0" w:space="0" w:color="auto"/>
                            <w:bottom w:val="none" w:sz="0" w:space="0" w:color="auto"/>
                            <w:right w:val="none" w:sz="0" w:space="0" w:color="auto"/>
                          </w:divBdr>
                        </w:div>
                        <w:div w:id="969553670">
                          <w:marLeft w:val="0"/>
                          <w:marRight w:val="0"/>
                          <w:marTop w:val="0"/>
                          <w:marBottom w:val="0"/>
                          <w:divBdr>
                            <w:top w:val="none" w:sz="0" w:space="0" w:color="auto"/>
                            <w:left w:val="none" w:sz="0" w:space="0" w:color="auto"/>
                            <w:bottom w:val="none" w:sz="0" w:space="0" w:color="auto"/>
                            <w:right w:val="none" w:sz="0" w:space="0" w:color="auto"/>
                          </w:divBdr>
                        </w:div>
                        <w:div w:id="650791312">
                          <w:marLeft w:val="0"/>
                          <w:marRight w:val="0"/>
                          <w:marTop w:val="0"/>
                          <w:marBottom w:val="0"/>
                          <w:divBdr>
                            <w:top w:val="none" w:sz="0" w:space="0" w:color="auto"/>
                            <w:left w:val="none" w:sz="0" w:space="0" w:color="auto"/>
                            <w:bottom w:val="none" w:sz="0" w:space="0" w:color="auto"/>
                            <w:right w:val="none" w:sz="0" w:space="0" w:color="auto"/>
                          </w:divBdr>
                        </w:div>
                      </w:divsChild>
                    </w:div>
                    <w:div w:id="448204501">
                      <w:marLeft w:val="0"/>
                      <w:marRight w:val="0"/>
                      <w:marTop w:val="0"/>
                      <w:marBottom w:val="0"/>
                      <w:divBdr>
                        <w:top w:val="none" w:sz="0" w:space="0" w:color="auto"/>
                        <w:left w:val="none" w:sz="0" w:space="0" w:color="auto"/>
                        <w:bottom w:val="none" w:sz="0" w:space="0" w:color="auto"/>
                        <w:right w:val="none" w:sz="0" w:space="0" w:color="auto"/>
                      </w:divBdr>
                      <w:divsChild>
                        <w:div w:id="835874709">
                          <w:marLeft w:val="0"/>
                          <w:marRight w:val="0"/>
                          <w:marTop w:val="0"/>
                          <w:marBottom w:val="0"/>
                          <w:divBdr>
                            <w:top w:val="none" w:sz="0" w:space="0" w:color="auto"/>
                            <w:left w:val="none" w:sz="0" w:space="0" w:color="auto"/>
                            <w:bottom w:val="none" w:sz="0" w:space="0" w:color="auto"/>
                            <w:right w:val="none" w:sz="0" w:space="0" w:color="auto"/>
                          </w:divBdr>
                        </w:div>
                        <w:div w:id="408232250">
                          <w:marLeft w:val="0"/>
                          <w:marRight w:val="0"/>
                          <w:marTop w:val="0"/>
                          <w:marBottom w:val="0"/>
                          <w:divBdr>
                            <w:top w:val="none" w:sz="0" w:space="0" w:color="auto"/>
                            <w:left w:val="none" w:sz="0" w:space="0" w:color="auto"/>
                            <w:bottom w:val="none" w:sz="0" w:space="0" w:color="auto"/>
                            <w:right w:val="none" w:sz="0" w:space="0" w:color="auto"/>
                          </w:divBdr>
                        </w:div>
                        <w:div w:id="137305382">
                          <w:marLeft w:val="0"/>
                          <w:marRight w:val="0"/>
                          <w:marTop w:val="0"/>
                          <w:marBottom w:val="0"/>
                          <w:divBdr>
                            <w:top w:val="none" w:sz="0" w:space="0" w:color="auto"/>
                            <w:left w:val="none" w:sz="0" w:space="0" w:color="auto"/>
                            <w:bottom w:val="none" w:sz="0" w:space="0" w:color="auto"/>
                            <w:right w:val="none" w:sz="0" w:space="0" w:color="auto"/>
                          </w:divBdr>
                        </w:div>
                        <w:div w:id="1820414726">
                          <w:marLeft w:val="0"/>
                          <w:marRight w:val="0"/>
                          <w:marTop w:val="0"/>
                          <w:marBottom w:val="0"/>
                          <w:divBdr>
                            <w:top w:val="none" w:sz="0" w:space="0" w:color="auto"/>
                            <w:left w:val="none" w:sz="0" w:space="0" w:color="auto"/>
                            <w:bottom w:val="none" w:sz="0" w:space="0" w:color="auto"/>
                            <w:right w:val="none" w:sz="0" w:space="0" w:color="auto"/>
                          </w:divBdr>
                        </w:div>
                        <w:div w:id="1894923212">
                          <w:marLeft w:val="0"/>
                          <w:marRight w:val="0"/>
                          <w:marTop w:val="0"/>
                          <w:marBottom w:val="0"/>
                          <w:divBdr>
                            <w:top w:val="none" w:sz="0" w:space="0" w:color="auto"/>
                            <w:left w:val="none" w:sz="0" w:space="0" w:color="auto"/>
                            <w:bottom w:val="none" w:sz="0" w:space="0" w:color="auto"/>
                            <w:right w:val="none" w:sz="0" w:space="0" w:color="auto"/>
                          </w:divBdr>
                        </w:div>
                      </w:divsChild>
                    </w:div>
                    <w:div w:id="262811925">
                      <w:marLeft w:val="0"/>
                      <w:marRight w:val="0"/>
                      <w:marTop w:val="0"/>
                      <w:marBottom w:val="0"/>
                      <w:divBdr>
                        <w:top w:val="none" w:sz="0" w:space="0" w:color="auto"/>
                        <w:left w:val="none" w:sz="0" w:space="0" w:color="auto"/>
                        <w:bottom w:val="none" w:sz="0" w:space="0" w:color="auto"/>
                        <w:right w:val="none" w:sz="0" w:space="0" w:color="auto"/>
                      </w:divBdr>
                      <w:divsChild>
                        <w:div w:id="1390419474">
                          <w:marLeft w:val="0"/>
                          <w:marRight w:val="0"/>
                          <w:marTop w:val="0"/>
                          <w:marBottom w:val="0"/>
                          <w:divBdr>
                            <w:top w:val="none" w:sz="0" w:space="0" w:color="auto"/>
                            <w:left w:val="none" w:sz="0" w:space="0" w:color="auto"/>
                            <w:bottom w:val="none" w:sz="0" w:space="0" w:color="auto"/>
                            <w:right w:val="none" w:sz="0" w:space="0" w:color="auto"/>
                          </w:divBdr>
                        </w:div>
                        <w:div w:id="1488128262">
                          <w:marLeft w:val="0"/>
                          <w:marRight w:val="0"/>
                          <w:marTop w:val="0"/>
                          <w:marBottom w:val="0"/>
                          <w:divBdr>
                            <w:top w:val="none" w:sz="0" w:space="0" w:color="auto"/>
                            <w:left w:val="none" w:sz="0" w:space="0" w:color="auto"/>
                            <w:bottom w:val="none" w:sz="0" w:space="0" w:color="auto"/>
                            <w:right w:val="none" w:sz="0" w:space="0" w:color="auto"/>
                          </w:divBdr>
                        </w:div>
                        <w:div w:id="1192377112">
                          <w:marLeft w:val="0"/>
                          <w:marRight w:val="0"/>
                          <w:marTop w:val="0"/>
                          <w:marBottom w:val="0"/>
                          <w:divBdr>
                            <w:top w:val="none" w:sz="0" w:space="0" w:color="auto"/>
                            <w:left w:val="none" w:sz="0" w:space="0" w:color="auto"/>
                            <w:bottom w:val="none" w:sz="0" w:space="0" w:color="auto"/>
                            <w:right w:val="none" w:sz="0" w:space="0" w:color="auto"/>
                          </w:divBdr>
                        </w:div>
                        <w:div w:id="786395134">
                          <w:marLeft w:val="0"/>
                          <w:marRight w:val="0"/>
                          <w:marTop w:val="0"/>
                          <w:marBottom w:val="0"/>
                          <w:divBdr>
                            <w:top w:val="none" w:sz="0" w:space="0" w:color="auto"/>
                            <w:left w:val="none" w:sz="0" w:space="0" w:color="auto"/>
                            <w:bottom w:val="none" w:sz="0" w:space="0" w:color="auto"/>
                            <w:right w:val="none" w:sz="0" w:space="0" w:color="auto"/>
                          </w:divBdr>
                        </w:div>
                      </w:divsChild>
                    </w:div>
                    <w:div w:id="1496338801">
                      <w:marLeft w:val="0"/>
                      <w:marRight w:val="0"/>
                      <w:marTop w:val="0"/>
                      <w:marBottom w:val="0"/>
                      <w:divBdr>
                        <w:top w:val="none" w:sz="0" w:space="0" w:color="auto"/>
                        <w:left w:val="none" w:sz="0" w:space="0" w:color="auto"/>
                        <w:bottom w:val="none" w:sz="0" w:space="0" w:color="auto"/>
                        <w:right w:val="none" w:sz="0" w:space="0" w:color="auto"/>
                      </w:divBdr>
                      <w:divsChild>
                        <w:div w:id="203297276">
                          <w:marLeft w:val="0"/>
                          <w:marRight w:val="0"/>
                          <w:marTop w:val="0"/>
                          <w:marBottom w:val="0"/>
                          <w:divBdr>
                            <w:top w:val="none" w:sz="0" w:space="0" w:color="auto"/>
                            <w:left w:val="none" w:sz="0" w:space="0" w:color="auto"/>
                            <w:bottom w:val="none" w:sz="0" w:space="0" w:color="auto"/>
                            <w:right w:val="none" w:sz="0" w:space="0" w:color="auto"/>
                          </w:divBdr>
                        </w:div>
                        <w:div w:id="1269701388">
                          <w:marLeft w:val="0"/>
                          <w:marRight w:val="0"/>
                          <w:marTop w:val="0"/>
                          <w:marBottom w:val="0"/>
                          <w:divBdr>
                            <w:top w:val="none" w:sz="0" w:space="0" w:color="auto"/>
                            <w:left w:val="none" w:sz="0" w:space="0" w:color="auto"/>
                            <w:bottom w:val="none" w:sz="0" w:space="0" w:color="auto"/>
                            <w:right w:val="none" w:sz="0" w:space="0" w:color="auto"/>
                          </w:divBdr>
                        </w:div>
                        <w:div w:id="1161430962">
                          <w:marLeft w:val="0"/>
                          <w:marRight w:val="0"/>
                          <w:marTop w:val="0"/>
                          <w:marBottom w:val="0"/>
                          <w:divBdr>
                            <w:top w:val="none" w:sz="0" w:space="0" w:color="auto"/>
                            <w:left w:val="none" w:sz="0" w:space="0" w:color="auto"/>
                            <w:bottom w:val="none" w:sz="0" w:space="0" w:color="auto"/>
                            <w:right w:val="none" w:sz="0" w:space="0" w:color="auto"/>
                          </w:divBdr>
                        </w:div>
                        <w:div w:id="2086296995">
                          <w:marLeft w:val="0"/>
                          <w:marRight w:val="0"/>
                          <w:marTop w:val="0"/>
                          <w:marBottom w:val="0"/>
                          <w:divBdr>
                            <w:top w:val="none" w:sz="0" w:space="0" w:color="auto"/>
                            <w:left w:val="none" w:sz="0" w:space="0" w:color="auto"/>
                            <w:bottom w:val="none" w:sz="0" w:space="0" w:color="auto"/>
                            <w:right w:val="none" w:sz="0" w:space="0" w:color="auto"/>
                          </w:divBdr>
                        </w:div>
                        <w:div w:id="478379538">
                          <w:marLeft w:val="0"/>
                          <w:marRight w:val="0"/>
                          <w:marTop w:val="0"/>
                          <w:marBottom w:val="0"/>
                          <w:divBdr>
                            <w:top w:val="none" w:sz="0" w:space="0" w:color="auto"/>
                            <w:left w:val="none" w:sz="0" w:space="0" w:color="auto"/>
                            <w:bottom w:val="none" w:sz="0" w:space="0" w:color="auto"/>
                            <w:right w:val="none" w:sz="0" w:space="0" w:color="auto"/>
                          </w:divBdr>
                        </w:div>
                        <w:div w:id="1997882514">
                          <w:marLeft w:val="0"/>
                          <w:marRight w:val="0"/>
                          <w:marTop w:val="0"/>
                          <w:marBottom w:val="0"/>
                          <w:divBdr>
                            <w:top w:val="none" w:sz="0" w:space="0" w:color="auto"/>
                            <w:left w:val="none" w:sz="0" w:space="0" w:color="auto"/>
                            <w:bottom w:val="none" w:sz="0" w:space="0" w:color="auto"/>
                            <w:right w:val="none" w:sz="0" w:space="0" w:color="auto"/>
                          </w:divBdr>
                        </w:div>
                        <w:div w:id="1359434523">
                          <w:marLeft w:val="0"/>
                          <w:marRight w:val="0"/>
                          <w:marTop w:val="0"/>
                          <w:marBottom w:val="0"/>
                          <w:divBdr>
                            <w:top w:val="none" w:sz="0" w:space="0" w:color="auto"/>
                            <w:left w:val="none" w:sz="0" w:space="0" w:color="auto"/>
                            <w:bottom w:val="none" w:sz="0" w:space="0" w:color="auto"/>
                            <w:right w:val="none" w:sz="0" w:space="0" w:color="auto"/>
                          </w:divBdr>
                        </w:div>
                      </w:divsChild>
                    </w:div>
                    <w:div w:id="800146581">
                      <w:marLeft w:val="0"/>
                      <w:marRight w:val="0"/>
                      <w:marTop w:val="0"/>
                      <w:marBottom w:val="0"/>
                      <w:divBdr>
                        <w:top w:val="none" w:sz="0" w:space="0" w:color="auto"/>
                        <w:left w:val="none" w:sz="0" w:space="0" w:color="auto"/>
                        <w:bottom w:val="none" w:sz="0" w:space="0" w:color="auto"/>
                        <w:right w:val="none" w:sz="0" w:space="0" w:color="auto"/>
                      </w:divBdr>
                      <w:divsChild>
                        <w:div w:id="1561092035">
                          <w:marLeft w:val="0"/>
                          <w:marRight w:val="0"/>
                          <w:marTop w:val="0"/>
                          <w:marBottom w:val="0"/>
                          <w:divBdr>
                            <w:top w:val="none" w:sz="0" w:space="0" w:color="auto"/>
                            <w:left w:val="none" w:sz="0" w:space="0" w:color="auto"/>
                            <w:bottom w:val="none" w:sz="0" w:space="0" w:color="auto"/>
                            <w:right w:val="none" w:sz="0" w:space="0" w:color="auto"/>
                          </w:divBdr>
                        </w:div>
                        <w:div w:id="62072795">
                          <w:marLeft w:val="0"/>
                          <w:marRight w:val="0"/>
                          <w:marTop w:val="0"/>
                          <w:marBottom w:val="0"/>
                          <w:divBdr>
                            <w:top w:val="none" w:sz="0" w:space="0" w:color="auto"/>
                            <w:left w:val="none" w:sz="0" w:space="0" w:color="auto"/>
                            <w:bottom w:val="none" w:sz="0" w:space="0" w:color="auto"/>
                            <w:right w:val="none" w:sz="0" w:space="0" w:color="auto"/>
                          </w:divBdr>
                        </w:div>
                        <w:div w:id="1145706712">
                          <w:marLeft w:val="0"/>
                          <w:marRight w:val="0"/>
                          <w:marTop w:val="0"/>
                          <w:marBottom w:val="0"/>
                          <w:divBdr>
                            <w:top w:val="none" w:sz="0" w:space="0" w:color="auto"/>
                            <w:left w:val="none" w:sz="0" w:space="0" w:color="auto"/>
                            <w:bottom w:val="none" w:sz="0" w:space="0" w:color="auto"/>
                            <w:right w:val="none" w:sz="0" w:space="0" w:color="auto"/>
                          </w:divBdr>
                        </w:div>
                      </w:divsChild>
                    </w:div>
                    <w:div w:id="1011833473">
                      <w:marLeft w:val="0"/>
                      <w:marRight w:val="0"/>
                      <w:marTop w:val="0"/>
                      <w:marBottom w:val="0"/>
                      <w:divBdr>
                        <w:top w:val="none" w:sz="0" w:space="0" w:color="auto"/>
                        <w:left w:val="none" w:sz="0" w:space="0" w:color="auto"/>
                        <w:bottom w:val="none" w:sz="0" w:space="0" w:color="auto"/>
                        <w:right w:val="none" w:sz="0" w:space="0" w:color="auto"/>
                      </w:divBdr>
                      <w:divsChild>
                        <w:div w:id="1309094123">
                          <w:marLeft w:val="0"/>
                          <w:marRight w:val="0"/>
                          <w:marTop w:val="0"/>
                          <w:marBottom w:val="0"/>
                          <w:divBdr>
                            <w:top w:val="none" w:sz="0" w:space="0" w:color="auto"/>
                            <w:left w:val="none" w:sz="0" w:space="0" w:color="auto"/>
                            <w:bottom w:val="none" w:sz="0" w:space="0" w:color="auto"/>
                            <w:right w:val="none" w:sz="0" w:space="0" w:color="auto"/>
                          </w:divBdr>
                        </w:div>
                        <w:div w:id="1038046636">
                          <w:marLeft w:val="0"/>
                          <w:marRight w:val="0"/>
                          <w:marTop w:val="0"/>
                          <w:marBottom w:val="0"/>
                          <w:divBdr>
                            <w:top w:val="none" w:sz="0" w:space="0" w:color="auto"/>
                            <w:left w:val="none" w:sz="0" w:space="0" w:color="auto"/>
                            <w:bottom w:val="none" w:sz="0" w:space="0" w:color="auto"/>
                            <w:right w:val="none" w:sz="0" w:space="0" w:color="auto"/>
                          </w:divBdr>
                        </w:div>
                        <w:div w:id="13522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49932">
                  <w:marLeft w:val="0"/>
                  <w:marRight w:val="0"/>
                  <w:marTop w:val="0"/>
                  <w:marBottom w:val="0"/>
                  <w:divBdr>
                    <w:top w:val="none" w:sz="0" w:space="0" w:color="auto"/>
                    <w:left w:val="none" w:sz="0" w:space="0" w:color="auto"/>
                    <w:bottom w:val="none" w:sz="0" w:space="0" w:color="auto"/>
                    <w:right w:val="none" w:sz="0" w:space="0" w:color="auto"/>
                  </w:divBdr>
                  <w:divsChild>
                    <w:div w:id="1928226878">
                      <w:marLeft w:val="0"/>
                      <w:marRight w:val="0"/>
                      <w:marTop w:val="0"/>
                      <w:marBottom w:val="0"/>
                      <w:divBdr>
                        <w:top w:val="none" w:sz="0" w:space="0" w:color="auto"/>
                        <w:left w:val="none" w:sz="0" w:space="0" w:color="auto"/>
                        <w:bottom w:val="none" w:sz="0" w:space="0" w:color="auto"/>
                        <w:right w:val="none" w:sz="0" w:space="0" w:color="auto"/>
                      </w:divBdr>
                      <w:divsChild>
                        <w:div w:id="2037776747">
                          <w:marLeft w:val="0"/>
                          <w:marRight w:val="0"/>
                          <w:marTop w:val="0"/>
                          <w:marBottom w:val="0"/>
                          <w:divBdr>
                            <w:top w:val="none" w:sz="0" w:space="0" w:color="auto"/>
                            <w:left w:val="none" w:sz="0" w:space="0" w:color="auto"/>
                            <w:bottom w:val="none" w:sz="0" w:space="0" w:color="auto"/>
                            <w:right w:val="none" w:sz="0" w:space="0" w:color="auto"/>
                          </w:divBdr>
                        </w:div>
                        <w:div w:id="992685163">
                          <w:marLeft w:val="0"/>
                          <w:marRight w:val="0"/>
                          <w:marTop w:val="0"/>
                          <w:marBottom w:val="0"/>
                          <w:divBdr>
                            <w:top w:val="none" w:sz="0" w:space="0" w:color="auto"/>
                            <w:left w:val="none" w:sz="0" w:space="0" w:color="auto"/>
                            <w:bottom w:val="none" w:sz="0" w:space="0" w:color="auto"/>
                            <w:right w:val="none" w:sz="0" w:space="0" w:color="auto"/>
                          </w:divBdr>
                        </w:div>
                        <w:div w:id="2025938350">
                          <w:marLeft w:val="0"/>
                          <w:marRight w:val="0"/>
                          <w:marTop w:val="0"/>
                          <w:marBottom w:val="0"/>
                          <w:divBdr>
                            <w:top w:val="none" w:sz="0" w:space="0" w:color="auto"/>
                            <w:left w:val="none" w:sz="0" w:space="0" w:color="auto"/>
                            <w:bottom w:val="none" w:sz="0" w:space="0" w:color="auto"/>
                            <w:right w:val="none" w:sz="0" w:space="0" w:color="auto"/>
                          </w:divBdr>
                        </w:div>
                      </w:divsChild>
                    </w:div>
                    <w:div w:id="571545998">
                      <w:marLeft w:val="0"/>
                      <w:marRight w:val="0"/>
                      <w:marTop w:val="0"/>
                      <w:marBottom w:val="0"/>
                      <w:divBdr>
                        <w:top w:val="none" w:sz="0" w:space="0" w:color="auto"/>
                        <w:left w:val="none" w:sz="0" w:space="0" w:color="auto"/>
                        <w:bottom w:val="none" w:sz="0" w:space="0" w:color="auto"/>
                        <w:right w:val="none" w:sz="0" w:space="0" w:color="auto"/>
                      </w:divBdr>
                      <w:divsChild>
                        <w:div w:id="1119837093">
                          <w:marLeft w:val="0"/>
                          <w:marRight w:val="0"/>
                          <w:marTop w:val="0"/>
                          <w:marBottom w:val="0"/>
                          <w:divBdr>
                            <w:top w:val="none" w:sz="0" w:space="0" w:color="auto"/>
                            <w:left w:val="none" w:sz="0" w:space="0" w:color="auto"/>
                            <w:bottom w:val="none" w:sz="0" w:space="0" w:color="auto"/>
                            <w:right w:val="none" w:sz="0" w:space="0" w:color="auto"/>
                          </w:divBdr>
                        </w:div>
                        <w:div w:id="518399397">
                          <w:marLeft w:val="0"/>
                          <w:marRight w:val="0"/>
                          <w:marTop w:val="0"/>
                          <w:marBottom w:val="0"/>
                          <w:divBdr>
                            <w:top w:val="none" w:sz="0" w:space="0" w:color="auto"/>
                            <w:left w:val="none" w:sz="0" w:space="0" w:color="auto"/>
                            <w:bottom w:val="none" w:sz="0" w:space="0" w:color="auto"/>
                            <w:right w:val="none" w:sz="0" w:space="0" w:color="auto"/>
                          </w:divBdr>
                        </w:div>
                        <w:div w:id="228227383">
                          <w:marLeft w:val="0"/>
                          <w:marRight w:val="0"/>
                          <w:marTop w:val="0"/>
                          <w:marBottom w:val="0"/>
                          <w:divBdr>
                            <w:top w:val="none" w:sz="0" w:space="0" w:color="auto"/>
                            <w:left w:val="none" w:sz="0" w:space="0" w:color="auto"/>
                            <w:bottom w:val="none" w:sz="0" w:space="0" w:color="auto"/>
                            <w:right w:val="none" w:sz="0" w:space="0" w:color="auto"/>
                          </w:divBdr>
                        </w:div>
                        <w:div w:id="1777751564">
                          <w:marLeft w:val="0"/>
                          <w:marRight w:val="0"/>
                          <w:marTop w:val="0"/>
                          <w:marBottom w:val="0"/>
                          <w:divBdr>
                            <w:top w:val="none" w:sz="0" w:space="0" w:color="auto"/>
                            <w:left w:val="none" w:sz="0" w:space="0" w:color="auto"/>
                            <w:bottom w:val="none" w:sz="0" w:space="0" w:color="auto"/>
                            <w:right w:val="none" w:sz="0" w:space="0" w:color="auto"/>
                          </w:divBdr>
                        </w:div>
                      </w:divsChild>
                    </w:div>
                    <w:div w:id="1567885340">
                      <w:marLeft w:val="0"/>
                      <w:marRight w:val="0"/>
                      <w:marTop w:val="0"/>
                      <w:marBottom w:val="0"/>
                      <w:divBdr>
                        <w:top w:val="none" w:sz="0" w:space="0" w:color="auto"/>
                        <w:left w:val="none" w:sz="0" w:space="0" w:color="auto"/>
                        <w:bottom w:val="none" w:sz="0" w:space="0" w:color="auto"/>
                        <w:right w:val="none" w:sz="0" w:space="0" w:color="auto"/>
                      </w:divBdr>
                      <w:divsChild>
                        <w:div w:id="321811237">
                          <w:marLeft w:val="0"/>
                          <w:marRight w:val="0"/>
                          <w:marTop w:val="0"/>
                          <w:marBottom w:val="0"/>
                          <w:divBdr>
                            <w:top w:val="none" w:sz="0" w:space="0" w:color="auto"/>
                            <w:left w:val="none" w:sz="0" w:space="0" w:color="auto"/>
                            <w:bottom w:val="none" w:sz="0" w:space="0" w:color="auto"/>
                            <w:right w:val="none" w:sz="0" w:space="0" w:color="auto"/>
                          </w:divBdr>
                        </w:div>
                        <w:div w:id="1533765802">
                          <w:marLeft w:val="0"/>
                          <w:marRight w:val="0"/>
                          <w:marTop w:val="0"/>
                          <w:marBottom w:val="0"/>
                          <w:divBdr>
                            <w:top w:val="none" w:sz="0" w:space="0" w:color="auto"/>
                            <w:left w:val="none" w:sz="0" w:space="0" w:color="auto"/>
                            <w:bottom w:val="none" w:sz="0" w:space="0" w:color="auto"/>
                            <w:right w:val="none" w:sz="0" w:space="0" w:color="auto"/>
                          </w:divBdr>
                        </w:div>
                        <w:div w:id="1863664884">
                          <w:marLeft w:val="0"/>
                          <w:marRight w:val="0"/>
                          <w:marTop w:val="0"/>
                          <w:marBottom w:val="0"/>
                          <w:divBdr>
                            <w:top w:val="none" w:sz="0" w:space="0" w:color="auto"/>
                            <w:left w:val="none" w:sz="0" w:space="0" w:color="auto"/>
                            <w:bottom w:val="none" w:sz="0" w:space="0" w:color="auto"/>
                            <w:right w:val="none" w:sz="0" w:space="0" w:color="auto"/>
                          </w:divBdr>
                        </w:div>
                        <w:div w:id="118844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3577">
                  <w:marLeft w:val="0"/>
                  <w:marRight w:val="0"/>
                  <w:marTop w:val="0"/>
                  <w:marBottom w:val="0"/>
                  <w:divBdr>
                    <w:top w:val="none" w:sz="0" w:space="0" w:color="auto"/>
                    <w:left w:val="none" w:sz="0" w:space="0" w:color="auto"/>
                    <w:bottom w:val="none" w:sz="0" w:space="0" w:color="auto"/>
                    <w:right w:val="none" w:sz="0" w:space="0" w:color="auto"/>
                  </w:divBdr>
                  <w:divsChild>
                    <w:div w:id="635451978">
                      <w:marLeft w:val="0"/>
                      <w:marRight w:val="0"/>
                      <w:marTop w:val="0"/>
                      <w:marBottom w:val="0"/>
                      <w:divBdr>
                        <w:top w:val="none" w:sz="0" w:space="0" w:color="auto"/>
                        <w:left w:val="none" w:sz="0" w:space="0" w:color="auto"/>
                        <w:bottom w:val="none" w:sz="0" w:space="0" w:color="auto"/>
                        <w:right w:val="none" w:sz="0" w:space="0" w:color="auto"/>
                      </w:divBdr>
                      <w:divsChild>
                        <w:div w:id="1099720957">
                          <w:marLeft w:val="0"/>
                          <w:marRight w:val="0"/>
                          <w:marTop w:val="0"/>
                          <w:marBottom w:val="0"/>
                          <w:divBdr>
                            <w:top w:val="none" w:sz="0" w:space="0" w:color="auto"/>
                            <w:left w:val="none" w:sz="0" w:space="0" w:color="auto"/>
                            <w:bottom w:val="none" w:sz="0" w:space="0" w:color="auto"/>
                            <w:right w:val="none" w:sz="0" w:space="0" w:color="auto"/>
                          </w:divBdr>
                        </w:div>
                        <w:div w:id="90050456">
                          <w:marLeft w:val="0"/>
                          <w:marRight w:val="0"/>
                          <w:marTop w:val="0"/>
                          <w:marBottom w:val="0"/>
                          <w:divBdr>
                            <w:top w:val="none" w:sz="0" w:space="0" w:color="auto"/>
                            <w:left w:val="none" w:sz="0" w:space="0" w:color="auto"/>
                            <w:bottom w:val="none" w:sz="0" w:space="0" w:color="auto"/>
                            <w:right w:val="none" w:sz="0" w:space="0" w:color="auto"/>
                          </w:divBdr>
                        </w:div>
                        <w:div w:id="2088961822">
                          <w:marLeft w:val="0"/>
                          <w:marRight w:val="0"/>
                          <w:marTop w:val="0"/>
                          <w:marBottom w:val="0"/>
                          <w:divBdr>
                            <w:top w:val="none" w:sz="0" w:space="0" w:color="auto"/>
                            <w:left w:val="none" w:sz="0" w:space="0" w:color="auto"/>
                            <w:bottom w:val="none" w:sz="0" w:space="0" w:color="auto"/>
                            <w:right w:val="none" w:sz="0" w:space="0" w:color="auto"/>
                          </w:divBdr>
                        </w:div>
                      </w:divsChild>
                    </w:div>
                    <w:div w:id="692923020">
                      <w:marLeft w:val="0"/>
                      <w:marRight w:val="0"/>
                      <w:marTop w:val="0"/>
                      <w:marBottom w:val="0"/>
                      <w:divBdr>
                        <w:top w:val="none" w:sz="0" w:space="0" w:color="auto"/>
                        <w:left w:val="none" w:sz="0" w:space="0" w:color="auto"/>
                        <w:bottom w:val="none" w:sz="0" w:space="0" w:color="auto"/>
                        <w:right w:val="none" w:sz="0" w:space="0" w:color="auto"/>
                      </w:divBdr>
                      <w:divsChild>
                        <w:div w:id="25496416">
                          <w:marLeft w:val="0"/>
                          <w:marRight w:val="0"/>
                          <w:marTop w:val="0"/>
                          <w:marBottom w:val="0"/>
                          <w:divBdr>
                            <w:top w:val="none" w:sz="0" w:space="0" w:color="auto"/>
                            <w:left w:val="none" w:sz="0" w:space="0" w:color="auto"/>
                            <w:bottom w:val="none" w:sz="0" w:space="0" w:color="auto"/>
                            <w:right w:val="none" w:sz="0" w:space="0" w:color="auto"/>
                          </w:divBdr>
                        </w:div>
                        <w:div w:id="336344073">
                          <w:marLeft w:val="0"/>
                          <w:marRight w:val="0"/>
                          <w:marTop w:val="0"/>
                          <w:marBottom w:val="0"/>
                          <w:divBdr>
                            <w:top w:val="none" w:sz="0" w:space="0" w:color="auto"/>
                            <w:left w:val="none" w:sz="0" w:space="0" w:color="auto"/>
                            <w:bottom w:val="none" w:sz="0" w:space="0" w:color="auto"/>
                            <w:right w:val="none" w:sz="0" w:space="0" w:color="auto"/>
                          </w:divBdr>
                        </w:div>
                        <w:div w:id="12433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88357">
                  <w:marLeft w:val="0"/>
                  <w:marRight w:val="0"/>
                  <w:marTop w:val="0"/>
                  <w:marBottom w:val="0"/>
                  <w:divBdr>
                    <w:top w:val="none" w:sz="0" w:space="0" w:color="auto"/>
                    <w:left w:val="none" w:sz="0" w:space="0" w:color="auto"/>
                    <w:bottom w:val="none" w:sz="0" w:space="0" w:color="auto"/>
                    <w:right w:val="none" w:sz="0" w:space="0" w:color="auto"/>
                  </w:divBdr>
                  <w:divsChild>
                    <w:div w:id="944921152">
                      <w:marLeft w:val="0"/>
                      <w:marRight w:val="0"/>
                      <w:marTop w:val="0"/>
                      <w:marBottom w:val="0"/>
                      <w:divBdr>
                        <w:top w:val="none" w:sz="0" w:space="0" w:color="auto"/>
                        <w:left w:val="none" w:sz="0" w:space="0" w:color="auto"/>
                        <w:bottom w:val="none" w:sz="0" w:space="0" w:color="auto"/>
                        <w:right w:val="none" w:sz="0" w:space="0" w:color="auto"/>
                      </w:divBdr>
                    </w:div>
                    <w:div w:id="1660766919">
                      <w:marLeft w:val="0"/>
                      <w:marRight w:val="0"/>
                      <w:marTop w:val="0"/>
                      <w:marBottom w:val="0"/>
                      <w:divBdr>
                        <w:top w:val="none" w:sz="0" w:space="0" w:color="auto"/>
                        <w:left w:val="none" w:sz="0" w:space="0" w:color="auto"/>
                        <w:bottom w:val="none" w:sz="0" w:space="0" w:color="auto"/>
                        <w:right w:val="none" w:sz="0" w:space="0" w:color="auto"/>
                      </w:divBdr>
                    </w:div>
                    <w:div w:id="1105540387">
                      <w:marLeft w:val="0"/>
                      <w:marRight w:val="0"/>
                      <w:marTop w:val="0"/>
                      <w:marBottom w:val="0"/>
                      <w:divBdr>
                        <w:top w:val="none" w:sz="0" w:space="0" w:color="auto"/>
                        <w:left w:val="none" w:sz="0" w:space="0" w:color="auto"/>
                        <w:bottom w:val="none" w:sz="0" w:space="0" w:color="auto"/>
                        <w:right w:val="none" w:sz="0" w:space="0" w:color="auto"/>
                      </w:divBdr>
                    </w:div>
                    <w:div w:id="35592721">
                      <w:marLeft w:val="0"/>
                      <w:marRight w:val="0"/>
                      <w:marTop w:val="0"/>
                      <w:marBottom w:val="0"/>
                      <w:divBdr>
                        <w:top w:val="none" w:sz="0" w:space="0" w:color="auto"/>
                        <w:left w:val="none" w:sz="0" w:space="0" w:color="auto"/>
                        <w:bottom w:val="none" w:sz="0" w:space="0" w:color="auto"/>
                        <w:right w:val="none" w:sz="0" w:space="0" w:color="auto"/>
                      </w:divBdr>
                    </w:div>
                    <w:div w:id="1430736154">
                      <w:marLeft w:val="0"/>
                      <w:marRight w:val="0"/>
                      <w:marTop w:val="0"/>
                      <w:marBottom w:val="0"/>
                      <w:divBdr>
                        <w:top w:val="none" w:sz="0" w:space="0" w:color="auto"/>
                        <w:left w:val="none" w:sz="0" w:space="0" w:color="auto"/>
                        <w:bottom w:val="none" w:sz="0" w:space="0" w:color="auto"/>
                        <w:right w:val="none" w:sz="0" w:space="0" w:color="auto"/>
                      </w:divBdr>
                    </w:div>
                    <w:div w:id="98763989">
                      <w:marLeft w:val="0"/>
                      <w:marRight w:val="0"/>
                      <w:marTop w:val="0"/>
                      <w:marBottom w:val="0"/>
                      <w:divBdr>
                        <w:top w:val="none" w:sz="0" w:space="0" w:color="auto"/>
                        <w:left w:val="none" w:sz="0" w:space="0" w:color="auto"/>
                        <w:bottom w:val="none" w:sz="0" w:space="0" w:color="auto"/>
                        <w:right w:val="none" w:sz="0" w:space="0" w:color="auto"/>
                      </w:divBdr>
                    </w:div>
                    <w:div w:id="1543244281">
                      <w:marLeft w:val="0"/>
                      <w:marRight w:val="0"/>
                      <w:marTop w:val="0"/>
                      <w:marBottom w:val="0"/>
                      <w:divBdr>
                        <w:top w:val="none" w:sz="0" w:space="0" w:color="auto"/>
                        <w:left w:val="none" w:sz="0" w:space="0" w:color="auto"/>
                        <w:bottom w:val="none" w:sz="0" w:space="0" w:color="auto"/>
                        <w:right w:val="none" w:sz="0" w:space="0" w:color="auto"/>
                      </w:divBdr>
                    </w:div>
                    <w:div w:id="1527326107">
                      <w:marLeft w:val="0"/>
                      <w:marRight w:val="0"/>
                      <w:marTop w:val="0"/>
                      <w:marBottom w:val="0"/>
                      <w:divBdr>
                        <w:top w:val="none" w:sz="0" w:space="0" w:color="auto"/>
                        <w:left w:val="none" w:sz="0" w:space="0" w:color="auto"/>
                        <w:bottom w:val="none" w:sz="0" w:space="0" w:color="auto"/>
                        <w:right w:val="none" w:sz="0" w:space="0" w:color="auto"/>
                      </w:divBdr>
                    </w:div>
                    <w:div w:id="1393849517">
                      <w:marLeft w:val="0"/>
                      <w:marRight w:val="0"/>
                      <w:marTop w:val="0"/>
                      <w:marBottom w:val="0"/>
                      <w:divBdr>
                        <w:top w:val="none" w:sz="0" w:space="0" w:color="auto"/>
                        <w:left w:val="none" w:sz="0" w:space="0" w:color="auto"/>
                        <w:bottom w:val="none" w:sz="0" w:space="0" w:color="auto"/>
                        <w:right w:val="none" w:sz="0" w:space="0" w:color="auto"/>
                      </w:divBdr>
                    </w:div>
                    <w:div w:id="2102099835">
                      <w:marLeft w:val="0"/>
                      <w:marRight w:val="0"/>
                      <w:marTop w:val="0"/>
                      <w:marBottom w:val="0"/>
                      <w:divBdr>
                        <w:top w:val="none" w:sz="0" w:space="0" w:color="auto"/>
                        <w:left w:val="none" w:sz="0" w:space="0" w:color="auto"/>
                        <w:bottom w:val="none" w:sz="0" w:space="0" w:color="auto"/>
                        <w:right w:val="none" w:sz="0" w:space="0" w:color="auto"/>
                      </w:divBdr>
                    </w:div>
                    <w:div w:id="1611006436">
                      <w:marLeft w:val="0"/>
                      <w:marRight w:val="0"/>
                      <w:marTop w:val="0"/>
                      <w:marBottom w:val="0"/>
                      <w:divBdr>
                        <w:top w:val="none" w:sz="0" w:space="0" w:color="auto"/>
                        <w:left w:val="none" w:sz="0" w:space="0" w:color="auto"/>
                        <w:bottom w:val="none" w:sz="0" w:space="0" w:color="auto"/>
                        <w:right w:val="none" w:sz="0" w:space="0" w:color="auto"/>
                      </w:divBdr>
                    </w:div>
                    <w:div w:id="293602468">
                      <w:marLeft w:val="0"/>
                      <w:marRight w:val="0"/>
                      <w:marTop w:val="0"/>
                      <w:marBottom w:val="0"/>
                      <w:divBdr>
                        <w:top w:val="none" w:sz="0" w:space="0" w:color="auto"/>
                        <w:left w:val="none" w:sz="0" w:space="0" w:color="auto"/>
                        <w:bottom w:val="none" w:sz="0" w:space="0" w:color="auto"/>
                        <w:right w:val="none" w:sz="0" w:space="0" w:color="auto"/>
                      </w:divBdr>
                    </w:div>
                    <w:div w:id="151069976">
                      <w:marLeft w:val="0"/>
                      <w:marRight w:val="0"/>
                      <w:marTop w:val="0"/>
                      <w:marBottom w:val="0"/>
                      <w:divBdr>
                        <w:top w:val="none" w:sz="0" w:space="0" w:color="auto"/>
                        <w:left w:val="none" w:sz="0" w:space="0" w:color="auto"/>
                        <w:bottom w:val="none" w:sz="0" w:space="0" w:color="auto"/>
                        <w:right w:val="none" w:sz="0" w:space="0" w:color="auto"/>
                      </w:divBdr>
                    </w:div>
                    <w:div w:id="973800945">
                      <w:marLeft w:val="0"/>
                      <w:marRight w:val="0"/>
                      <w:marTop w:val="0"/>
                      <w:marBottom w:val="0"/>
                      <w:divBdr>
                        <w:top w:val="none" w:sz="0" w:space="0" w:color="auto"/>
                        <w:left w:val="none" w:sz="0" w:space="0" w:color="auto"/>
                        <w:bottom w:val="none" w:sz="0" w:space="0" w:color="auto"/>
                        <w:right w:val="none" w:sz="0" w:space="0" w:color="auto"/>
                      </w:divBdr>
                    </w:div>
                    <w:div w:id="2072844432">
                      <w:marLeft w:val="0"/>
                      <w:marRight w:val="0"/>
                      <w:marTop w:val="0"/>
                      <w:marBottom w:val="0"/>
                      <w:divBdr>
                        <w:top w:val="none" w:sz="0" w:space="0" w:color="auto"/>
                        <w:left w:val="none" w:sz="0" w:space="0" w:color="auto"/>
                        <w:bottom w:val="none" w:sz="0" w:space="0" w:color="auto"/>
                        <w:right w:val="none" w:sz="0" w:space="0" w:color="auto"/>
                      </w:divBdr>
                    </w:div>
                    <w:div w:id="184712360">
                      <w:marLeft w:val="0"/>
                      <w:marRight w:val="0"/>
                      <w:marTop w:val="0"/>
                      <w:marBottom w:val="0"/>
                      <w:divBdr>
                        <w:top w:val="none" w:sz="0" w:space="0" w:color="auto"/>
                        <w:left w:val="none" w:sz="0" w:space="0" w:color="auto"/>
                        <w:bottom w:val="none" w:sz="0" w:space="0" w:color="auto"/>
                        <w:right w:val="none" w:sz="0" w:space="0" w:color="auto"/>
                      </w:divBdr>
                    </w:div>
                    <w:div w:id="1193616404">
                      <w:marLeft w:val="0"/>
                      <w:marRight w:val="0"/>
                      <w:marTop w:val="0"/>
                      <w:marBottom w:val="0"/>
                      <w:divBdr>
                        <w:top w:val="none" w:sz="0" w:space="0" w:color="auto"/>
                        <w:left w:val="none" w:sz="0" w:space="0" w:color="auto"/>
                        <w:bottom w:val="none" w:sz="0" w:space="0" w:color="auto"/>
                        <w:right w:val="none" w:sz="0" w:space="0" w:color="auto"/>
                      </w:divBdr>
                    </w:div>
                    <w:div w:id="1097015835">
                      <w:marLeft w:val="0"/>
                      <w:marRight w:val="0"/>
                      <w:marTop w:val="0"/>
                      <w:marBottom w:val="0"/>
                      <w:divBdr>
                        <w:top w:val="none" w:sz="0" w:space="0" w:color="auto"/>
                        <w:left w:val="none" w:sz="0" w:space="0" w:color="auto"/>
                        <w:bottom w:val="none" w:sz="0" w:space="0" w:color="auto"/>
                        <w:right w:val="none" w:sz="0" w:space="0" w:color="auto"/>
                      </w:divBdr>
                    </w:div>
                    <w:div w:id="352614205">
                      <w:marLeft w:val="0"/>
                      <w:marRight w:val="0"/>
                      <w:marTop w:val="0"/>
                      <w:marBottom w:val="0"/>
                      <w:divBdr>
                        <w:top w:val="none" w:sz="0" w:space="0" w:color="auto"/>
                        <w:left w:val="none" w:sz="0" w:space="0" w:color="auto"/>
                        <w:bottom w:val="none" w:sz="0" w:space="0" w:color="auto"/>
                        <w:right w:val="none" w:sz="0" w:space="0" w:color="auto"/>
                      </w:divBdr>
                    </w:div>
                    <w:div w:id="1460109126">
                      <w:marLeft w:val="0"/>
                      <w:marRight w:val="0"/>
                      <w:marTop w:val="0"/>
                      <w:marBottom w:val="0"/>
                      <w:divBdr>
                        <w:top w:val="none" w:sz="0" w:space="0" w:color="auto"/>
                        <w:left w:val="none" w:sz="0" w:space="0" w:color="auto"/>
                        <w:bottom w:val="none" w:sz="0" w:space="0" w:color="auto"/>
                        <w:right w:val="none" w:sz="0" w:space="0" w:color="auto"/>
                      </w:divBdr>
                    </w:div>
                    <w:div w:id="2053067926">
                      <w:marLeft w:val="0"/>
                      <w:marRight w:val="0"/>
                      <w:marTop w:val="0"/>
                      <w:marBottom w:val="0"/>
                      <w:divBdr>
                        <w:top w:val="none" w:sz="0" w:space="0" w:color="auto"/>
                        <w:left w:val="none" w:sz="0" w:space="0" w:color="auto"/>
                        <w:bottom w:val="none" w:sz="0" w:space="0" w:color="auto"/>
                        <w:right w:val="none" w:sz="0" w:space="0" w:color="auto"/>
                      </w:divBdr>
                    </w:div>
                    <w:div w:id="1176574619">
                      <w:marLeft w:val="0"/>
                      <w:marRight w:val="0"/>
                      <w:marTop w:val="0"/>
                      <w:marBottom w:val="0"/>
                      <w:divBdr>
                        <w:top w:val="none" w:sz="0" w:space="0" w:color="auto"/>
                        <w:left w:val="none" w:sz="0" w:space="0" w:color="auto"/>
                        <w:bottom w:val="none" w:sz="0" w:space="0" w:color="auto"/>
                        <w:right w:val="none" w:sz="0" w:space="0" w:color="auto"/>
                      </w:divBdr>
                    </w:div>
                    <w:div w:id="1928494423">
                      <w:marLeft w:val="0"/>
                      <w:marRight w:val="0"/>
                      <w:marTop w:val="0"/>
                      <w:marBottom w:val="0"/>
                      <w:divBdr>
                        <w:top w:val="none" w:sz="0" w:space="0" w:color="auto"/>
                        <w:left w:val="none" w:sz="0" w:space="0" w:color="auto"/>
                        <w:bottom w:val="none" w:sz="0" w:space="0" w:color="auto"/>
                        <w:right w:val="none" w:sz="0" w:space="0" w:color="auto"/>
                      </w:divBdr>
                    </w:div>
                    <w:div w:id="941768279">
                      <w:marLeft w:val="0"/>
                      <w:marRight w:val="0"/>
                      <w:marTop w:val="0"/>
                      <w:marBottom w:val="0"/>
                      <w:divBdr>
                        <w:top w:val="none" w:sz="0" w:space="0" w:color="auto"/>
                        <w:left w:val="none" w:sz="0" w:space="0" w:color="auto"/>
                        <w:bottom w:val="none" w:sz="0" w:space="0" w:color="auto"/>
                        <w:right w:val="none" w:sz="0" w:space="0" w:color="auto"/>
                      </w:divBdr>
                    </w:div>
                    <w:div w:id="2084911001">
                      <w:marLeft w:val="0"/>
                      <w:marRight w:val="0"/>
                      <w:marTop w:val="0"/>
                      <w:marBottom w:val="0"/>
                      <w:divBdr>
                        <w:top w:val="none" w:sz="0" w:space="0" w:color="auto"/>
                        <w:left w:val="none" w:sz="0" w:space="0" w:color="auto"/>
                        <w:bottom w:val="none" w:sz="0" w:space="0" w:color="auto"/>
                        <w:right w:val="none" w:sz="0" w:space="0" w:color="auto"/>
                      </w:divBdr>
                    </w:div>
                    <w:div w:id="1673947231">
                      <w:marLeft w:val="0"/>
                      <w:marRight w:val="0"/>
                      <w:marTop w:val="0"/>
                      <w:marBottom w:val="0"/>
                      <w:divBdr>
                        <w:top w:val="none" w:sz="0" w:space="0" w:color="auto"/>
                        <w:left w:val="none" w:sz="0" w:space="0" w:color="auto"/>
                        <w:bottom w:val="none" w:sz="0" w:space="0" w:color="auto"/>
                        <w:right w:val="none" w:sz="0" w:space="0" w:color="auto"/>
                      </w:divBdr>
                    </w:div>
                    <w:div w:id="1571580095">
                      <w:marLeft w:val="0"/>
                      <w:marRight w:val="0"/>
                      <w:marTop w:val="0"/>
                      <w:marBottom w:val="0"/>
                      <w:divBdr>
                        <w:top w:val="none" w:sz="0" w:space="0" w:color="auto"/>
                        <w:left w:val="none" w:sz="0" w:space="0" w:color="auto"/>
                        <w:bottom w:val="none" w:sz="0" w:space="0" w:color="auto"/>
                        <w:right w:val="none" w:sz="0" w:space="0" w:color="auto"/>
                      </w:divBdr>
                    </w:div>
                    <w:div w:id="1756971120">
                      <w:marLeft w:val="0"/>
                      <w:marRight w:val="0"/>
                      <w:marTop w:val="0"/>
                      <w:marBottom w:val="0"/>
                      <w:divBdr>
                        <w:top w:val="none" w:sz="0" w:space="0" w:color="auto"/>
                        <w:left w:val="none" w:sz="0" w:space="0" w:color="auto"/>
                        <w:bottom w:val="none" w:sz="0" w:space="0" w:color="auto"/>
                        <w:right w:val="none" w:sz="0" w:space="0" w:color="auto"/>
                      </w:divBdr>
                    </w:div>
                    <w:div w:id="1299337981">
                      <w:marLeft w:val="0"/>
                      <w:marRight w:val="0"/>
                      <w:marTop w:val="0"/>
                      <w:marBottom w:val="0"/>
                      <w:divBdr>
                        <w:top w:val="none" w:sz="0" w:space="0" w:color="auto"/>
                        <w:left w:val="none" w:sz="0" w:space="0" w:color="auto"/>
                        <w:bottom w:val="none" w:sz="0" w:space="0" w:color="auto"/>
                        <w:right w:val="none" w:sz="0" w:space="0" w:color="auto"/>
                      </w:divBdr>
                    </w:div>
                    <w:div w:id="1326205304">
                      <w:marLeft w:val="0"/>
                      <w:marRight w:val="0"/>
                      <w:marTop w:val="0"/>
                      <w:marBottom w:val="0"/>
                      <w:divBdr>
                        <w:top w:val="none" w:sz="0" w:space="0" w:color="auto"/>
                        <w:left w:val="none" w:sz="0" w:space="0" w:color="auto"/>
                        <w:bottom w:val="none" w:sz="0" w:space="0" w:color="auto"/>
                        <w:right w:val="none" w:sz="0" w:space="0" w:color="auto"/>
                      </w:divBdr>
                    </w:div>
                    <w:div w:id="367685444">
                      <w:marLeft w:val="0"/>
                      <w:marRight w:val="0"/>
                      <w:marTop w:val="0"/>
                      <w:marBottom w:val="0"/>
                      <w:divBdr>
                        <w:top w:val="none" w:sz="0" w:space="0" w:color="auto"/>
                        <w:left w:val="none" w:sz="0" w:space="0" w:color="auto"/>
                        <w:bottom w:val="none" w:sz="0" w:space="0" w:color="auto"/>
                        <w:right w:val="none" w:sz="0" w:space="0" w:color="auto"/>
                      </w:divBdr>
                    </w:div>
                    <w:div w:id="1810245488">
                      <w:marLeft w:val="0"/>
                      <w:marRight w:val="0"/>
                      <w:marTop w:val="0"/>
                      <w:marBottom w:val="0"/>
                      <w:divBdr>
                        <w:top w:val="none" w:sz="0" w:space="0" w:color="auto"/>
                        <w:left w:val="none" w:sz="0" w:space="0" w:color="auto"/>
                        <w:bottom w:val="none" w:sz="0" w:space="0" w:color="auto"/>
                        <w:right w:val="none" w:sz="0" w:space="0" w:color="auto"/>
                      </w:divBdr>
                    </w:div>
                    <w:div w:id="622274965">
                      <w:marLeft w:val="0"/>
                      <w:marRight w:val="0"/>
                      <w:marTop w:val="0"/>
                      <w:marBottom w:val="0"/>
                      <w:divBdr>
                        <w:top w:val="none" w:sz="0" w:space="0" w:color="auto"/>
                        <w:left w:val="none" w:sz="0" w:space="0" w:color="auto"/>
                        <w:bottom w:val="none" w:sz="0" w:space="0" w:color="auto"/>
                        <w:right w:val="none" w:sz="0" w:space="0" w:color="auto"/>
                      </w:divBdr>
                    </w:div>
                    <w:div w:id="1473214955">
                      <w:marLeft w:val="0"/>
                      <w:marRight w:val="0"/>
                      <w:marTop w:val="0"/>
                      <w:marBottom w:val="0"/>
                      <w:divBdr>
                        <w:top w:val="none" w:sz="0" w:space="0" w:color="auto"/>
                        <w:left w:val="none" w:sz="0" w:space="0" w:color="auto"/>
                        <w:bottom w:val="none" w:sz="0" w:space="0" w:color="auto"/>
                        <w:right w:val="none" w:sz="0" w:space="0" w:color="auto"/>
                      </w:divBdr>
                    </w:div>
                    <w:div w:id="1837914049">
                      <w:marLeft w:val="0"/>
                      <w:marRight w:val="0"/>
                      <w:marTop w:val="0"/>
                      <w:marBottom w:val="0"/>
                      <w:divBdr>
                        <w:top w:val="none" w:sz="0" w:space="0" w:color="auto"/>
                        <w:left w:val="none" w:sz="0" w:space="0" w:color="auto"/>
                        <w:bottom w:val="none" w:sz="0" w:space="0" w:color="auto"/>
                        <w:right w:val="none" w:sz="0" w:space="0" w:color="auto"/>
                      </w:divBdr>
                    </w:div>
                    <w:div w:id="1290862710">
                      <w:marLeft w:val="0"/>
                      <w:marRight w:val="0"/>
                      <w:marTop w:val="0"/>
                      <w:marBottom w:val="0"/>
                      <w:divBdr>
                        <w:top w:val="none" w:sz="0" w:space="0" w:color="auto"/>
                        <w:left w:val="none" w:sz="0" w:space="0" w:color="auto"/>
                        <w:bottom w:val="none" w:sz="0" w:space="0" w:color="auto"/>
                        <w:right w:val="none" w:sz="0" w:space="0" w:color="auto"/>
                      </w:divBdr>
                    </w:div>
                    <w:div w:id="275991269">
                      <w:marLeft w:val="0"/>
                      <w:marRight w:val="0"/>
                      <w:marTop w:val="0"/>
                      <w:marBottom w:val="0"/>
                      <w:divBdr>
                        <w:top w:val="none" w:sz="0" w:space="0" w:color="auto"/>
                        <w:left w:val="none" w:sz="0" w:space="0" w:color="auto"/>
                        <w:bottom w:val="none" w:sz="0" w:space="0" w:color="auto"/>
                        <w:right w:val="none" w:sz="0" w:space="0" w:color="auto"/>
                      </w:divBdr>
                    </w:div>
                    <w:div w:id="1983652873">
                      <w:marLeft w:val="0"/>
                      <w:marRight w:val="0"/>
                      <w:marTop w:val="0"/>
                      <w:marBottom w:val="0"/>
                      <w:divBdr>
                        <w:top w:val="none" w:sz="0" w:space="0" w:color="auto"/>
                        <w:left w:val="none" w:sz="0" w:space="0" w:color="auto"/>
                        <w:bottom w:val="none" w:sz="0" w:space="0" w:color="auto"/>
                        <w:right w:val="none" w:sz="0" w:space="0" w:color="auto"/>
                      </w:divBdr>
                    </w:div>
                    <w:div w:id="249168427">
                      <w:marLeft w:val="0"/>
                      <w:marRight w:val="0"/>
                      <w:marTop w:val="0"/>
                      <w:marBottom w:val="0"/>
                      <w:divBdr>
                        <w:top w:val="none" w:sz="0" w:space="0" w:color="auto"/>
                        <w:left w:val="none" w:sz="0" w:space="0" w:color="auto"/>
                        <w:bottom w:val="none" w:sz="0" w:space="0" w:color="auto"/>
                        <w:right w:val="none" w:sz="0" w:space="0" w:color="auto"/>
                      </w:divBdr>
                    </w:div>
                    <w:div w:id="1192037353">
                      <w:marLeft w:val="0"/>
                      <w:marRight w:val="0"/>
                      <w:marTop w:val="0"/>
                      <w:marBottom w:val="0"/>
                      <w:divBdr>
                        <w:top w:val="none" w:sz="0" w:space="0" w:color="auto"/>
                        <w:left w:val="none" w:sz="0" w:space="0" w:color="auto"/>
                        <w:bottom w:val="none" w:sz="0" w:space="0" w:color="auto"/>
                        <w:right w:val="none" w:sz="0" w:space="0" w:color="auto"/>
                      </w:divBdr>
                    </w:div>
                    <w:div w:id="1318537709">
                      <w:marLeft w:val="0"/>
                      <w:marRight w:val="0"/>
                      <w:marTop w:val="0"/>
                      <w:marBottom w:val="0"/>
                      <w:divBdr>
                        <w:top w:val="none" w:sz="0" w:space="0" w:color="auto"/>
                        <w:left w:val="none" w:sz="0" w:space="0" w:color="auto"/>
                        <w:bottom w:val="none" w:sz="0" w:space="0" w:color="auto"/>
                        <w:right w:val="none" w:sz="0" w:space="0" w:color="auto"/>
                      </w:divBdr>
                    </w:div>
                    <w:div w:id="855266901">
                      <w:marLeft w:val="0"/>
                      <w:marRight w:val="0"/>
                      <w:marTop w:val="0"/>
                      <w:marBottom w:val="0"/>
                      <w:divBdr>
                        <w:top w:val="none" w:sz="0" w:space="0" w:color="auto"/>
                        <w:left w:val="none" w:sz="0" w:space="0" w:color="auto"/>
                        <w:bottom w:val="none" w:sz="0" w:space="0" w:color="auto"/>
                        <w:right w:val="none" w:sz="0" w:space="0" w:color="auto"/>
                      </w:divBdr>
                    </w:div>
                    <w:div w:id="7724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7ABE8-1C7E-4D28-9809-B78C5CC00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67</TotalTime>
  <Pages>5</Pages>
  <Words>37082</Words>
  <Characters>203954</Characters>
  <Application>Microsoft Office Word</Application>
  <DocSecurity>0</DocSecurity>
  <Lines>1699</Lines>
  <Paragraphs>481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RGBZ 2.00.02 deel I CONCEPT</vt:lpstr>
      <vt:lpstr/>
    </vt:vector>
  </TitlesOfParts>
  <Manager>Theo Peters</Manager>
  <Company>VNG Realisatie</Company>
  <LinksUpToDate>false</LinksUpToDate>
  <CharactersWithSpaces>240555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RGBZ 2.00.02 deel I CONCEPT</dc:title>
  <dc:subject>Informatiemodel Zaken</dc:subject>
  <dc:creator>Arjan Kloosterboer</dc:creator>
  <cp:keywords>zaakgericht zaak</cp:keywords>
  <dc:description>concept dd. 13-6-2018</dc:description>
  <cp:lastModifiedBy>Arjan Kloosterboer</cp:lastModifiedBy>
  <cp:revision>6</cp:revision>
  <dcterms:created xsi:type="dcterms:W3CDTF">2018-06-17T22:36:00Z</dcterms:created>
  <dcterms:modified xsi:type="dcterms:W3CDTF">2018-06-18T21:53:00Z</dcterms:modified>
  <cp:category>informatiemodel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